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769F66" w14:textId="39EC8375" w:rsidR="007166CE" w:rsidRDefault="00DF247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7BEEEE" wp14:editId="0A88177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CE0597" w14:textId="77777777" w:rsidR="007166CE" w:rsidRDefault="007166CE" w:rsidP="007166CE">
      <w:pPr>
        <w:pStyle w:val="berschrift1"/>
      </w:pPr>
      <w:r>
        <w:br w:type="page"/>
      </w:r>
      <w:r>
        <w:lastRenderedPageBreak/>
        <w:t>Vorwort</w:t>
      </w:r>
    </w:p>
    <w:p w14:paraId="26B93D4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B71D62B" w14:textId="77777777" w:rsidR="007E1779" w:rsidRDefault="008D7463" w:rsidP="007166CE">
      <w:r>
        <w:t xml:space="preserve">Dieses Jahr hat uns allen eine Menge abverlangt – doch Gott hat uns hindurchgetragen. </w:t>
      </w:r>
    </w:p>
    <w:p w14:paraId="4931FA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D689F26" w14:textId="77777777" w:rsidR="007E1779" w:rsidRDefault="007E1779" w:rsidP="007166CE">
      <w:r>
        <w:t>Vielleicht hat aber auch der eine oder die andere Lust, mitzumachen und neue Bücher zu erstellen – sprecht mich einfach an.</w:t>
      </w:r>
    </w:p>
    <w:p w14:paraId="51AE322C" w14:textId="77777777" w:rsidR="007166CE" w:rsidRDefault="007166CE" w:rsidP="007166CE">
      <w:r>
        <w:t>Euch allen wünsche ich Gottes reichen Segen und dass Ihr für Euch interessante Texte hier findet. Für Anregungen bin ich immer dankbar.</w:t>
      </w:r>
    </w:p>
    <w:p w14:paraId="22C792C2" w14:textId="77777777" w:rsidR="007166CE" w:rsidRDefault="007166CE" w:rsidP="007166CE">
      <w:r>
        <w:t>Gruß &amp; Segen,</w:t>
      </w:r>
    </w:p>
    <w:p w14:paraId="5D55EEF9" w14:textId="77777777" w:rsidR="007166CE" w:rsidRDefault="007166CE" w:rsidP="007166CE">
      <w:r>
        <w:t>Andreas</w:t>
      </w:r>
    </w:p>
    <w:p w14:paraId="44BD9FC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424D48A" w14:textId="77777777" w:rsidR="00F30817" w:rsidRDefault="00F30817" w:rsidP="00F30817">
      <w:pPr>
        <w:pStyle w:val="berschrift1"/>
        <w:rPr>
          <w:sz w:val="48"/>
        </w:rPr>
      </w:pPr>
      <w:r>
        <w:lastRenderedPageBreak/>
        <w:t>Pia Desideria (ältere Fassung)</w:t>
      </w:r>
    </w:p>
    <w:p w14:paraId="7333FF38" w14:textId="77777777" w:rsidR="00F30817" w:rsidRDefault="00F30817" w:rsidP="00F30817">
      <w:pPr>
        <w:pStyle w:val="StandardWeb"/>
      </w:pPr>
      <w:r>
        <w:t>PIA DESIDERIA: Oder</w:t>
      </w:r>
    </w:p>
    <w:p w14:paraId="354E6932" w14:textId="77777777" w:rsidR="00F30817" w:rsidRDefault="00F30817" w:rsidP="00F30817">
      <w:pPr>
        <w:pStyle w:val="StandardWeb"/>
      </w:pPr>
      <w:proofErr w:type="spellStart"/>
      <w:r>
        <w:t>Hertzliches</w:t>
      </w:r>
      <w:proofErr w:type="spellEnd"/>
      <w:r>
        <w:t xml:space="preserve"> Verlangen/</w:t>
      </w:r>
    </w:p>
    <w:p w14:paraId="0A518FA7" w14:textId="77777777" w:rsidR="00F30817" w:rsidRDefault="00F30817" w:rsidP="00F30817">
      <w:pPr>
        <w:pStyle w:val="StandardWeb"/>
      </w:pPr>
      <w:r>
        <w:t>Nach Gottgefälliger Besserung der wahren Evangelischen Kirchen/</w:t>
      </w:r>
    </w:p>
    <w:p w14:paraId="13BA0DB6" w14:textId="77777777" w:rsidR="00F30817" w:rsidRDefault="00F30817" w:rsidP="00F30817">
      <w:pPr>
        <w:pStyle w:val="StandardWeb"/>
      </w:pPr>
      <w:proofErr w:type="spellStart"/>
      <w:r>
        <w:t>sampt</w:t>
      </w:r>
      <w:proofErr w:type="spellEnd"/>
      <w:r>
        <w:t xml:space="preserve"> einigen dahin einfältig abzweckenden Christlichen Vorschlägen/</w:t>
      </w:r>
    </w:p>
    <w:p w14:paraId="7357C25F" w14:textId="77777777" w:rsidR="00F30817" w:rsidRDefault="00F30817" w:rsidP="00F30817">
      <w:pPr>
        <w:pStyle w:val="StandardWeb"/>
      </w:pPr>
      <w:r>
        <w:t xml:space="preserve">Philipp Jacob </w:t>
      </w:r>
      <w:proofErr w:type="spellStart"/>
      <w:r>
        <w:t>speners</w:t>
      </w:r>
      <w:proofErr w:type="spellEnd"/>
      <w:r>
        <w:t xml:space="preserve">/ D. </w:t>
      </w:r>
    </w:p>
    <w:p w14:paraId="43FAA5D2" w14:textId="63ACB2E4" w:rsidR="00F30817" w:rsidRDefault="00F30817" w:rsidP="00F30817">
      <w:pPr>
        <w:pStyle w:val="StandardWeb"/>
      </w:pPr>
      <w:r>
        <w:t xml:space="preserve">Predigers und </w:t>
      </w:r>
      <w:proofErr w:type="spellStart"/>
      <w:r>
        <w:t>senioris</w:t>
      </w:r>
      <w:proofErr w:type="spellEnd"/>
      <w:r>
        <w:t xml:space="preserve"> zu </w:t>
      </w:r>
      <w:proofErr w:type="spellStart"/>
      <w:r>
        <w:t>Franckfurt</w:t>
      </w:r>
      <w:proofErr w:type="spellEnd"/>
      <w:r>
        <w:t xml:space="preserve"> am </w:t>
      </w:r>
      <w:proofErr w:type="spellStart"/>
      <w:r>
        <w:t>Mayn</w:t>
      </w:r>
      <w:proofErr w:type="spellEnd"/>
      <w:r>
        <w:t xml:space="preserve">; </w:t>
      </w:r>
    </w:p>
    <w:p w14:paraId="148CB975" w14:textId="77777777" w:rsidR="00F30817" w:rsidRDefault="00F30817" w:rsidP="00F30817">
      <w:pPr>
        <w:pStyle w:val="StandardWeb"/>
      </w:pPr>
      <w:proofErr w:type="spellStart"/>
      <w:r>
        <w:t>Franckfurt</w:t>
      </w:r>
      <w:proofErr w:type="spellEnd"/>
      <w:r>
        <w:t xml:space="preserve"> am </w:t>
      </w:r>
      <w:proofErr w:type="spellStart"/>
      <w:r>
        <w:t>Mayn</w:t>
      </w:r>
      <w:proofErr w:type="spellEnd"/>
      <w:r>
        <w:t>/</w:t>
      </w:r>
    </w:p>
    <w:p w14:paraId="0294613E" w14:textId="77777777" w:rsidR="00F30817" w:rsidRDefault="00F30817" w:rsidP="00F30817">
      <w:pPr>
        <w:pStyle w:val="StandardWeb"/>
      </w:pPr>
      <w:r>
        <w:t xml:space="preserve">in Verlegung Johann David </w:t>
      </w:r>
      <w:proofErr w:type="spellStart"/>
      <w:r>
        <w:t>Zunners</w:t>
      </w:r>
      <w:proofErr w:type="spellEnd"/>
      <w:r>
        <w:t xml:space="preserve">. </w:t>
      </w:r>
    </w:p>
    <w:p w14:paraId="01B85484" w14:textId="75B38223" w:rsidR="00F30817" w:rsidRDefault="00F30817" w:rsidP="00F30817">
      <w:pPr>
        <w:pStyle w:val="StandardWeb"/>
      </w:pPr>
      <w:r>
        <w:t xml:space="preserve">Druckts Johann Dieterich </w:t>
      </w:r>
      <w:proofErr w:type="spellStart"/>
      <w:r>
        <w:t>Friedgen</w:t>
      </w:r>
      <w:proofErr w:type="spellEnd"/>
      <w:r>
        <w:t xml:space="preserve">. </w:t>
      </w:r>
    </w:p>
    <w:p w14:paraId="178EFCA9" w14:textId="77777777" w:rsidR="00F30817" w:rsidRDefault="00F30817" w:rsidP="00F30817">
      <w:pPr>
        <w:pStyle w:val="StandardWeb"/>
      </w:pPr>
      <w:r>
        <w:t xml:space="preserve">M DC LXXVI. </w:t>
      </w:r>
    </w:p>
    <w:p w14:paraId="637F956B" w14:textId="77777777" w:rsidR="00F30817" w:rsidRDefault="00F30817" w:rsidP="00F30817">
      <w:pPr>
        <w:pStyle w:val="StandardWeb"/>
      </w:pPr>
      <w:r>
        <w:t xml:space="preserve">Der </w:t>
      </w:r>
      <w:proofErr w:type="spellStart"/>
      <w:r>
        <w:t>gesampten</w:t>
      </w:r>
      <w:proofErr w:type="spellEnd"/>
      <w:r>
        <w:t xml:space="preserve"> Christ-Evangelischen Kirchen treuen Vorstehern und Hirten/ Meinen in </w:t>
      </w:r>
      <w:proofErr w:type="spellStart"/>
      <w:r>
        <w:t>CHristo</w:t>
      </w:r>
      <w:proofErr w:type="spellEnd"/>
      <w:r>
        <w:t xml:space="preserve"> </w:t>
      </w:r>
      <w:proofErr w:type="spellStart"/>
      <w:r>
        <w:t>JEsu</w:t>
      </w:r>
      <w:proofErr w:type="spellEnd"/>
      <w:r>
        <w:t xml:space="preserve"> unserm </w:t>
      </w:r>
      <w:proofErr w:type="spellStart"/>
      <w:r>
        <w:t>Ertz</w:t>
      </w:r>
      <w:proofErr w:type="spellEnd"/>
      <w:r>
        <w:t xml:space="preserve">-Hirten treugeliebten und hochgeehrten </w:t>
      </w:r>
      <w:proofErr w:type="spellStart"/>
      <w:r>
        <w:t>Vätteren</w:t>
      </w:r>
      <w:proofErr w:type="spellEnd"/>
      <w:r>
        <w:t xml:space="preserve"> und </w:t>
      </w:r>
      <w:proofErr w:type="spellStart"/>
      <w:r>
        <w:t>Brüderen</w:t>
      </w:r>
      <w:proofErr w:type="spellEnd"/>
      <w:r>
        <w:t xml:space="preserve">/ Wünsche Von dem Vatter deß </w:t>
      </w:r>
      <w:proofErr w:type="spellStart"/>
      <w:r>
        <w:t>Liechts</w:t>
      </w:r>
      <w:proofErr w:type="spellEnd"/>
      <w:r>
        <w:t xml:space="preserve"> und Geber alles guten: </w:t>
      </w:r>
    </w:p>
    <w:p w14:paraId="3094194A" w14:textId="77777777" w:rsidR="00F30817" w:rsidRDefault="00F30817" w:rsidP="00F30817">
      <w:pPr>
        <w:pStyle w:val="StandardWeb"/>
      </w:pPr>
      <w:r>
        <w:t xml:space="preserve">Erleuchtete Augen deß </w:t>
      </w:r>
      <w:proofErr w:type="spellStart"/>
      <w:r>
        <w:t>Verständnüß</w:t>
      </w:r>
      <w:proofErr w:type="spellEnd"/>
      <w:r>
        <w:t xml:space="preserve">/ zu erkennen/ welche da </w:t>
      </w:r>
      <w:proofErr w:type="spellStart"/>
      <w:r>
        <w:t>seye</w:t>
      </w:r>
      <w:proofErr w:type="spellEnd"/>
      <w:r>
        <w:t xml:space="preserve"> die Hoffnung unsers </w:t>
      </w:r>
      <w:proofErr w:type="spellStart"/>
      <w:r>
        <w:t>Beruffs</w:t>
      </w:r>
      <w:proofErr w:type="spellEnd"/>
      <w:r>
        <w:t xml:space="preserve">/ und welcher sey der Reichthum seines herrlichen Erbes an seinen Heiligen/ und welche da sey die </w:t>
      </w:r>
      <w:proofErr w:type="spellStart"/>
      <w:r>
        <w:t>überschwengliche</w:t>
      </w:r>
      <w:proofErr w:type="spellEnd"/>
      <w:r>
        <w:t xml:space="preserve"> </w:t>
      </w:r>
      <w:proofErr w:type="spellStart"/>
      <w:r>
        <w:t>grösse</w:t>
      </w:r>
      <w:proofErr w:type="spellEnd"/>
      <w:r>
        <w:t xml:space="preserve"> seiner </w:t>
      </w:r>
      <w:proofErr w:type="spellStart"/>
      <w:r>
        <w:t>krafft</w:t>
      </w:r>
      <w:proofErr w:type="spellEnd"/>
      <w:r>
        <w:t xml:space="preserve"> in uns/ die wir glauben nach der </w:t>
      </w:r>
      <w:proofErr w:type="spellStart"/>
      <w:r>
        <w:t>würckung</w:t>
      </w:r>
      <w:proofErr w:type="spellEnd"/>
      <w:r>
        <w:t xml:space="preserve"> seiner mächtigen </w:t>
      </w:r>
      <w:proofErr w:type="spellStart"/>
      <w:r>
        <w:t>stärcke</w:t>
      </w:r>
      <w:proofErr w:type="spellEnd"/>
      <w:r>
        <w:t xml:space="preserve">: </w:t>
      </w:r>
    </w:p>
    <w:p w14:paraId="3C9B098B" w14:textId="77777777" w:rsidR="00F30817" w:rsidRDefault="00F30817" w:rsidP="00F30817">
      <w:pPr>
        <w:pStyle w:val="StandardWeb"/>
      </w:pPr>
      <w:r>
        <w:t xml:space="preserve">Fleiß und </w:t>
      </w:r>
      <w:proofErr w:type="spellStart"/>
      <w:r>
        <w:t>Eiffer</w:t>
      </w:r>
      <w:proofErr w:type="spellEnd"/>
      <w:r>
        <w:t xml:space="preserve">/ wacker zu seyn/ und zu </w:t>
      </w:r>
      <w:proofErr w:type="spellStart"/>
      <w:r>
        <w:t>stärcken</w:t>
      </w:r>
      <w:proofErr w:type="spellEnd"/>
      <w:r>
        <w:t xml:space="preserve">/ das andere das sterben </w:t>
      </w:r>
      <w:proofErr w:type="spellStart"/>
      <w:r>
        <w:t>wil</w:t>
      </w:r>
      <w:proofErr w:type="spellEnd"/>
      <w:r>
        <w:t xml:space="preserve">: </w:t>
      </w:r>
    </w:p>
    <w:p w14:paraId="22C9F549" w14:textId="77777777" w:rsidR="00F30817" w:rsidRDefault="00F30817" w:rsidP="00F30817">
      <w:pPr>
        <w:pStyle w:val="StandardWeb"/>
      </w:pPr>
      <w:r>
        <w:t xml:space="preserve">Krafft und Muht/ durch die Waffen unserer Ritterschafft/ die nicht fleischlich sind/ sondern mächtig für </w:t>
      </w:r>
      <w:proofErr w:type="spellStart"/>
      <w:r>
        <w:t>GOtt</w:t>
      </w:r>
      <w:proofErr w:type="spellEnd"/>
      <w:r>
        <w:t xml:space="preserve">/ zu verstören die </w:t>
      </w:r>
      <w:proofErr w:type="spellStart"/>
      <w:r>
        <w:t>befestigungen</w:t>
      </w:r>
      <w:proofErr w:type="spellEnd"/>
      <w:r>
        <w:t xml:space="preserve">/ zu verstören die Anschläge und alle Höhe/ die sich erhebet wider das </w:t>
      </w:r>
      <w:proofErr w:type="spellStart"/>
      <w:r>
        <w:t>erkänntnüß</w:t>
      </w:r>
      <w:proofErr w:type="spellEnd"/>
      <w:r>
        <w:t xml:space="preserve"> Gottes/ und gefangen zu nehmen alle </w:t>
      </w:r>
      <w:proofErr w:type="spellStart"/>
      <w:r>
        <w:t>vernunfft</w:t>
      </w:r>
      <w:proofErr w:type="spellEnd"/>
      <w:r>
        <w:t xml:space="preserve"> unter den Gehorsam Christi/ auch bereit zu seyn zu rächen allen ungehorsam/ wann der </w:t>
      </w:r>
      <w:proofErr w:type="spellStart"/>
      <w:r>
        <w:t>Glaubigen</w:t>
      </w:r>
      <w:proofErr w:type="spellEnd"/>
      <w:r>
        <w:t xml:space="preserve"> gehorsam erfüllet ist: </w:t>
      </w:r>
      <w:proofErr w:type="spellStart"/>
      <w:r>
        <w:t>segen</w:t>
      </w:r>
      <w:proofErr w:type="spellEnd"/>
      <w:r>
        <w:t xml:space="preserve"> und Fortgang/ mit </w:t>
      </w:r>
      <w:proofErr w:type="spellStart"/>
      <w:r>
        <w:t>freuden</w:t>
      </w:r>
      <w:proofErr w:type="spellEnd"/>
      <w:r>
        <w:t xml:space="preserve"> </w:t>
      </w:r>
      <w:proofErr w:type="spellStart"/>
      <w:r>
        <w:t>warzunehmen</w:t>
      </w:r>
      <w:proofErr w:type="spellEnd"/>
      <w:r>
        <w:t xml:space="preserve">/ wie das Wort so </w:t>
      </w:r>
      <w:proofErr w:type="spellStart"/>
      <w:r>
        <w:t>auß</w:t>
      </w:r>
      <w:proofErr w:type="spellEnd"/>
      <w:r>
        <w:t xml:space="preserve"> </w:t>
      </w:r>
      <w:proofErr w:type="spellStart"/>
      <w:r>
        <w:t>GOttes</w:t>
      </w:r>
      <w:proofErr w:type="spellEnd"/>
      <w:r>
        <w:t xml:space="preserve"> Munde gehet/ als der Regen und </w:t>
      </w:r>
      <w:proofErr w:type="spellStart"/>
      <w:r>
        <w:t>schnee</w:t>
      </w:r>
      <w:proofErr w:type="spellEnd"/>
      <w:r>
        <w:t xml:space="preserve">/ so vom Himmel fället/ nicht wieder zu ihm leer komme/ sondern thue was ihm </w:t>
      </w:r>
      <w:proofErr w:type="spellStart"/>
      <w:r>
        <w:t>gefället</w:t>
      </w:r>
      <w:proofErr w:type="spellEnd"/>
      <w:r>
        <w:t xml:space="preserve">/ </w:t>
      </w:r>
      <w:proofErr w:type="spellStart"/>
      <w:r>
        <w:t>unn</w:t>
      </w:r>
      <w:proofErr w:type="spellEnd"/>
      <w:r>
        <w:t xml:space="preserve"> ihm gelinge/ </w:t>
      </w:r>
      <w:proofErr w:type="spellStart"/>
      <w:r>
        <w:t>worzu</w:t>
      </w:r>
      <w:proofErr w:type="spellEnd"/>
      <w:r>
        <w:t xml:space="preserve"> es gesendet wird: und zusehen/ wie die durch ihren dienst </w:t>
      </w:r>
      <w:proofErr w:type="spellStart"/>
      <w:r>
        <w:t>gebauete</w:t>
      </w:r>
      <w:proofErr w:type="spellEnd"/>
      <w:r>
        <w:t xml:space="preserve"> Erde bringe/ zum ersten das Graß/ darnach die </w:t>
      </w:r>
      <w:proofErr w:type="spellStart"/>
      <w:r>
        <w:t>ähren</w:t>
      </w:r>
      <w:proofErr w:type="spellEnd"/>
      <w:r>
        <w:t xml:space="preserve">/ darnach den vollen </w:t>
      </w:r>
      <w:proofErr w:type="spellStart"/>
      <w:r>
        <w:t>Weitzen</w:t>
      </w:r>
      <w:proofErr w:type="spellEnd"/>
      <w:r>
        <w:t xml:space="preserve"> in den </w:t>
      </w:r>
      <w:proofErr w:type="spellStart"/>
      <w:r>
        <w:t>ähren</w:t>
      </w:r>
      <w:proofErr w:type="spellEnd"/>
      <w:r>
        <w:t xml:space="preserve">: </w:t>
      </w:r>
    </w:p>
    <w:p w14:paraId="38D3B88D" w14:textId="77777777" w:rsidR="00F30817" w:rsidRDefault="00F30817" w:rsidP="00F30817">
      <w:pPr>
        <w:pStyle w:val="StandardWeb"/>
      </w:pPr>
      <w:r>
        <w:t xml:space="preserve">Völlige Vergnügung in </w:t>
      </w:r>
      <w:proofErr w:type="spellStart"/>
      <w:r>
        <w:t>Erkanntnüß</w:t>
      </w:r>
      <w:proofErr w:type="spellEnd"/>
      <w:r>
        <w:t xml:space="preserve">/ wie Göttlicher Name durch ihren dienst </w:t>
      </w:r>
      <w:proofErr w:type="spellStart"/>
      <w:r>
        <w:t>geheiliget</w:t>
      </w:r>
      <w:proofErr w:type="spellEnd"/>
      <w:r>
        <w:t xml:space="preserve">/ sein Reich erweitert/ und sein Wille vollbracht werde/ zu seinen heiligsten Ehren/ vieler </w:t>
      </w:r>
      <w:proofErr w:type="spellStart"/>
      <w:r>
        <w:t>seelen</w:t>
      </w:r>
      <w:proofErr w:type="spellEnd"/>
      <w:r>
        <w:t xml:space="preserve"> Heyl/ ihres eigenen Gewissens </w:t>
      </w:r>
      <w:proofErr w:type="spellStart"/>
      <w:r>
        <w:t>beruhigung</w:t>
      </w:r>
      <w:proofErr w:type="spellEnd"/>
      <w:r>
        <w:t xml:space="preserve"> und </w:t>
      </w:r>
      <w:proofErr w:type="spellStart"/>
      <w:r>
        <w:t>dermahleins</w:t>
      </w:r>
      <w:proofErr w:type="spellEnd"/>
      <w:r>
        <w:t xml:space="preserve"> ewiger Herrlichkeit. </w:t>
      </w:r>
    </w:p>
    <w:p w14:paraId="2D5BDA8E" w14:textId="77777777" w:rsidR="00F30817" w:rsidRDefault="00F30817" w:rsidP="00F30817">
      <w:pPr>
        <w:pStyle w:val="StandardWeb"/>
      </w:pPr>
      <w:r>
        <w:t xml:space="preserve">In dem </w:t>
      </w:r>
      <w:proofErr w:type="spellStart"/>
      <w:r>
        <w:t>geliebtesten</w:t>
      </w:r>
      <w:proofErr w:type="spellEnd"/>
      <w:r>
        <w:t xml:space="preserve"> geliebte </w:t>
      </w:r>
      <w:proofErr w:type="spellStart"/>
      <w:r>
        <w:t>Vätter</w:t>
      </w:r>
      <w:proofErr w:type="spellEnd"/>
      <w:r>
        <w:t xml:space="preserve"> und </w:t>
      </w:r>
      <w:proofErr w:type="spellStart"/>
      <w:r>
        <w:t>Brüdere</w:t>
      </w:r>
      <w:proofErr w:type="spellEnd"/>
      <w:r>
        <w:t xml:space="preserve">. ALs vor einem halben Jahr von dem Verleger deß </w:t>
      </w:r>
      <w:proofErr w:type="spellStart"/>
      <w:r>
        <w:t>theueren</w:t>
      </w:r>
      <w:proofErr w:type="spellEnd"/>
      <w:r>
        <w:t xml:space="preserve"> </w:t>
      </w:r>
      <w:proofErr w:type="spellStart"/>
      <w:r>
        <w:t>Arndii</w:t>
      </w:r>
      <w:proofErr w:type="spellEnd"/>
      <w:r>
        <w:t xml:space="preserve"> </w:t>
      </w:r>
      <w:proofErr w:type="spellStart"/>
      <w:r>
        <w:t>neuaußgehender</w:t>
      </w:r>
      <w:proofErr w:type="spellEnd"/>
      <w:r>
        <w:t xml:space="preserve"> </w:t>
      </w:r>
      <w:proofErr w:type="spellStart"/>
      <w:r>
        <w:t>Postill</w:t>
      </w:r>
      <w:proofErr w:type="spellEnd"/>
      <w:r>
        <w:t xml:space="preserve"> an mich gesonnen wurde/ eine Präfation solchem lieben </w:t>
      </w:r>
      <w:proofErr w:type="spellStart"/>
      <w:r>
        <w:t>Werck</w:t>
      </w:r>
      <w:proofErr w:type="spellEnd"/>
      <w:r>
        <w:t xml:space="preserve"> vorzusetzen: Habe mich erkühnet/ in der enge der darzu </w:t>
      </w:r>
      <w:proofErr w:type="spellStart"/>
      <w:r>
        <w:t>vergönten</w:t>
      </w:r>
      <w:proofErr w:type="spellEnd"/>
      <w:r>
        <w:t xml:space="preserve"> zeit/ in solche Vorrede das meiste einzutragen/ was mich/ </w:t>
      </w:r>
      <w:proofErr w:type="spellStart"/>
      <w:r>
        <w:t>seyt</w:t>
      </w:r>
      <w:proofErr w:type="spellEnd"/>
      <w:r>
        <w:t xml:space="preserve"> der zeit Ich durch </w:t>
      </w:r>
      <w:proofErr w:type="spellStart"/>
      <w:r>
        <w:t>GOttes</w:t>
      </w:r>
      <w:proofErr w:type="spellEnd"/>
      <w:r>
        <w:t xml:space="preserve"> Willen </w:t>
      </w:r>
      <w:r>
        <w:lastRenderedPageBreak/>
        <w:t xml:space="preserve">und Gnade in seinem Weinberg arbeite/ </w:t>
      </w:r>
      <w:proofErr w:type="spellStart"/>
      <w:r>
        <w:t>offters</w:t>
      </w:r>
      <w:proofErr w:type="spellEnd"/>
      <w:r>
        <w:t xml:space="preserve"> </w:t>
      </w:r>
      <w:proofErr w:type="spellStart"/>
      <w:r>
        <w:t>hertzlich</w:t>
      </w:r>
      <w:proofErr w:type="spellEnd"/>
      <w:r>
        <w:t xml:space="preserve"> betrübet/ das Gewissen </w:t>
      </w:r>
      <w:proofErr w:type="spellStart"/>
      <w:r>
        <w:t>beschwehret</w:t>
      </w:r>
      <w:proofErr w:type="spellEnd"/>
      <w:r>
        <w:t xml:space="preserve">/ und viele sorgen gemacht hat; Wissende/ daß der </w:t>
      </w:r>
      <w:proofErr w:type="spellStart"/>
      <w:r>
        <w:t>jenigen</w:t>
      </w:r>
      <w:proofErr w:type="spellEnd"/>
      <w:r>
        <w:t xml:space="preserve"> noch </w:t>
      </w:r>
      <w:proofErr w:type="spellStart"/>
      <w:r>
        <w:t>unzählich</w:t>
      </w:r>
      <w:proofErr w:type="spellEnd"/>
      <w:r>
        <w:t xml:space="preserve"> viele </w:t>
      </w:r>
      <w:proofErr w:type="spellStart"/>
      <w:r>
        <w:t>seind</w:t>
      </w:r>
      <w:proofErr w:type="spellEnd"/>
      <w:r>
        <w:t xml:space="preserve">/ welche mit mir gleiches bejammern/ und </w:t>
      </w:r>
      <w:proofErr w:type="spellStart"/>
      <w:r>
        <w:t>offt</w:t>
      </w:r>
      <w:proofErr w:type="spellEnd"/>
      <w:r>
        <w:t xml:space="preserve"> einer in deß andern </w:t>
      </w:r>
      <w:proofErr w:type="spellStart"/>
      <w:r>
        <w:t>schooß</w:t>
      </w:r>
      <w:proofErr w:type="spellEnd"/>
      <w:r>
        <w:t xml:space="preserve"> die </w:t>
      </w:r>
      <w:proofErr w:type="spellStart"/>
      <w:r>
        <w:t>wehemütige</w:t>
      </w:r>
      <w:proofErr w:type="spellEnd"/>
      <w:r>
        <w:t xml:space="preserve"> klagen </w:t>
      </w:r>
      <w:proofErr w:type="spellStart"/>
      <w:r>
        <w:t>außgiessen</w:t>
      </w:r>
      <w:proofErr w:type="spellEnd"/>
      <w:r>
        <w:t xml:space="preserve">. </w:t>
      </w:r>
    </w:p>
    <w:p w14:paraId="37DC518D" w14:textId="77777777" w:rsidR="00F30817" w:rsidRDefault="00F30817" w:rsidP="00F30817">
      <w:pPr>
        <w:pStyle w:val="StandardWeb"/>
      </w:pPr>
      <w:r>
        <w:t xml:space="preserve">Das Elend so wir beklagen </w:t>
      </w:r>
      <w:proofErr w:type="spellStart"/>
      <w:r>
        <w:t>liget</w:t>
      </w:r>
      <w:proofErr w:type="spellEnd"/>
      <w:r>
        <w:t xml:space="preserve"> vor </w:t>
      </w:r>
      <w:proofErr w:type="spellStart"/>
      <w:r>
        <w:t>augen</w:t>
      </w:r>
      <w:proofErr w:type="spellEnd"/>
      <w:r>
        <w:t xml:space="preserve">/ und ist je niemand </w:t>
      </w:r>
      <w:proofErr w:type="spellStart"/>
      <w:r>
        <w:t>verbotten</w:t>
      </w:r>
      <w:proofErr w:type="spellEnd"/>
      <w:r>
        <w:t xml:space="preserve">/ seine Thränen über dasselbe nicht nur in geheim </w:t>
      </w:r>
      <w:proofErr w:type="spellStart"/>
      <w:r>
        <w:t>zuvergiessen</w:t>
      </w:r>
      <w:proofErr w:type="spellEnd"/>
      <w:r>
        <w:t xml:space="preserve">/ sondern sie auch an den orten fallen zu lassen/ wo sie andere sehen/ und so zu mitleiden als mit rathen mögen bewogen werden. Wo man aber </w:t>
      </w:r>
      <w:proofErr w:type="spellStart"/>
      <w:r>
        <w:t>noht</w:t>
      </w:r>
      <w:proofErr w:type="spellEnd"/>
      <w:r>
        <w:t xml:space="preserve"> und </w:t>
      </w:r>
      <w:proofErr w:type="spellStart"/>
      <w:r>
        <w:t>kranckheit</w:t>
      </w:r>
      <w:proofErr w:type="spellEnd"/>
      <w:r>
        <w:t xml:space="preserve"> </w:t>
      </w:r>
      <w:proofErr w:type="spellStart"/>
      <w:r>
        <w:t>sihet</w:t>
      </w:r>
      <w:proofErr w:type="spellEnd"/>
      <w:r>
        <w:t xml:space="preserve">/ ists natürlich/ daß man </w:t>
      </w:r>
      <w:proofErr w:type="spellStart"/>
      <w:r>
        <w:t>umb</w:t>
      </w:r>
      <w:proofErr w:type="spellEnd"/>
      <w:r>
        <w:t xml:space="preserve"> mittel sich </w:t>
      </w:r>
      <w:proofErr w:type="spellStart"/>
      <w:r>
        <w:t>umbthut</w:t>
      </w:r>
      <w:proofErr w:type="spellEnd"/>
      <w:r>
        <w:t xml:space="preserve">. Und daher </w:t>
      </w:r>
      <w:proofErr w:type="spellStart"/>
      <w:r>
        <w:t>liget</w:t>
      </w:r>
      <w:proofErr w:type="spellEnd"/>
      <w:r>
        <w:t xml:space="preserve"> allen ob/ in der noth und </w:t>
      </w:r>
      <w:proofErr w:type="spellStart"/>
      <w:r>
        <w:t>kranckheit</w:t>
      </w:r>
      <w:proofErr w:type="spellEnd"/>
      <w:r>
        <w:t xml:space="preserve"> deß so </w:t>
      </w:r>
      <w:proofErr w:type="spellStart"/>
      <w:r>
        <w:t>edlesten</w:t>
      </w:r>
      <w:proofErr w:type="spellEnd"/>
      <w:r>
        <w:t xml:space="preserve"> geistlichen Leibes Christi/ der unserer sorge jedem in gewissen stücken/ auch </w:t>
      </w:r>
      <w:proofErr w:type="spellStart"/>
      <w:r>
        <w:t>sampt</w:t>
      </w:r>
      <w:proofErr w:type="spellEnd"/>
      <w:r>
        <w:t xml:space="preserve"> und sonders ins gemein/ anvertrauet ist/ ja an dem wir alle Mitglieder seyn müssen/ und </w:t>
      </w:r>
      <w:proofErr w:type="spellStart"/>
      <w:r>
        <w:t>deßwegen</w:t>
      </w:r>
      <w:proofErr w:type="spellEnd"/>
      <w:r>
        <w:t xml:space="preserve"> sein gebrechen keines </w:t>
      </w:r>
      <w:proofErr w:type="spellStart"/>
      <w:r>
        <w:t>orts</w:t>
      </w:r>
      <w:proofErr w:type="spellEnd"/>
      <w:r>
        <w:t xml:space="preserve"> vor </w:t>
      </w:r>
      <w:proofErr w:type="spellStart"/>
      <w:r>
        <w:t>frembd</w:t>
      </w:r>
      <w:proofErr w:type="spellEnd"/>
      <w:r>
        <w:t xml:space="preserve"> zu achten haben/ </w:t>
      </w:r>
      <w:proofErr w:type="spellStart"/>
      <w:r>
        <w:t>darvor</w:t>
      </w:r>
      <w:proofErr w:type="spellEnd"/>
      <w:r>
        <w:t xml:space="preserve"> zu sorgen/ wie tüchtige </w:t>
      </w:r>
      <w:proofErr w:type="spellStart"/>
      <w:r>
        <w:t>Artzeney</w:t>
      </w:r>
      <w:proofErr w:type="spellEnd"/>
      <w:r>
        <w:t xml:space="preserve"> zu seiner </w:t>
      </w:r>
      <w:proofErr w:type="spellStart"/>
      <w:r>
        <w:t>heilung</w:t>
      </w:r>
      <w:proofErr w:type="spellEnd"/>
      <w:r>
        <w:t xml:space="preserve"> möge gefunden und </w:t>
      </w:r>
      <w:proofErr w:type="spellStart"/>
      <w:r>
        <w:t>appliciret</w:t>
      </w:r>
      <w:proofErr w:type="spellEnd"/>
      <w:r>
        <w:t xml:space="preserve"> werden. </w:t>
      </w:r>
    </w:p>
    <w:p w14:paraId="1A317181" w14:textId="77777777" w:rsidR="00F30817" w:rsidRDefault="00F30817" w:rsidP="00F30817">
      <w:pPr>
        <w:pStyle w:val="StandardWeb"/>
      </w:pPr>
      <w:r>
        <w:t xml:space="preserve">Vorweilen war das </w:t>
      </w:r>
      <w:proofErr w:type="spellStart"/>
      <w:r>
        <w:t>kräfftigste</w:t>
      </w:r>
      <w:proofErr w:type="spellEnd"/>
      <w:r>
        <w:t xml:space="preserve"> mittel/ daß die vornehmste Vorsteher der Kirchen und Abgeordnete aller </w:t>
      </w:r>
      <w:proofErr w:type="spellStart"/>
      <w:r>
        <w:t>nahmhafften</w:t>
      </w:r>
      <w:proofErr w:type="spellEnd"/>
      <w:r>
        <w:t xml:space="preserve"> </w:t>
      </w:r>
      <w:proofErr w:type="spellStart"/>
      <w:r>
        <w:t>particular</w:t>
      </w:r>
      <w:proofErr w:type="spellEnd"/>
      <w:r>
        <w:t xml:space="preserve"> Kirchen in </w:t>
      </w:r>
      <w:proofErr w:type="spellStart"/>
      <w:r>
        <w:t>Conciliis</w:t>
      </w:r>
      <w:proofErr w:type="spellEnd"/>
      <w:r>
        <w:t xml:space="preserve"> zusammen kämen/ und über den gemeinen schaden </w:t>
      </w:r>
      <w:proofErr w:type="spellStart"/>
      <w:r>
        <w:t>rathschlagten</w:t>
      </w:r>
      <w:proofErr w:type="spellEnd"/>
      <w:r>
        <w:t xml:space="preserve">. </w:t>
      </w:r>
      <w:proofErr w:type="spellStart"/>
      <w:r>
        <w:t>Wolte</w:t>
      </w:r>
      <w:proofErr w:type="spellEnd"/>
      <w:r>
        <w:t xml:space="preserve"> </w:t>
      </w:r>
      <w:proofErr w:type="spellStart"/>
      <w:r>
        <w:t>GOtt</w:t>
      </w:r>
      <w:proofErr w:type="spellEnd"/>
      <w:r>
        <w:t xml:space="preserve"> wir stünden in dem </w:t>
      </w:r>
      <w:proofErr w:type="spellStart"/>
      <w:r>
        <w:t>stande</w:t>
      </w:r>
      <w:proofErr w:type="spellEnd"/>
      <w:r>
        <w:t xml:space="preserve">/ daß wir auch solches </w:t>
      </w:r>
      <w:proofErr w:type="spellStart"/>
      <w:r>
        <w:t>jetzo</w:t>
      </w:r>
      <w:proofErr w:type="spellEnd"/>
      <w:r>
        <w:t xml:space="preserve"> </w:t>
      </w:r>
      <w:proofErr w:type="spellStart"/>
      <w:r>
        <w:t>fruchtbarlich</w:t>
      </w:r>
      <w:proofErr w:type="spellEnd"/>
      <w:r>
        <w:t xml:space="preserve"> </w:t>
      </w:r>
      <w:proofErr w:type="spellStart"/>
      <w:r>
        <w:t>zn</w:t>
      </w:r>
      <w:proofErr w:type="spellEnd"/>
      <w:r>
        <w:t xml:space="preserve"> geschehen hoffen könnten: </w:t>
      </w:r>
    </w:p>
    <w:p w14:paraId="75DC2F30" w14:textId="77777777" w:rsidR="00F30817" w:rsidRDefault="00F30817" w:rsidP="00F30817">
      <w:pPr>
        <w:pStyle w:val="StandardWeb"/>
      </w:pPr>
      <w:r>
        <w:t xml:space="preserve">Wie gottselige Gemühter solches </w:t>
      </w:r>
      <w:proofErr w:type="spellStart"/>
      <w:r>
        <w:t>offt</w:t>
      </w:r>
      <w:proofErr w:type="spellEnd"/>
      <w:r>
        <w:t xml:space="preserve"> sehnlich verlanget. Wollen wir aber </w:t>
      </w:r>
      <w:proofErr w:type="spellStart"/>
      <w:r>
        <w:t>darauff</w:t>
      </w:r>
      <w:proofErr w:type="spellEnd"/>
      <w:r>
        <w:t xml:space="preserve"> warten/ so werden wir über unserem wünschen sterben/ und die </w:t>
      </w:r>
      <w:proofErr w:type="spellStart"/>
      <w:r>
        <w:t>besserung</w:t>
      </w:r>
      <w:proofErr w:type="spellEnd"/>
      <w:r>
        <w:t xml:space="preserve">/ nicht weiß ich wie verantwortlich/ </w:t>
      </w:r>
      <w:proofErr w:type="spellStart"/>
      <w:r>
        <w:t>immmer</w:t>
      </w:r>
      <w:proofErr w:type="spellEnd"/>
      <w:r>
        <w:t xml:space="preserve"> </w:t>
      </w:r>
      <w:proofErr w:type="spellStart"/>
      <w:r>
        <w:t>auffs</w:t>
      </w:r>
      <w:proofErr w:type="spellEnd"/>
      <w:r>
        <w:t xml:space="preserve"> ungewisse </w:t>
      </w:r>
      <w:proofErr w:type="spellStart"/>
      <w:r>
        <w:t>auffschieben</w:t>
      </w:r>
      <w:proofErr w:type="spellEnd"/>
      <w:r>
        <w:t xml:space="preserve">. </w:t>
      </w:r>
    </w:p>
    <w:p w14:paraId="1B0B2FAA" w14:textId="77777777" w:rsidR="00F30817" w:rsidRDefault="00F30817" w:rsidP="00F30817">
      <w:pPr>
        <w:pStyle w:val="StandardWeb"/>
      </w:pPr>
      <w:r>
        <w:t xml:space="preserve">Stehet also dahin/ ob nicht ein zu dieser zeit zulängliches Mittel </w:t>
      </w:r>
      <w:proofErr w:type="spellStart"/>
      <w:r>
        <w:t>seye</w:t>
      </w:r>
      <w:proofErr w:type="spellEnd"/>
      <w:r>
        <w:t xml:space="preserve">/ daß in </w:t>
      </w:r>
      <w:proofErr w:type="spellStart"/>
      <w:r>
        <w:t>ermangelung</w:t>
      </w:r>
      <w:proofErr w:type="spellEnd"/>
      <w:r>
        <w:t xml:space="preserve"> jener </w:t>
      </w:r>
      <w:proofErr w:type="spellStart"/>
      <w:r>
        <w:t>zusammenkunfft</w:t>
      </w:r>
      <w:proofErr w:type="spellEnd"/>
      <w:r>
        <w:t xml:space="preserve">/ Christliche Prediger unter einander selbst in der furcht deß HERRN durch so </w:t>
      </w:r>
      <w:proofErr w:type="spellStart"/>
      <w:r>
        <w:t>wol</w:t>
      </w:r>
      <w:proofErr w:type="spellEnd"/>
      <w:r>
        <w:t xml:space="preserve"> schreiben unter sich/ als auch damit den </w:t>
      </w:r>
      <w:proofErr w:type="spellStart"/>
      <w:r>
        <w:t>jenigen</w:t>
      </w:r>
      <w:proofErr w:type="spellEnd"/>
      <w:r>
        <w:t xml:space="preserve">/ welche sich das </w:t>
      </w:r>
      <w:proofErr w:type="spellStart"/>
      <w:r>
        <w:t>Werck</w:t>
      </w:r>
      <w:proofErr w:type="spellEnd"/>
      <w:r>
        <w:t xml:space="preserve"> deß </w:t>
      </w:r>
      <w:proofErr w:type="spellStart"/>
      <w:r>
        <w:t>HErren</w:t>
      </w:r>
      <w:proofErr w:type="spellEnd"/>
      <w:r>
        <w:t xml:space="preserve"> lassen angelegen seyn/ zur </w:t>
      </w:r>
      <w:proofErr w:type="spellStart"/>
      <w:r>
        <w:t>nachricht</w:t>
      </w:r>
      <w:proofErr w:type="spellEnd"/>
      <w:r>
        <w:t xml:space="preserve"> und </w:t>
      </w:r>
      <w:proofErr w:type="spellStart"/>
      <w:r>
        <w:t>nachdencken</w:t>
      </w:r>
      <w:proofErr w:type="spellEnd"/>
      <w:r>
        <w:t xml:space="preserve"> anderer Mitbrüder </w:t>
      </w:r>
      <w:proofErr w:type="spellStart"/>
      <w:r>
        <w:t>gedancken</w:t>
      </w:r>
      <w:proofErr w:type="spellEnd"/>
      <w:r>
        <w:t xml:space="preserve"> kund werden möchten/ </w:t>
      </w:r>
      <w:proofErr w:type="spellStart"/>
      <w:r>
        <w:t>offentlichen</w:t>
      </w:r>
      <w:proofErr w:type="spellEnd"/>
      <w:r>
        <w:t xml:space="preserve"> Truck diese wichtige </w:t>
      </w:r>
      <w:proofErr w:type="spellStart"/>
      <w:r>
        <w:t>sachen</w:t>
      </w:r>
      <w:proofErr w:type="spellEnd"/>
      <w:r>
        <w:t xml:space="preserve"> mit einander überlegten/ und was etwa der gemeinde Gottes dienlich/ </w:t>
      </w:r>
      <w:proofErr w:type="spellStart"/>
      <w:r>
        <w:t>reifflich</w:t>
      </w:r>
      <w:proofErr w:type="spellEnd"/>
      <w:r>
        <w:t xml:space="preserve"> </w:t>
      </w:r>
      <w:proofErr w:type="spellStart"/>
      <w:r>
        <w:t>erwegeten</w:t>
      </w:r>
      <w:proofErr w:type="spellEnd"/>
      <w:r>
        <w:t xml:space="preserve">. </w:t>
      </w:r>
    </w:p>
    <w:p w14:paraId="17303D8A" w14:textId="77777777" w:rsidR="00F30817" w:rsidRDefault="00F30817" w:rsidP="00F30817">
      <w:pPr>
        <w:pStyle w:val="StandardWeb"/>
      </w:pPr>
      <w:r>
        <w:t xml:space="preserve">Wie nun andere </w:t>
      </w:r>
      <w:proofErr w:type="spellStart"/>
      <w:r>
        <w:t>Christeifferige</w:t>
      </w:r>
      <w:proofErr w:type="spellEnd"/>
      <w:r>
        <w:t xml:space="preserve"> </w:t>
      </w:r>
      <w:proofErr w:type="spellStart"/>
      <w:r>
        <w:t>Theologi</w:t>
      </w:r>
      <w:proofErr w:type="spellEnd"/>
      <w:r>
        <w:t xml:space="preserve"> hin und wieder in ihren </w:t>
      </w:r>
      <w:proofErr w:type="spellStart"/>
      <w:r>
        <w:t>offentlichen</w:t>
      </w:r>
      <w:proofErr w:type="spellEnd"/>
      <w:r>
        <w:t xml:space="preserve"> </w:t>
      </w:r>
      <w:proofErr w:type="spellStart"/>
      <w:r>
        <w:t>schrifften</w:t>
      </w:r>
      <w:proofErr w:type="spellEnd"/>
      <w:r>
        <w:t xml:space="preserve"> längst hiervon den </w:t>
      </w:r>
      <w:proofErr w:type="spellStart"/>
      <w:r>
        <w:t>anfang</w:t>
      </w:r>
      <w:proofErr w:type="spellEnd"/>
      <w:r>
        <w:t xml:space="preserve"> gemacht haben/ und Ich also der erste nicht bin/ welcher dergleichen verlangen </w:t>
      </w:r>
      <w:proofErr w:type="spellStart"/>
      <w:r>
        <w:t>offentlich</w:t>
      </w:r>
      <w:proofErr w:type="spellEnd"/>
      <w:r>
        <w:t xml:space="preserve"> bezeuget/ oder darzu Vorschläge gethan; so hätte zwar </w:t>
      </w:r>
      <w:proofErr w:type="spellStart"/>
      <w:r>
        <w:t>billich</w:t>
      </w:r>
      <w:proofErr w:type="spellEnd"/>
      <w:r>
        <w:t xml:space="preserve"> </w:t>
      </w:r>
      <w:proofErr w:type="spellStart"/>
      <w:r>
        <w:t>bedencken</w:t>
      </w:r>
      <w:proofErr w:type="spellEnd"/>
      <w:r>
        <w:t xml:space="preserve"> tragen sollen/ mit meinen einfältigen </w:t>
      </w:r>
      <w:proofErr w:type="spellStart"/>
      <w:r>
        <w:t>Gedancken</w:t>
      </w:r>
      <w:proofErr w:type="spellEnd"/>
      <w:r>
        <w:t xml:space="preserve"> </w:t>
      </w:r>
      <w:proofErr w:type="spellStart"/>
      <w:r>
        <w:t>außzubrechen</w:t>
      </w:r>
      <w:proofErr w:type="spellEnd"/>
      <w:r>
        <w:t xml:space="preserve">/ wo in dem Reich deß </w:t>
      </w:r>
      <w:proofErr w:type="spellStart"/>
      <w:r>
        <w:t>HErrn</w:t>
      </w:r>
      <w:proofErr w:type="spellEnd"/>
      <w:r>
        <w:t xml:space="preserve"> wie in der Welt die </w:t>
      </w:r>
      <w:proofErr w:type="spellStart"/>
      <w:r>
        <w:t>suffragia</w:t>
      </w:r>
      <w:proofErr w:type="spellEnd"/>
      <w:r>
        <w:t xml:space="preserve"> etwa nach </w:t>
      </w:r>
      <w:proofErr w:type="spellStart"/>
      <w:r>
        <w:t>ordnung</w:t>
      </w:r>
      <w:proofErr w:type="spellEnd"/>
      <w:r>
        <w:t xml:space="preserve"> und würde der Personen gegeben werden </w:t>
      </w:r>
      <w:proofErr w:type="spellStart"/>
      <w:r>
        <w:t>müsten</w:t>
      </w:r>
      <w:proofErr w:type="spellEnd"/>
      <w:r>
        <w:t xml:space="preserve">/ in welcher </w:t>
      </w:r>
      <w:proofErr w:type="spellStart"/>
      <w:r>
        <w:t>absicht</w:t>
      </w:r>
      <w:proofErr w:type="spellEnd"/>
      <w:r>
        <w:t xml:space="preserve"> Ich mich </w:t>
      </w:r>
      <w:proofErr w:type="spellStart"/>
      <w:r>
        <w:t>billich</w:t>
      </w:r>
      <w:proofErr w:type="spellEnd"/>
      <w:r>
        <w:t xml:space="preserve"> unter den letzten zu seyn erkenne. Wann aber nicht nur in der Christlichen Kirchen </w:t>
      </w:r>
      <w:proofErr w:type="spellStart"/>
      <w:r>
        <w:t>auff</w:t>
      </w:r>
      <w:proofErr w:type="spellEnd"/>
      <w:r>
        <w:t xml:space="preserve"> solches eben nicht zu achten/ sondern auch so gar in der Welt in einigen </w:t>
      </w:r>
      <w:proofErr w:type="spellStart"/>
      <w:r>
        <w:t>versamlungen</w:t>
      </w:r>
      <w:proofErr w:type="spellEnd"/>
      <w:r>
        <w:t xml:space="preserve"> </w:t>
      </w:r>
      <w:proofErr w:type="spellStart"/>
      <w:r>
        <w:t>auß</w:t>
      </w:r>
      <w:proofErr w:type="spellEnd"/>
      <w:r>
        <w:t xml:space="preserve"> sonderbaren Ursachen </w:t>
      </w:r>
      <w:proofErr w:type="spellStart"/>
      <w:r>
        <w:t>eingeführet</w:t>
      </w:r>
      <w:proofErr w:type="spellEnd"/>
      <w:r>
        <w:t xml:space="preserve"> ist/ daß die </w:t>
      </w:r>
      <w:proofErr w:type="spellStart"/>
      <w:r>
        <w:t>ordnung</w:t>
      </w:r>
      <w:proofErr w:type="spellEnd"/>
      <w:r>
        <w:t xml:space="preserve"> deß </w:t>
      </w:r>
      <w:proofErr w:type="spellStart"/>
      <w:r>
        <w:t>votirens</w:t>
      </w:r>
      <w:proofErr w:type="spellEnd"/>
      <w:r>
        <w:t xml:space="preserve"> von unten angefangen/ und </w:t>
      </w:r>
      <w:proofErr w:type="spellStart"/>
      <w:r>
        <w:t>sowol</w:t>
      </w:r>
      <w:proofErr w:type="spellEnd"/>
      <w:r>
        <w:t xml:space="preserve"> den untersten mit </w:t>
      </w:r>
      <w:proofErr w:type="spellStart"/>
      <w:r>
        <w:t>mehrer</w:t>
      </w:r>
      <w:proofErr w:type="spellEnd"/>
      <w:r>
        <w:t xml:space="preserve"> </w:t>
      </w:r>
      <w:proofErr w:type="spellStart"/>
      <w:r>
        <w:t>freyheit</w:t>
      </w:r>
      <w:proofErr w:type="spellEnd"/>
      <w:r>
        <w:t xml:space="preserve"> ihre </w:t>
      </w:r>
      <w:proofErr w:type="spellStart"/>
      <w:r>
        <w:t>Hertzens-meynung</w:t>
      </w:r>
      <w:proofErr w:type="spellEnd"/>
      <w:r>
        <w:t xml:space="preserve"> ohne </w:t>
      </w:r>
      <w:proofErr w:type="spellStart"/>
      <w:r>
        <w:t>praeoccupation</w:t>
      </w:r>
      <w:proofErr w:type="spellEnd"/>
      <w:r>
        <w:t xml:space="preserve"> zu offenbaren </w:t>
      </w:r>
      <w:proofErr w:type="spellStart"/>
      <w:r>
        <w:t>anlaß</w:t>
      </w:r>
      <w:proofErr w:type="spellEnd"/>
      <w:r>
        <w:t xml:space="preserve"> gegeben/ als den Obern mit </w:t>
      </w:r>
      <w:proofErr w:type="spellStart"/>
      <w:r>
        <w:t>reifflicherem</w:t>
      </w:r>
      <w:proofErr w:type="spellEnd"/>
      <w:r>
        <w:t xml:space="preserve"> nachsinnen/ was in jener Vorschlägen zu verbessern/ ihre würde gelassen wird: Als habe davor gehalten/ es werde auch mir zu keiner </w:t>
      </w:r>
      <w:proofErr w:type="spellStart"/>
      <w:r>
        <w:t>vermessenheit</w:t>
      </w:r>
      <w:proofErr w:type="spellEnd"/>
      <w:r>
        <w:t xml:space="preserve"> </w:t>
      </w:r>
      <w:proofErr w:type="spellStart"/>
      <w:r>
        <w:t>außgedeutet</w:t>
      </w:r>
      <w:proofErr w:type="spellEnd"/>
      <w:r>
        <w:t xml:space="preserve"> werden können/ was (wie der </w:t>
      </w:r>
      <w:proofErr w:type="spellStart"/>
      <w:r>
        <w:t>Hertzenkündiger</w:t>
      </w:r>
      <w:proofErr w:type="spellEnd"/>
      <w:r>
        <w:t xml:space="preserve"> dessen Zeuge ist) </w:t>
      </w:r>
      <w:proofErr w:type="spellStart"/>
      <w:r>
        <w:t>auß</w:t>
      </w:r>
      <w:proofErr w:type="spellEnd"/>
      <w:r>
        <w:t xml:space="preserve"> inniglicher liebe der Gemeinde Gottes und verlangen nichts zu unterlassen/ was zu Göttlicher Ehre möchte dienlich wissen/ in solche Vorrede </w:t>
      </w:r>
      <w:proofErr w:type="spellStart"/>
      <w:r>
        <w:t>außgeschüttet</w:t>
      </w:r>
      <w:proofErr w:type="spellEnd"/>
      <w:r>
        <w:t xml:space="preserve"> habe. </w:t>
      </w:r>
    </w:p>
    <w:p w14:paraId="30B59420" w14:textId="77777777" w:rsidR="00F30817" w:rsidRDefault="00F30817" w:rsidP="00F30817">
      <w:pPr>
        <w:pStyle w:val="StandardWeb"/>
      </w:pPr>
      <w:r>
        <w:t xml:space="preserve">Damit aber auch nicht mir </w:t>
      </w:r>
      <w:proofErr w:type="spellStart"/>
      <w:r>
        <w:t>selbsten</w:t>
      </w:r>
      <w:proofErr w:type="spellEnd"/>
      <w:r>
        <w:t xml:space="preserve"> allein </w:t>
      </w:r>
      <w:proofErr w:type="spellStart"/>
      <w:r>
        <w:t>trauete</w:t>
      </w:r>
      <w:proofErr w:type="spellEnd"/>
      <w:r>
        <w:t>/ und etwa dergleichen dinge an das Tags-</w:t>
      </w:r>
      <w:proofErr w:type="spellStart"/>
      <w:r>
        <w:t>liecht</w:t>
      </w:r>
      <w:proofErr w:type="spellEnd"/>
      <w:r>
        <w:t xml:space="preserve"> gebe/ deren die Kirche mehr schade als nutzen hätte/ so habe meinen vielgeliebten </w:t>
      </w:r>
      <w:proofErr w:type="spellStart"/>
      <w:r>
        <w:t>Collegis</w:t>
      </w:r>
      <w:proofErr w:type="spellEnd"/>
      <w:r>
        <w:t xml:space="preserve"> und </w:t>
      </w:r>
      <w:proofErr w:type="spellStart"/>
      <w:r>
        <w:t>Ampts</w:t>
      </w:r>
      <w:proofErr w:type="spellEnd"/>
      <w:r>
        <w:t xml:space="preserve"> Brüdern allhie (weil </w:t>
      </w:r>
      <w:proofErr w:type="spellStart"/>
      <w:r>
        <w:t>anderwärtliche</w:t>
      </w:r>
      <w:proofErr w:type="spellEnd"/>
      <w:r>
        <w:t xml:space="preserve"> Communication bey </w:t>
      </w:r>
      <w:proofErr w:type="spellStart"/>
      <w:r>
        <w:t>annahender</w:t>
      </w:r>
      <w:proofErr w:type="spellEnd"/>
      <w:r>
        <w:t xml:space="preserve"> </w:t>
      </w:r>
      <w:proofErr w:type="spellStart"/>
      <w:r>
        <w:t>Meß</w:t>
      </w:r>
      <w:proofErr w:type="spellEnd"/>
      <w:r>
        <w:t xml:space="preserve"> nicht </w:t>
      </w:r>
      <w:proofErr w:type="spellStart"/>
      <w:r>
        <w:t>müglich</w:t>
      </w:r>
      <w:proofErr w:type="spellEnd"/>
      <w:r>
        <w:t xml:space="preserve"> war) meinen </w:t>
      </w:r>
      <w:proofErr w:type="spellStart"/>
      <w:r>
        <w:t>Auffsatz</w:t>
      </w:r>
      <w:proofErr w:type="spellEnd"/>
      <w:r>
        <w:t xml:space="preserve"> </w:t>
      </w:r>
      <w:proofErr w:type="spellStart"/>
      <w:r>
        <w:t>vorgeleget</w:t>
      </w:r>
      <w:proofErr w:type="spellEnd"/>
      <w:r>
        <w:t xml:space="preserve">/ und als die Geister der Propheten den </w:t>
      </w:r>
      <w:r>
        <w:lastRenderedPageBreak/>
        <w:t xml:space="preserve">Propheten </w:t>
      </w:r>
      <w:proofErr w:type="spellStart"/>
      <w:r>
        <w:t>unterthan</w:t>
      </w:r>
      <w:proofErr w:type="spellEnd"/>
      <w:r>
        <w:t xml:space="preserve"> sind/ ihnen solche nicht nur von </w:t>
      </w:r>
      <w:proofErr w:type="spellStart"/>
      <w:r>
        <w:t>wort</w:t>
      </w:r>
      <w:proofErr w:type="spellEnd"/>
      <w:r>
        <w:t xml:space="preserve"> zu </w:t>
      </w:r>
      <w:proofErr w:type="spellStart"/>
      <w:r>
        <w:t>wort</w:t>
      </w:r>
      <w:proofErr w:type="spellEnd"/>
      <w:r>
        <w:t xml:space="preserve"> vorgelesen/ sondern völlige </w:t>
      </w:r>
      <w:proofErr w:type="spellStart"/>
      <w:r>
        <w:t>freyheit</w:t>
      </w:r>
      <w:proofErr w:type="spellEnd"/>
      <w:r>
        <w:t xml:space="preserve"> die ihnen ohne das gehöret gegeben/ mich brüderlich zu erinnern/ </w:t>
      </w:r>
      <w:proofErr w:type="spellStart"/>
      <w:r>
        <w:t>worinnen</w:t>
      </w:r>
      <w:proofErr w:type="spellEnd"/>
      <w:r>
        <w:t xml:space="preserve"> sie es nöthig befinden. Wie sie nun ein und anders noch ferner mit </w:t>
      </w:r>
      <w:proofErr w:type="spellStart"/>
      <w:r>
        <w:t>beygetragen</w:t>
      </w:r>
      <w:proofErr w:type="spellEnd"/>
      <w:r>
        <w:t xml:space="preserve">/ so zur </w:t>
      </w:r>
      <w:proofErr w:type="spellStart"/>
      <w:r>
        <w:t>auferbauung</w:t>
      </w:r>
      <w:proofErr w:type="spellEnd"/>
      <w:r>
        <w:t xml:space="preserve"> dienlich/ so Ich auch willig mit </w:t>
      </w:r>
      <w:proofErr w:type="spellStart"/>
      <w:r>
        <w:t>inseriret</w:t>
      </w:r>
      <w:proofErr w:type="spellEnd"/>
      <w:r>
        <w:t xml:space="preserve">, also haben sie mich in dem übrigen mit </w:t>
      </w:r>
      <w:proofErr w:type="spellStart"/>
      <w:r>
        <w:t>genehmhaltung</w:t>
      </w:r>
      <w:proofErr w:type="spellEnd"/>
      <w:r>
        <w:t xml:space="preserve"> alles darinnen enthaltenen/ und </w:t>
      </w:r>
      <w:proofErr w:type="spellStart"/>
      <w:r>
        <w:t>hertzlicher</w:t>
      </w:r>
      <w:proofErr w:type="spellEnd"/>
      <w:r>
        <w:t xml:space="preserve"> </w:t>
      </w:r>
      <w:proofErr w:type="spellStart"/>
      <w:r>
        <w:t>anwünschung</w:t>
      </w:r>
      <w:proofErr w:type="spellEnd"/>
      <w:r>
        <w:t xml:space="preserve">/ daß GOTT sein </w:t>
      </w:r>
      <w:proofErr w:type="spellStart"/>
      <w:r>
        <w:t>Werck</w:t>
      </w:r>
      <w:proofErr w:type="spellEnd"/>
      <w:r>
        <w:t xml:space="preserve"> nicht </w:t>
      </w:r>
      <w:proofErr w:type="spellStart"/>
      <w:r>
        <w:t>ohngesegnet</w:t>
      </w:r>
      <w:proofErr w:type="spellEnd"/>
      <w:r>
        <w:t xml:space="preserve"> lassen wolle/ stattlich </w:t>
      </w:r>
      <w:proofErr w:type="spellStart"/>
      <w:r>
        <w:t>bekräfftiget</w:t>
      </w:r>
      <w:proofErr w:type="spellEnd"/>
      <w:r>
        <w:t xml:space="preserve">. </w:t>
      </w:r>
      <w:proofErr w:type="spellStart"/>
      <w:r>
        <w:t>Worauff</w:t>
      </w:r>
      <w:proofErr w:type="spellEnd"/>
      <w:r>
        <w:t xml:space="preserve"> in dem Namen deß </w:t>
      </w:r>
      <w:proofErr w:type="spellStart"/>
      <w:r>
        <w:t>HErrn</w:t>
      </w:r>
      <w:proofErr w:type="spellEnd"/>
      <w:r>
        <w:t xml:space="preserve"> solche Vorrede zum Truck gegeben habe. </w:t>
      </w:r>
    </w:p>
    <w:p w14:paraId="410063EB" w14:textId="77777777" w:rsidR="00F30817" w:rsidRDefault="00F30817" w:rsidP="00F30817">
      <w:pPr>
        <w:pStyle w:val="StandardWeb"/>
      </w:pPr>
      <w:r>
        <w:t xml:space="preserve">Es ist aber sobald von vielen guten </w:t>
      </w:r>
      <w:proofErr w:type="spellStart"/>
      <w:r>
        <w:t>Gemüthern</w:t>
      </w:r>
      <w:proofErr w:type="spellEnd"/>
      <w:r>
        <w:t xml:space="preserve"> verlangen getragen worden/ weil </w:t>
      </w:r>
      <w:proofErr w:type="spellStart"/>
      <w:r>
        <w:t>Arnden</w:t>
      </w:r>
      <w:proofErr w:type="spellEnd"/>
      <w:r>
        <w:t xml:space="preserve"> s. </w:t>
      </w:r>
      <w:proofErr w:type="spellStart"/>
      <w:r>
        <w:t>Postill</w:t>
      </w:r>
      <w:proofErr w:type="spellEnd"/>
      <w:r>
        <w:t xml:space="preserve"> zu </w:t>
      </w:r>
      <w:proofErr w:type="spellStart"/>
      <w:r>
        <w:t>kauffen</w:t>
      </w:r>
      <w:proofErr w:type="spellEnd"/>
      <w:r>
        <w:t xml:space="preserve">/ theils einigen deß Preises wegen zu </w:t>
      </w:r>
      <w:proofErr w:type="spellStart"/>
      <w:r>
        <w:t>schwehr</w:t>
      </w:r>
      <w:proofErr w:type="spellEnd"/>
      <w:r>
        <w:t xml:space="preserve">/ theils weil sie schon die vorige Editionen hätten </w:t>
      </w:r>
      <w:proofErr w:type="spellStart"/>
      <w:r>
        <w:t>unthunlich</w:t>
      </w:r>
      <w:proofErr w:type="spellEnd"/>
      <w:r>
        <w:t xml:space="preserve">/ daß diese Vorrede möchte auch à </w:t>
      </w:r>
      <w:proofErr w:type="spellStart"/>
      <w:r>
        <w:t>part</w:t>
      </w:r>
      <w:proofErr w:type="spellEnd"/>
      <w:r>
        <w:t xml:space="preserve"> zu haben seyn/ und also </w:t>
      </w:r>
      <w:proofErr w:type="spellStart"/>
      <w:r>
        <w:t>getruckt</w:t>
      </w:r>
      <w:proofErr w:type="spellEnd"/>
      <w:r>
        <w:t xml:space="preserve"> werden: so gar/ daß auch an den Verleger von andern Orten her schreiben </w:t>
      </w:r>
      <w:proofErr w:type="spellStart"/>
      <w:r>
        <w:t>eingelauffen</w:t>
      </w:r>
      <w:proofErr w:type="spellEnd"/>
      <w:r>
        <w:t xml:space="preserve">/ daß etliche gute Leute solche in </w:t>
      </w:r>
      <w:proofErr w:type="spellStart"/>
      <w:r>
        <w:t>ermanglung</w:t>
      </w:r>
      <w:proofErr w:type="spellEnd"/>
      <w:r>
        <w:t xml:space="preserve">/ daß man sie von ihm nicht haben </w:t>
      </w:r>
      <w:proofErr w:type="spellStart"/>
      <w:r>
        <w:t>könte</w:t>
      </w:r>
      <w:proofErr w:type="spellEnd"/>
      <w:r>
        <w:t xml:space="preserve">/ selbst </w:t>
      </w:r>
      <w:proofErr w:type="spellStart"/>
      <w:r>
        <w:t>aufflegen</w:t>
      </w:r>
      <w:proofErr w:type="spellEnd"/>
      <w:r>
        <w:t xml:space="preserve"> lassen </w:t>
      </w:r>
      <w:proofErr w:type="spellStart"/>
      <w:r>
        <w:t>wolten</w:t>
      </w:r>
      <w:proofErr w:type="spellEnd"/>
      <w:r>
        <w:t xml:space="preserve">. </w:t>
      </w:r>
      <w:proofErr w:type="spellStart"/>
      <w:r>
        <w:t>Deßwegen</w:t>
      </w:r>
      <w:proofErr w:type="spellEnd"/>
      <w:r>
        <w:t xml:space="preserve"> als derselbe mit mir </w:t>
      </w:r>
      <w:proofErr w:type="spellStart"/>
      <w:r>
        <w:t>darauß</w:t>
      </w:r>
      <w:proofErr w:type="spellEnd"/>
      <w:r>
        <w:t xml:space="preserve"> </w:t>
      </w:r>
      <w:proofErr w:type="spellStart"/>
      <w:r>
        <w:t>conferiret</w:t>
      </w:r>
      <w:proofErr w:type="spellEnd"/>
      <w:r>
        <w:t xml:space="preserve">, Ich selbst vor nicht </w:t>
      </w:r>
      <w:proofErr w:type="spellStart"/>
      <w:r>
        <w:t>undiensam</w:t>
      </w:r>
      <w:proofErr w:type="spellEnd"/>
      <w:r>
        <w:t xml:space="preserve"> gehalten/ weil </w:t>
      </w:r>
      <w:proofErr w:type="spellStart"/>
      <w:r>
        <w:t>anderwertlicher</w:t>
      </w:r>
      <w:proofErr w:type="spellEnd"/>
      <w:r>
        <w:t xml:space="preserve"> Nachtruck </w:t>
      </w:r>
      <w:proofErr w:type="spellStart"/>
      <w:r>
        <w:t>niemahlen</w:t>
      </w:r>
      <w:proofErr w:type="spellEnd"/>
      <w:r>
        <w:t xml:space="preserve"> ohne </w:t>
      </w:r>
      <w:proofErr w:type="spellStart"/>
      <w:r>
        <w:t>gefahr</w:t>
      </w:r>
      <w:proofErr w:type="spellEnd"/>
      <w:r>
        <w:t xml:space="preserve"> vieler einschleichenden Fehler/ die </w:t>
      </w:r>
      <w:proofErr w:type="spellStart"/>
      <w:r>
        <w:t>Aufflage</w:t>
      </w:r>
      <w:proofErr w:type="spellEnd"/>
      <w:r>
        <w:t xml:space="preserve"> sobald zu beschleunigen. </w:t>
      </w:r>
    </w:p>
    <w:p w14:paraId="47061579" w14:textId="77777777" w:rsidR="00F30817" w:rsidRDefault="00F30817" w:rsidP="00F30817">
      <w:pPr>
        <w:pStyle w:val="StandardWeb"/>
      </w:pPr>
      <w:r>
        <w:t xml:space="preserve">So vielmehr/ weilen mir etliche Monat nach dem ersten Truck zu zu </w:t>
      </w:r>
      <w:proofErr w:type="spellStart"/>
      <w:r>
        <w:t>handen</w:t>
      </w:r>
      <w:proofErr w:type="spellEnd"/>
      <w:r>
        <w:t xml:space="preserve"> </w:t>
      </w:r>
      <w:proofErr w:type="spellStart"/>
      <w:r>
        <w:t>gekommmen</w:t>
      </w:r>
      <w:proofErr w:type="spellEnd"/>
      <w:r>
        <w:t xml:space="preserve">/ eines Christlichen und in dem Weinberg deß HERRN treulich arbeitenden </w:t>
      </w:r>
      <w:proofErr w:type="spellStart"/>
      <w:r>
        <w:t>superintendenten</w:t>
      </w:r>
      <w:proofErr w:type="spellEnd"/>
      <w:r>
        <w:t xml:space="preserve">, so </w:t>
      </w:r>
      <w:proofErr w:type="spellStart"/>
      <w:r>
        <w:t>darumb</w:t>
      </w:r>
      <w:proofErr w:type="spellEnd"/>
      <w:r>
        <w:t xml:space="preserve"> ersucht worden/ schön/ nützliches und </w:t>
      </w:r>
      <w:proofErr w:type="spellStart"/>
      <w:r>
        <w:t>aufferbauliches</w:t>
      </w:r>
      <w:proofErr w:type="spellEnd"/>
      <w:r>
        <w:t xml:space="preserve"> </w:t>
      </w:r>
      <w:proofErr w:type="spellStart"/>
      <w:r>
        <w:t>Bedencken</w:t>
      </w:r>
      <w:proofErr w:type="spellEnd"/>
      <w:r>
        <w:t xml:space="preserve">; </w:t>
      </w:r>
      <w:proofErr w:type="spellStart"/>
      <w:r>
        <w:t>auß</w:t>
      </w:r>
      <w:proofErr w:type="spellEnd"/>
      <w:r>
        <w:t xml:space="preserve"> dessen </w:t>
      </w:r>
      <w:proofErr w:type="spellStart"/>
      <w:r>
        <w:t>Publication</w:t>
      </w:r>
      <w:proofErr w:type="spellEnd"/>
      <w:r>
        <w:t xml:space="preserve"> mehr als </w:t>
      </w:r>
      <w:proofErr w:type="spellStart"/>
      <w:r>
        <w:t>auß</w:t>
      </w:r>
      <w:proofErr w:type="spellEnd"/>
      <w:r>
        <w:t xml:space="preserve"> meiner ringfügiger Arbeit nutzen zu entstehen/ sobald als solches mir zugesendet/ angefangen zu hoffen. Es hat aber derselbe noch in bedacht gezogen/ seines Namens </w:t>
      </w:r>
      <w:proofErr w:type="spellStart"/>
      <w:r>
        <w:t>meldung</w:t>
      </w:r>
      <w:proofErr w:type="spellEnd"/>
      <w:r>
        <w:t xml:space="preserve"> </w:t>
      </w:r>
      <w:proofErr w:type="spellStart"/>
      <w:r>
        <w:t>darbey</w:t>
      </w:r>
      <w:proofErr w:type="spellEnd"/>
      <w:r>
        <w:t xml:space="preserve"> thun zu lassen/ </w:t>
      </w:r>
      <w:proofErr w:type="spellStart"/>
      <w:r>
        <w:t>sowol</w:t>
      </w:r>
      <w:proofErr w:type="spellEnd"/>
      <w:r>
        <w:t xml:space="preserve"> </w:t>
      </w:r>
      <w:proofErr w:type="spellStart"/>
      <w:r>
        <w:t>auß</w:t>
      </w:r>
      <w:proofErr w:type="spellEnd"/>
      <w:r>
        <w:t xml:space="preserve"> der </w:t>
      </w:r>
      <w:proofErr w:type="spellStart"/>
      <w:r>
        <w:t>ursach</w:t>
      </w:r>
      <w:proofErr w:type="spellEnd"/>
      <w:r>
        <w:t xml:space="preserve">/ daß er eigene Ehre zu suchen nicht gesonnen/ als auch/ weil auf solche weise/ wo ohne </w:t>
      </w:r>
      <w:proofErr w:type="spellStart"/>
      <w:r>
        <w:t>passion</w:t>
      </w:r>
      <w:proofErr w:type="spellEnd"/>
      <w:r>
        <w:t xml:space="preserve"> und </w:t>
      </w:r>
      <w:proofErr w:type="spellStart"/>
      <w:r>
        <w:t>absicht</w:t>
      </w:r>
      <w:proofErr w:type="spellEnd"/>
      <w:r>
        <w:t xml:space="preserve"> </w:t>
      </w:r>
      <w:proofErr w:type="spellStart"/>
      <w:r>
        <w:t>auff</w:t>
      </w:r>
      <w:proofErr w:type="spellEnd"/>
      <w:r>
        <w:t xml:space="preserve"> einen Verfasser eine </w:t>
      </w:r>
      <w:proofErr w:type="spellStart"/>
      <w:r>
        <w:t>schrifft</w:t>
      </w:r>
      <w:proofErr w:type="spellEnd"/>
      <w:r>
        <w:t xml:space="preserve"> allein/ wie sie an sich selbst ist/ erwogen wird/ </w:t>
      </w:r>
      <w:proofErr w:type="spellStart"/>
      <w:r>
        <w:t>offters</w:t>
      </w:r>
      <w:proofErr w:type="spellEnd"/>
      <w:r>
        <w:t xml:space="preserve"> </w:t>
      </w:r>
      <w:proofErr w:type="spellStart"/>
      <w:r>
        <w:t>mehrer</w:t>
      </w:r>
      <w:proofErr w:type="spellEnd"/>
      <w:r>
        <w:t xml:space="preserve"> nutzen zu hoffen stehet. Jedoch daß er endlich/ dafern es der Kirche nützlicher und nöthig geachtet würde/ nicht scheue trägt/ sich wissen und kennen zu lassen: Als der seines </w:t>
      </w:r>
      <w:proofErr w:type="spellStart"/>
      <w:r>
        <w:t>GOttes</w:t>
      </w:r>
      <w:proofErr w:type="spellEnd"/>
      <w:r>
        <w:t xml:space="preserve"> Ehr und deren </w:t>
      </w:r>
      <w:proofErr w:type="spellStart"/>
      <w:r>
        <w:t>beförderung</w:t>
      </w:r>
      <w:proofErr w:type="spellEnd"/>
      <w:r>
        <w:t xml:space="preserve"> seinen einigen Zweck und seiner </w:t>
      </w:r>
      <w:proofErr w:type="spellStart"/>
      <w:r>
        <w:t>verrichtungen</w:t>
      </w:r>
      <w:proofErr w:type="spellEnd"/>
      <w:r>
        <w:t xml:space="preserve"> Regel seyn zu lassen beflissen. </w:t>
      </w:r>
    </w:p>
    <w:p w14:paraId="4F729A66" w14:textId="77777777" w:rsidR="00F30817" w:rsidRDefault="00F30817" w:rsidP="00F30817">
      <w:pPr>
        <w:pStyle w:val="StandardWeb"/>
      </w:pPr>
      <w:r>
        <w:t xml:space="preserve">Als nun aber solches </w:t>
      </w:r>
      <w:proofErr w:type="spellStart"/>
      <w:r>
        <w:t>Bedencken</w:t>
      </w:r>
      <w:proofErr w:type="spellEnd"/>
      <w:r>
        <w:t xml:space="preserve"> fast zu ende gebracht/ und eben die </w:t>
      </w:r>
      <w:proofErr w:type="spellStart"/>
      <w:r>
        <w:t>Meß</w:t>
      </w:r>
      <w:proofErr w:type="spellEnd"/>
      <w:r>
        <w:t xml:space="preserve"> </w:t>
      </w:r>
      <w:proofErr w:type="spellStart"/>
      <w:r>
        <w:t>jetzo</w:t>
      </w:r>
      <w:proofErr w:type="spellEnd"/>
      <w:r>
        <w:t xml:space="preserve"> </w:t>
      </w:r>
      <w:proofErr w:type="spellStart"/>
      <w:r>
        <w:t>eintretten</w:t>
      </w:r>
      <w:proofErr w:type="spellEnd"/>
      <w:r>
        <w:t xml:space="preserve"> </w:t>
      </w:r>
      <w:proofErr w:type="spellStart"/>
      <w:r>
        <w:t>wolte</w:t>
      </w:r>
      <w:proofErr w:type="spellEnd"/>
      <w:r>
        <w:t xml:space="preserve">/ kam mir weiter zu </w:t>
      </w:r>
      <w:proofErr w:type="spellStart"/>
      <w:r>
        <w:t>handen</w:t>
      </w:r>
      <w:proofErr w:type="spellEnd"/>
      <w:r>
        <w:t xml:space="preserve"> ein </w:t>
      </w:r>
      <w:proofErr w:type="spellStart"/>
      <w:r>
        <w:t>Judicium</w:t>
      </w:r>
      <w:proofErr w:type="spellEnd"/>
      <w:r>
        <w:t xml:space="preserve"> eines andern Christlichen/ und von GOTT so herrlich begabten als durch lange </w:t>
      </w:r>
      <w:proofErr w:type="spellStart"/>
      <w:r>
        <w:t>erfahrung</w:t>
      </w:r>
      <w:proofErr w:type="spellEnd"/>
      <w:r>
        <w:t xml:space="preserve"> in dem was dem gemeinen besten nützlich </w:t>
      </w:r>
      <w:proofErr w:type="spellStart"/>
      <w:r>
        <w:t>seye</w:t>
      </w:r>
      <w:proofErr w:type="spellEnd"/>
      <w:r>
        <w:t xml:space="preserve">/ stattlich geübten </w:t>
      </w:r>
      <w:proofErr w:type="spellStart"/>
      <w:r>
        <w:t>Theologi</w:t>
      </w:r>
      <w:proofErr w:type="spellEnd"/>
      <w:r>
        <w:t xml:space="preserve">, den Ich stäts als einen Vatter ehre. Wie dasselbe gelesen/ so hatte sobald verlangen/ andern es </w:t>
      </w:r>
      <w:proofErr w:type="spellStart"/>
      <w:r>
        <w:t>gleichfals</w:t>
      </w:r>
      <w:proofErr w:type="spellEnd"/>
      <w:r>
        <w:t xml:space="preserve"> durch den Truck zu </w:t>
      </w:r>
      <w:proofErr w:type="spellStart"/>
      <w:r>
        <w:t>com̃uniciren</w:t>
      </w:r>
      <w:proofErr w:type="spellEnd"/>
      <w:r>
        <w:t xml:space="preserve">. Es </w:t>
      </w:r>
      <w:proofErr w:type="spellStart"/>
      <w:r>
        <w:t>stund</w:t>
      </w:r>
      <w:proofErr w:type="spellEnd"/>
      <w:r>
        <w:t xml:space="preserve"> mir aber in dem weg/ daß von solchem lieben Mann dessen </w:t>
      </w:r>
      <w:proofErr w:type="spellStart"/>
      <w:r>
        <w:t>außdrückliche</w:t>
      </w:r>
      <w:proofErr w:type="spellEnd"/>
      <w:r>
        <w:t xml:space="preserve"> </w:t>
      </w:r>
      <w:proofErr w:type="spellStart"/>
      <w:r>
        <w:t>Erlaubnüß</w:t>
      </w:r>
      <w:proofErr w:type="spellEnd"/>
      <w:r>
        <w:t xml:space="preserve"> nicht hätte/ und hingegen die entlegene deß Orts in so wenig Tagen </w:t>
      </w:r>
      <w:proofErr w:type="spellStart"/>
      <w:r>
        <w:t>iu</w:t>
      </w:r>
      <w:proofErr w:type="spellEnd"/>
      <w:r>
        <w:t xml:space="preserve"> der </w:t>
      </w:r>
      <w:proofErr w:type="spellStart"/>
      <w:r>
        <w:t>Meß</w:t>
      </w:r>
      <w:proofErr w:type="spellEnd"/>
      <w:r>
        <w:t xml:space="preserve"> sie zu suchen und </w:t>
      </w:r>
      <w:proofErr w:type="spellStart"/>
      <w:r>
        <w:t>darauff</w:t>
      </w:r>
      <w:proofErr w:type="spellEnd"/>
      <w:r>
        <w:t xml:space="preserve"> zu warten/ nicht </w:t>
      </w:r>
      <w:proofErr w:type="spellStart"/>
      <w:r>
        <w:t>zuliesse</w:t>
      </w:r>
      <w:proofErr w:type="spellEnd"/>
      <w:r>
        <w:t xml:space="preserve">. </w:t>
      </w:r>
      <w:proofErr w:type="spellStart"/>
      <w:r>
        <w:t>Weßwegen</w:t>
      </w:r>
      <w:proofErr w:type="spellEnd"/>
      <w:r>
        <w:t xml:space="preserve"> mit einigen vertrauten Freunden die </w:t>
      </w:r>
      <w:proofErr w:type="spellStart"/>
      <w:r>
        <w:t>sache</w:t>
      </w:r>
      <w:proofErr w:type="spellEnd"/>
      <w:r>
        <w:t xml:space="preserve"> überlegt habe/ und weil mir </w:t>
      </w:r>
      <w:proofErr w:type="spellStart"/>
      <w:r>
        <w:t>sonsten</w:t>
      </w:r>
      <w:proofErr w:type="spellEnd"/>
      <w:r>
        <w:t xml:space="preserve"> solches </w:t>
      </w:r>
      <w:proofErr w:type="spellStart"/>
      <w:r>
        <w:t>werthen</w:t>
      </w:r>
      <w:proofErr w:type="spellEnd"/>
      <w:r>
        <w:t xml:space="preserve"> Vatters tragender </w:t>
      </w:r>
      <w:proofErr w:type="spellStart"/>
      <w:r>
        <w:t>eiffer</w:t>
      </w:r>
      <w:proofErr w:type="spellEnd"/>
      <w:r>
        <w:t xml:space="preserve"> vor die </w:t>
      </w:r>
      <w:proofErr w:type="spellStart"/>
      <w:r>
        <w:t>beförderung</w:t>
      </w:r>
      <w:proofErr w:type="spellEnd"/>
      <w:r>
        <w:t xml:space="preserve"> der gemeinen Kirchen </w:t>
      </w:r>
      <w:proofErr w:type="spellStart"/>
      <w:r>
        <w:t>Wolfahrt</w:t>
      </w:r>
      <w:proofErr w:type="spellEnd"/>
      <w:r>
        <w:t xml:space="preserve"> genugsam bekannt ist/ auch uns keine wichtige Ursach/ die </w:t>
      </w:r>
      <w:proofErr w:type="spellStart"/>
      <w:r>
        <w:t>Jhn</w:t>
      </w:r>
      <w:proofErr w:type="spellEnd"/>
      <w:r>
        <w:t xml:space="preserve"> zu der </w:t>
      </w:r>
      <w:proofErr w:type="spellStart"/>
      <w:r>
        <w:t>heraußgebung</w:t>
      </w:r>
      <w:proofErr w:type="spellEnd"/>
      <w:r>
        <w:t xml:space="preserve"> solches </w:t>
      </w:r>
      <w:proofErr w:type="spellStart"/>
      <w:r>
        <w:t>Bedenckens</w:t>
      </w:r>
      <w:proofErr w:type="spellEnd"/>
      <w:r>
        <w:t xml:space="preserve"> ungeneigt machen möchte/ im nachsinnen vorgekommen/ endlich vor </w:t>
      </w:r>
      <w:proofErr w:type="spellStart"/>
      <w:r>
        <w:t>rathsam</w:t>
      </w:r>
      <w:proofErr w:type="spellEnd"/>
      <w:r>
        <w:t xml:space="preserve"> geachtet ist worden/ daß Ich in dem Namen deß </w:t>
      </w:r>
      <w:proofErr w:type="spellStart"/>
      <w:r>
        <w:t>HErren</w:t>
      </w:r>
      <w:proofErr w:type="spellEnd"/>
      <w:r>
        <w:t xml:space="preserve">/ auch solches mit anhängen möchte. Ich habe aber </w:t>
      </w:r>
      <w:proofErr w:type="spellStart"/>
      <w:r>
        <w:t>auß</w:t>
      </w:r>
      <w:proofErr w:type="spellEnd"/>
      <w:r>
        <w:t xml:space="preserve"> </w:t>
      </w:r>
      <w:proofErr w:type="spellStart"/>
      <w:r>
        <w:t>ermangelung</w:t>
      </w:r>
      <w:proofErr w:type="spellEnd"/>
      <w:r>
        <w:t xml:space="preserve"> deß Consensus </w:t>
      </w:r>
      <w:proofErr w:type="spellStart"/>
      <w:r>
        <w:t>deßwegen</w:t>
      </w:r>
      <w:proofErr w:type="spellEnd"/>
      <w:r>
        <w:t xml:space="preserve"> auch es nicht wagen wollen/ den Namen zu </w:t>
      </w:r>
      <w:proofErr w:type="spellStart"/>
      <w:r>
        <w:t>exprimiren</w:t>
      </w:r>
      <w:proofErr w:type="spellEnd"/>
      <w:r>
        <w:t xml:space="preserve">/ </w:t>
      </w:r>
      <w:proofErr w:type="spellStart"/>
      <w:r>
        <w:t>auff</w:t>
      </w:r>
      <w:proofErr w:type="spellEnd"/>
      <w:r>
        <w:t xml:space="preserve"> daß sofern die Edition wider verhoffen Ihm entgegen </w:t>
      </w:r>
      <w:proofErr w:type="spellStart"/>
      <w:r>
        <w:t>solte</w:t>
      </w:r>
      <w:proofErr w:type="spellEnd"/>
      <w:r>
        <w:t xml:space="preserve"> seyn/ dieses/ weil seines Namens geschwiegen die schuld verringern möchte. Der </w:t>
      </w:r>
      <w:proofErr w:type="spellStart"/>
      <w:r>
        <w:t>gäntzlichen</w:t>
      </w:r>
      <w:proofErr w:type="spellEnd"/>
      <w:r>
        <w:t xml:space="preserve"> Zuversicht/ so auch hiermit von Ihme bitte/ diese meine </w:t>
      </w:r>
      <w:proofErr w:type="spellStart"/>
      <w:r>
        <w:t>kühnheit</w:t>
      </w:r>
      <w:proofErr w:type="spellEnd"/>
      <w:r>
        <w:t xml:space="preserve">/ ohne gehabte </w:t>
      </w:r>
      <w:proofErr w:type="spellStart"/>
      <w:r>
        <w:t>erlaubnüß</w:t>
      </w:r>
      <w:proofErr w:type="spellEnd"/>
      <w:r>
        <w:t xml:space="preserve"> das übersandte andern gemein zu machen/ nicht übel zu deuten/ sondern dem Verlangen </w:t>
      </w:r>
      <w:proofErr w:type="spellStart"/>
      <w:r>
        <w:t>jederman</w:t>
      </w:r>
      <w:proofErr w:type="spellEnd"/>
      <w:r>
        <w:t xml:space="preserve"> damit zu dienen/ daher es auch </w:t>
      </w:r>
      <w:proofErr w:type="spellStart"/>
      <w:r>
        <w:t>gekommmen</w:t>
      </w:r>
      <w:proofErr w:type="spellEnd"/>
      <w:r>
        <w:t xml:space="preserve"> ist/ freundlich zu zuschreiben. </w:t>
      </w:r>
    </w:p>
    <w:p w14:paraId="7A9A13EB" w14:textId="77777777" w:rsidR="00F30817" w:rsidRDefault="00F30817" w:rsidP="00F30817">
      <w:pPr>
        <w:pStyle w:val="StandardWeb"/>
      </w:pPr>
      <w:r>
        <w:lastRenderedPageBreak/>
        <w:t xml:space="preserve">Ich habe aber auch solches gelassen/ wie es hie stehet/ ob es </w:t>
      </w:r>
      <w:proofErr w:type="spellStart"/>
      <w:r>
        <w:t>wol</w:t>
      </w:r>
      <w:proofErr w:type="spellEnd"/>
      <w:r>
        <w:t xml:space="preserve"> in ein oder zwey stücken/ nach unter uns </w:t>
      </w:r>
      <w:proofErr w:type="spellStart"/>
      <w:r>
        <w:t>billich</w:t>
      </w:r>
      <w:proofErr w:type="spellEnd"/>
      <w:r>
        <w:t xml:space="preserve"> behaltender </w:t>
      </w:r>
      <w:proofErr w:type="spellStart"/>
      <w:r>
        <w:t>freyheit</w:t>
      </w:r>
      <w:proofErr w:type="spellEnd"/>
      <w:r>
        <w:t xml:space="preserve">/ von meinen </w:t>
      </w:r>
      <w:proofErr w:type="spellStart"/>
      <w:r>
        <w:t>gedancken</w:t>
      </w:r>
      <w:proofErr w:type="spellEnd"/>
      <w:r>
        <w:t xml:space="preserve"> etwas abgehet: Damit dem Leser es frey bleibe/ der </w:t>
      </w:r>
      <w:proofErr w:type="spellStart"/>
      <w:r>
        <w:t>sache</w:t>
      </w:r>
      <w:proofErr w:type="spellEnd"/>
      <w:r>
        <w:t xml:space="preserve"> </w:t>
      </w:r>
      <w:proofErr w:type="spellStart"/>
      <w:r>
        <w:t>reifflich</w:t>
      </w:r>
      <w:proofErr w:type="spellEnd"/>
      <w:r>
        <w:t xml:space="preserve"> </w:t>
      </w:r>
      <w:proofErr w:type="spellStart"/>
      <w:r>
        <w:t>nachzudencken</w:t>
      </w:r>
      <w:proofErr w:type="spellEnd"/>
      <w:r>
        <w:t xml:space="preserve">/ und </w:t>
      </w:r>
      <w:proofErr w:type="spellStart"/>
      <w:r>
        <w:t>allemahl</w:t>
      </w:r>
      <w:proofErr w:type="spellEnd"/>
      <w:r>
        <w:t xml:space="preserve"> das </w:t>
      </w:r>
      <w:proofErr w:type="spellStart"/>
      <w:r>
        <w:t>jenige</w:t>
      </w:r>
      <w:proofErr w:type="spellEnd"/>
      <w:r>
        <w:t xml:space="preserve">/ so er am </w:t>
      </w:r>
      <w:proofErr w:type="spellStart"/>
      <w:r>
        <w:t>gegründetsten</w:t>
      </w:r>
      <w:proofErr w:type="spellEnd"/>
      <w:r>
        <w:t xml:space="preserve"> befindet zu erwählen. Gehen also hiermit diese mit anderer gottseliger Arbeit vermehrte Blätter </w:t>
      </w:r>
      <w:proofErr w:type="spellStart"/>
      <w:r>
        <w:t>wiederumb</w:t>
      </w:r>
      <w:proofErr w:type="spellEnd"/>
      <w:r>
        <w:t xml:space="preserve">/ und also das andere mahl </w:t>
      </w:r>
      <w:proofErr w:type="spellStart"/>
      <w:r>
        <w:t>auß</w:t>
      </w:r>
      <w:proofErr w:type="spellEnd"/>
      <w:r>
        <w:t xml:space="preserve"> der Presse an das </w:t>
      </w:r>
      <w:proofErr w:type="spellStart"/>
      <w:r>
        <w:t>Liecht</w:t>
      </w:r>
      <w:proofErr w:type="spellEnd"/>
      <w:r>
        <w:t xml:space="preserve">; in keiner andern </w:t>
      </w:r>
      <w:proofErr w:type="spellStart"/>
      <w:r>
        <w:t>absicht</w:t>
      </w:r>
      <w:proofErr w:type="spellEnd"/>
      <w:r>
        <w:t xml:space="preserve">/ als ob nur jemand/ und wo nicht viele doch etwa wenige/ </w:t>
      </w:r>
      <w:proofErr w:type="spellStart"/>
      <w:r>
        <w:t>dardurch</w:t>
      </w:r>
      <w:proofErr w:type="spellEnd"/>
      <w:r>
        <w:t xml:space="preserve"> erbauet/ ja wo nicht anders </w:t>
      </w:r>
      <w:proofErr w:type="spellStart"/>
      <w:r>
        <w:t>außgerichtet</w:t>
      </w:r>
      <w:proofErr w:type="spellEnd"/>
      <w:r>
        <w:t xml:space="preserve">/ doch damit etwa andere erleuchtete und von </w:t>
      </w:r>
      <w:proofErr w:type="spellStart"/>
      <w:r>
        <w:t>GOtt</w:t>
      </w:r>
      <w:proofErr w:type="spellEnd"/>
      <w:r>
        <w:t xml:space="preserve"> mehr begabte Männer nur </w:t>
      </w:r>
      <w:proofErr w:type="spellStart"/>
      <w:r>
        <w:t>auffgefrischet</w:t>
      </w:r>
      <w:proofErr w:type="spellEnd"/>
      <w:r>
        <w:t xml:space="preserve"> werden möchten/ diese wichtigste Arbeit/ wie die wahre </w:t>
      </w:r>
      <w:proofErr w:type="spellStart"/>
      <w:r>
        <w:t>gottseligkeit</w:t>
      </w:r>
      <w:proofErr w:type="spellEnd"/>
      <w:r>
        <w:t xml:space="preserve"> zu befördern/ mit ernst vor zunehmen/ und eine </w:t>
      </w:r>
      <w:proofErr w:type="spellStart"/>
      <w:r>
        <w:t>zeitlang</w:t>
      </w:r>
      <w:proofErr w:type="spellEnd"/>
      <w:r>
        <w:t xml:space="preserve"> solches ihre vornehmste Arbeit seyn zu lassen/ daß sie heilsame Mittel nach der Regel Göttlichen Worts ersinnen/ untersuchen/ und wie sie </w:t>
      </w:r>
      <w:proofErr w:type="spellStart"/>
      <w:r>
        <w:t>werckstellig</w:t>
      </w:r>
      <w:proofErr w:type="spellEnd"/>
      <w:r>
        <w:t xml:space="preserve"> </w:t>
      </w:r>
      <w:proofErr w:type="spellStart"/>
      <w:r>
        <w:t>gemachet</w:t>
      </w:r>
      <w:proofErr w:type="spellEnd"/>
      <w:r>
        <w:t xml:space="preserve"> werden möchten/ reiflich </w:t>
      </w:r>
      <w:proofErr w:type="spellStart"/>
      <w:r>
        <w:t>nachdencken</w:t>
      </w:r>
      <w:proofErr w:type="spellEnd"/>
      <w:r>
        <w:t xml:space="preserve"> </w:t>
      </w:r>
      <w:proofErr w:type="spellStart"/>
      <w:r>
        <w:t>wolten</w:t>
      </w:r>
      <w:proofErr w:type="spellEnd"/>
      <w:r>
        <w:t xml:space="preserve">. </w:t>
      </w:r>
    </w:p>
    <w:p w14:paraId="03FB088C" w14:textId="77777777" w:rsidR="00F30817" w:rsidRDefault="00F30817" w:rsidP="00F30817">
      <w:pPr>
        <w:pStyle w:val="StandardWeb"/>
      </w:pPr>
      <w:r>
        <w:t xml:space="preserve">Es hat vorweilen der selige D. </w:t>
      </w:r>
      <w:proofErr w:type="spellStart"/>
      <w:r>
        <w:t>Dorscheus</w:t>
      </w:r>
      <w:proofErr w:type="spellEnd"/>
      <w:r>
        <w:t xml:space="preserve">, als einen </w:t>
      </w:r>
      <w:proofErr w:type="spellStart"/>
      <w:r>
        <w:t>heylsamen</w:t>
      </w:r>
      <w:proofErr w:type="spellEnd"/>
      <w:r>
        <w:t xml:space="preserve"> Rath die </w:t>
      </w:r>
      <w:proofErr w:type="spellStart"/>
      <w:r>
        <w:t>Orthodoxiam</w:t>
      </w:r>
      <w:proofErr w:type="spellEnd"/>
      <w:r>
        <w:t xml:space="preserve"> zu erhalten vorgeschlagen/ daß unter den </w:t>
      </w:r>
      <w:proofErr w:type="spellStart"/>
      <w:r>
        <w:t>Doctoribus</w:t>
      </w:r>
      <w:proofErr w:type="spellEnd"/>
      <w:r>
        <w:t xml:space="preserve"> </w:t>
      </w:r>
      <w:proofErr w:type="spellStart"/>
      <w:r>
        <w:t>Academicis</w:t>
      </w:r>
      <w:proofErr w:type="spellEnd"/>
      <w:r>
        <w:t xml:space="preserve"> eine vertrauliche brüderliche </w:t>
      </w:r>
      <w:proofErr w:type="spellStart"/>
      <w:r>
        <w:t>Correspondenz</w:t>
      </w:r>
      <w:proofErr w:type="spellEnd"/>
      <w:r>
        <w:t xml:space="preserve"> </w:t>
      </w:r>
      <w:proofErr w:type="spellStart"/>
      <w:r>
        <w:t>eingeführet</w:t>
      </w:r>
      <w:proofErr w:type="spellEnd"/>
      <w:r>
        <w:t xml:space="preserve"> und unterhalten würde/ </w:t>
      </w:r>
      <w:proofErr w:type="spellStart"/>
      <w:r>
        <w:t>worauß</w:t>
      </w:r>
      <w:proofErr w:type="spellEnd"/>
      <w:r>
        <w:t xml:space="preserve"> nicht weniges zu hoffen wäre. Wie nun solcher Vorschlag nützlich und gut/ und zu </w:t>
      </w:r>
      <w:proofErr w:type="spellStart"/>
      <w:r>
        <w:t>erhaltung</w:t>
      </w:r>
      <w:proofErr w:type="spellEnd"/>
      <w:r>
        <w:t xml:space="preserve"> der reinen Lehre ersprießlich; Also wird nicht weniger nützlich seyn/ wo auch/ was die </w:t>
      </w:r>
      <w:proofErr w:type="spellStart"/>
      <w:r>
        <w:t>Praxin</w:t>
      </w:r>
      <w:proofErr w:type="spellEnd"/>
      <w:r>
        <w:t xml:space="preserve"> und das Regiment der Kirchen betrifft/ eben solche </w:t>
      </w:r>
      <w:proofErr w:type="spellStart"/>
      <w:r>
        <w:t>Correspondenz</w:t>
      </w:r>
      <w:proofErr w:type="spellEnd"/>
      <w:r>
        <w:t xml:space="preserve"> unter den so </w:t>
      </w:r>
      <w:proofErr w:type="spellStart"/>
      <w:r>
        <w:t>Academischen</w:t>
      </w:r>
      <w:proofErr w:type="spellEnd"/>
      <w:r>
        <w:t xml:space="preserve"> als den Kirchen-</w:t>
      </w:r>
      <w:proofErr w:type="spellStart"/>
      <w:r>
        <w:t>ämptern</w:t>
      </w:r>
      <w:proofErr w:type="spellEnd"/>
      <w:r>
        <w:t xml:space="preserve"> vorgesetzten Lehrern gepflogen/ und theils mit privat, theils </w:t>
      </w:r>
      <w:proofErr w:type="spellStart"/>
      <w:r>
        <w:t>offentlichen</w:t>
      </w:r>
      <w:proofErr w:type="spellEnd"/>
      <w:r>
        <w:t xml:space="preserve"> </w:t>
      </w:r>
      <w:proofErr w:type="spellStart"/>
      <w:r>
        <w:t>schrifften</w:t>
      </w:r>
      <w:proofErr w:type="spellEnd"/>
      <w:r>
        <w:t xml:space="preserve"> die </w:t>
      </w:r>
      <w:proofErr w:type="spellStart"/>
      <w:r>
        <w:t>sache</w:t>
      </w:r>
      <w:proofErr w:type="spellEnd"/>
      <w:r>
        <w:t xml:space="preserve"> weiter zu bringen versucht würde. </w:t>
      </w:r>
    </w:p>
    <w:p w14:paraId="5083A52C" w14:textId="77777777" w:rsidR="00F30817" w:rsidRDefault="00F30817" w:rsidP="00F30817">
      <w:pPr>
        <w:pStyle w:val="StandardWeb"/>
      </w:pPr>
      <w:r>
        <w:t xml:space="preserve">Nun lasset uns alle ins </w:t>
      </w:r>
      <w:proofErr w:type="spellStart"/>
      <w:r>
        <w:t>gesammt</w:t>
      </w:r>
      <w:proofErr w:type="spellEnd"/>
      <w:r>
        <w:t xml:space="preserve">/ das </w:t>
      </w:r>
      <w:proofErr w:type="spellStart"/>
      <w:r>
        <w:t>jenige</w:t>
      </w:r>
      <w:proofErr w:type="spellEnd"/>
      <w:r>
        <w:t xml:space="preserve"> </w:t>
      </w:r>
      <w:proofErr w:type="spellStart"/>
      <w:r>
        <w:t>eiffrig</w:t>
      </w:r>
      <w:proofErr w:type="spellEnd"/>
      <w:r>
        <w:t xml:space="preserve"> thun/ wozu wir gesetzt sind/ zu weiden die Gemeinde/ die GOTT durch sein eigen Blut/ und also </w:t>
      </w:r>
      <w:proofErr w:type="spellStart"/>
      <w:r>
        <w:t>auff</w:t>
      </w:r>
      <w:proofErr w:type="spellEnd"/>
      <w:r>
        <w:t xml:space="preserve"> das </w:t>
      </w:r>
      <w:proofErr w:type="spellStart"/>
      <w:r>
        <w:t>theureste</w:t>
      </w:r>
      <w:proofErr w:type="spellEnd"/>
      <w:r>
        <w:t xml:space="preserve"> erworben hat! </w:t>
      </w:r>
    </w:p>
    <w:p w14:paraId="6564594E" w14:textId="77777777" w:rsidR="00F30817" w:rsidRDefault="00F30817" w:rsidP="00F30817">
      <w:pPr>
        <w:pStyle w:val="StandardWeb"/>
      </w:pPr>
      <w:r>
        <w:t xml:space="preserve">Lasset uns </w:t>
      </w:r>
      <w:proofErr w:type="spellStart"/>
      <w:r>
        <w:t>gedencken</w:t>
      </w:r>
      <w:proofErr w:type="spellEnd"/>
      <w:r>
        <w:t xml:space="preserve">/ geliebte </w:t>
      </w:r>
      <w:proofErr w:type="spellStart"/>
      <w:r>
        <w:t>Vätter</w:t>
      </w:r>
      <w:proofErr w:type="spellEnd"/>
      <w:r>
        <w:t xml:space="preserve"> und Brüder/ was wir unserm </w:t>
      </w:r>
      <w:proofErr w:type="spellStart"/>
      <w:r>
        <w:t>GOtt</w:t>
      </w:r>
      <w:proofErr w:type="spellEnd"/>
      <w:r>
        <w:t xml:space="preserve">/ da wir unsern diensten gewidmet worden/ versprochen haben/ und was </w:t>
      </w:r>
      <w:proofErr w:type="spellStart"/>
      <w:r>
        <w:t>dannenhero</w:t>
      </w:r>
      <w:proofErr w:type="spellEnd"/>
      <w:r>
        <w:t xml:space="preserve"> unsere einige sorge seyn müsse! </w:t>
      </w:r>
    </w:p>
    <w:p w14:paraId="55C2FABF" w14:textId="77777777" w:rsidR="00F30817" w:rsidRDefault="00F30817" w:rsidP="00F30817">
      <w:pPr>
        <w:pStyle w:val="StandardWeb"/>
      </w:pPr>
      <w:r>
        <w:t xml:space="preserve">Lasset uns </w:t>
      </w:r>
      <w:proofErr w:type="spellStart"/>
      <w:r>
        <w:t>gedencken</w:t>
      </w:r>
      <w:proofErr w:type="spellEnd"/>
      <w:r>
        <w:t xml:space="preserve">/ an die </w:t>
      </w:r>
      <w:proofErr w:type="spellStart"/>
      <w:r>
        <w:t>schwehre</w:t>
      </w:r>
      <w:proofErr w:type="spellEnd"/>
      <w:r>
        <w:t xml:space="preserve"> Rechenschafft/ die uns vor dem </w:t>
      </w:r>
      <w:proofErr w:type="spellStart"/>
      <w:r>
        <w:t>jenigen</w:t>
      </w:r>
      <w:proofErr w:type="spellEnd"/>
      <w:r>
        <w:t xml:space="preserve"> vorstehet/ der die </w:t>
      </w:r>
      <w:proofErr w:type="spellStart"/>
      <w:r>
        <w:t>auff</w:t>
      </w:r>
      <w:proofErr w:type="spellEnd"/>
      <w:r>
        <w:t xml:space="preserve"> einige weise </w:t>
      </w:r>
      <w:proofErr w:type="spellStart"/>
      <w:r>
        <w:t>verwarlosende</w:t>
      </w:r>
      <w:proofErr w:type="spellEnd"/>
      <w:r>
        <w:t xml:space="preserve"> </w:t>
      </w:r>
      <w:proofErr w:type="spellStart"/>
      <w:r>
        <w:t>seelen</w:t>
      </w:r>
      <w:proofErr w:type="spellEnd"/>
      <w:r>
        <w:t xml:space="preserve"> von unsern Händen fordern </w:t>
      </w:r>
      <w:proofErr w:type="spellStart"/>
      <w:r>
        <w:t>wil</w:t>
      </w:r>
      <w:proofErr w:type="spellEnd"/>
      <w:r>
        <w:t xml:space="preserve">. </w:t>
      </w:r>
    </w:p>
    <w:p w14:paraId="341A636E" w14:textId="77777777" w:rsidR="00F30817" w:rsidRDefault="00F30817" w:rsidP="00F30817">
      <w:pPr>
        <w:pStyle w:val="StandardWeb"/>
      </w:pPr>
      <w:r>
        <w:t xml:space="preserve">Lasset uns </w:t>
      </w:r>
      <w:proofErr w:type="spellStart"/>
      <w:r>
        <w:t>gedencken</w:t>
      </w:r>
      <w:proofErr w:type="spellEnd"/>
      <w:r>
        <w:t xml:space="preserve">/ daß </w:t>
      </w:r>
      <w:proofErr w:type="spellStart"/>
      <w:r>
        <w:t>dermaleins</w:t>
      </w:r>
      <w:proofErr w:type="spellEnd"/>
      <w:r>
        <w:t xml:space="preserve"> nicht werde gefragt werden/ wie gelehrt wir gewest und solches der Welt vorgelegt haben: in was </w:t>
      </w:r>
      <w:proofErr w:type="spellStart"/>
      <w:r>
        <w:t>gunst</w:t>
      </w:r>
      <w:proofErr w:type="spellEnd"/>
      <w:r>
        <w:t xml:space="preserve"> der Menschen wir gelebt/ und dieselbe zu erhalten </w:t>
      </w:r>
      <w:proofErr w:type="spellStart"/>
      <w:r>
        <w:t>gewust</w:t>
      </w:r>
      <w:proofErr w:type="spellEnd"/>
      <w:r>
        <w:t xml:space="preserve">: in was Ehren wir geschwebt/ und </w:t>
      </w:r>
      <w:proofErr w:type="spellStart"/>
      <w:r>
        <w:t>grossen</w:t>
      </w:r>
      <w:proofErr w:type="spellEnd"/>
      <w:r>
        <w:t xml:space="preserve"> Namen in der Welt hinterlassen: Wie viel wir den unsern schätze von </w:t>
      </w:r>
      <w:proofErr w:type="spellStart"/>
      <w:r>
        <w:t>irrdischen</w:t>
      </w:r>
      <w:proofErr w:type="spellEnd"/>
      <w:r>
        <w:t xml:space="preserve"> Gütern </w:t>
      </w:r>
      <w:proofErr w:type="spellStart"/>
      <w:r>
        <w:t>gesamlet</w:t>
      </w:r>
      <w:proofErr w:type="spellEnd"/>
      <w:r>
        <w:t xml:space="preserve">/ und damit den Fluch auf uns gezogen: sondern wie treulich und mit einfältigen </w:t>
      </w:r>
      <w:proofErr w:type="spellStart"/>
      <w:r>
        <w:t>hertzen</w:t>
      </w:r>
      <w:proofErr w:type="spellEnd"/>
      <w:r>
        <w:t xml:space="preserve"> wir das Reich Gottes zu befördern </w:t>
      </w:r>
      <w:proofErr w:type="spellStart"/>
      <w:r>
        <w:t>getracht</w:t>
      </w:r>
      <w:proofErr w:type="spellEnd"/>
      <w:r>
        <w:t xml:space="preserve">/ mit was rein- und gottseliger Lehre/ sodann würdigen Exempeln/ in </w:t>
      </w:r>
      <w:proofErr w:type="spellStart"/>
      <w:r>
        <w:t>verschmähung</w:t>
      </w:r>
      <w:proofErr w:type="spellEnd"/>
      <w:r>
        <w:t xml:space="preserve"> der Welt/ </w:t>
      </w:r>
      <w:proofErr w:type="spellStart"/>
      <w:r>
        <w:t>verläugnung</w:t>
      </w:r>
      <w:proofErr w:type="spellEnd"/>
      <w:r>
        <w:t xml:space="preserve"> unser selbst/ </w:t>
      </w:r>
      <w:proofErr w:type="spellStart"/>
      <w:r>
        <w:t>auffnehmung</w:t>
      </w:r>
      <w:proofErr w:type="spellEnd"/>
      <w:r>
        <w:t xml:space="preserve"> deß </w:t>
      </w:r>
      <w:proofErr w:type="spellStart"/>
      <w:r>
        <w:t>Creutzes</w:t>
      </w:r>
      <w:proofErr w:type="spellEnd"/>
      <w:r>
        <w:t xml:space="preserve"> und nachfolge unsers Heylands wir unserer Zuhörer </w:t>
      </w:r>
      <w:proofErr w:type="spellStart"/>
      <w:r>
        <w:t>erbauung</w:t>
      </w:r>
      <w:proofErr w:type="spellEnd"/>
      <w:r>
        <w:t xml:space="preserve"> </w:t>
      </w:r>
      <w:proofErr w:type="spellStart"/>
      <w:r>
        <w:t>gesuchet</w:t>
      </w:r>
      <w:proofErr w:type="spellEnd"/>
      <w:r>
        <w:t xml:space="preserve">/ mit was </w:t>
      </w:r>
      <w:proofErr w:type="spellStart"/>
      <w:r>
        <w:t>Eiffer</w:t>
      </w:r>
      <w:proofErr w:type="spellEnd"/>
      <w:r>
        <w:t xml:space="preserve"> wir uns nicht nur den </w:t>
      </w:r>
      <w:proofErr w:type="spellStart"/>
      <w:r>
        <w:t>Irrthummen</w:t>
      </w:r>
      <w:proofErr w:type="spellEnd"/>
      <w:r>
        <w:t xml:space="preserve">/ sondern auch </w:t>
      </w:r>
      <w:proofErr w:type="spellStart"/>
      <w:r>
        <w:t>gottlosigkeit</w:t>
      </w:r>
      <w:proofErr w:type="spellEnd"/>
      <w:r>
        <w:t xml:space="preserve"> deß Lebens widersetzet/ mit was </w:t>
      </w:r>
      <w:proofErr w:type="spellStart"/>
      <w:r>
        <w:t>beständigkeit</w:t>
      </w:r>
      <w:proofErr w:type="spellEnd"/>
      <w:r>
        <w:t xml:space="preserve"> und </w:t>
      </w:r>
      <w:proofErr w:type="spellStart"/>
      <w:r>
        <w:t>freudigkeit</w:t>
      </w:r>
      <w:proofErr w:type="spellEnd"/>
      <w:r>
        <w:t xml:space="preserve"> wir die </w:t>
      </w:r>
      <w:proofErr w:type="spellStart"/>
      <w:r>
        <w:t>deßwegen</w:t>
      </w:r>
      <w:proofErr w:type="spellEnd"/>
      <w:r>
        <w:t xml:space="preserve"> von der offenbar gottlosen Welt oder falschen Brüdern </w:t>
      </w:r>
      <w:proofErr w:type="spellStart"/>
      <w:r>
        <w:t>zugestossene</w:t>
      </w:r>
      <w:proofErr w:type="spellEnd"/>
      <w:r>
        <w:t xml:space="preserve"> </w:t>
      </w:r>
      <w:proofErr w:type="spellStart"/>
      <w:r>
        <w:t>verfolgung</w:t>
      </w:r>
      <w:proofErr w:type="spellEnd"/>
      <w:r>
        <w:t xml:space="preserve"> oder </w:t>
      </w:r>
      <w:proofErr w:type="spellStart"/>
      <w:r>
        <w:t>ungemach</w:t>
      </w:r>
      <w:proofErr w:type="spellEnd"/>
      <w:r>
        <w:t xml:space="preserve"> getragen/ und unseren GOTT in solchem </w:t>
      </w:r>
      <w:proofErr w:type="spellStart"/>
      <w:r>
        <w:t>Leyden</w:t>
      </w:r>
      <w:proofErr w:type="spellEnd"/>
      <w:r>
        <w:t xml:space="preserve"> gepriesen haben? </w:t>
      </w:r>
    </w:p>
    <w:p w14:paraId="736537F8" w14:textId="77777777" w:rsidR="00F30817" w:rsidRDefault="00F30817" w:rsidP="00F30817">
      <w:pPr>
        <w:pStyle w:val="StandardWeb"/>
      </w:pPr>
      <w:r>
        <w:t xml:space="preserve">Lasset uns demnach dahin beflissen seyn/ daß wir die </w:t>
      </w:r>
      <w:proofErr w:type="spellStart"/>
      <w:r>
        <w:t>mängel</w:t>
      </w:r>
      <w:proofErr w:type="spellEnd"/>
      <w:r>
        <w:t xml:space="preserve"> unser selbst und der übrigen Kirchen immer weiter untersuchen/ und die </w:t>
      </w:r>
      <w:proofErr w:type="spellStart"/>
      <w:r>
        <w:t>kranckheiten</w:t>
      </w:r>
      <w:proofErr w:type="spellEnd"/>
      <w:r>
        <w:t xml:space="preserve"> kennen lernen: Aber auch die Mittel mit </w:t>
      </w:r>
      <w:proofErr w:type="spellStart"/>
      <w:r>
        <w:t>eifferiger</w:t>
      </w:r>
      <w:proofErr w:type="spellEnd"/>
      <w:r>
        <w:t xml:space="preserve"> </w:t>
      </w:r>
      <w:proofErr w:type="spellStart"/>
      <w:r>
        <w:t>anruffung</w:t>
      </w:r>
      <w:proofErr w:type="spellEnd"/>
      <w:r>
        <w:t xml:space="preserve"> </w:t>
      </w:r>
      <w:proofErr w:type="spellStart"/>
      <w:r>
        <w:t>GOttes</w:t>
      </w:r>
      <w:proofErr w:type="spellEnd"/>
      <w:r>
        <w:t xml:space="preserve"> </w:t>
      </w:r>
      <w:proofErr w:type="spellStart"/>
      <w:r>
        <w:t>umb</w:t>
      </w:r>
      <w:proofErr w:type="spellEnd"/>
      <w:r>
        <w:t xml:space="preserve"> seines Geistes </w:t>
      </w:r>
      <w:proofErr w:type="spellStart"/>
      <w:r>
        <w:t>Liecht</w:t>
      </w:r>
      <w:proofErr w:type="spellEnd"/>
      <w:r>
        <w:t xml:space="preserve">/ forschen und überlegen. </w:t>
      </w:r>
    </w:p>
    <w:p w14:paraId="0D210A1A" w14:textId="77777777" w:rsidR="00F30817" w:rsidRDefault="00F30817" w:rsidP="00F30817">
      <w:pPr>
        <w:pStyle w:val="StandardWeb"/>
      </w:pPr>
      <w:r>
        <w:t xml:space="preserve">Aber lasset uns auch </w:t>
      </w:r>
      <w:proofErr w:type="spellStart"/>
      <w:r>
        <w:t>darbey</w:t>
      </w:r>
      <w:proofErr w:type="spellEnd"/>
      <w:r>
        <w:t xml:space="preserve"> </w:t>
      </w:r>
      <w:proofErr w:type="spellStart"/>
      <w:r>
        <w:t>nit</w:t>
      </w:r>
      <w:proofErr w:type="spellEnd"/>
      <w:r>
        <w:t xml:space="preserve"> bestehen bleiben/ sondern was wir nöthig und nützlich befunden/ trachten/ wie jeglicher bey seiner Gemeinde es vermag/ ins </w:t>
      </w:r>
      <w:proofErr w:type="spellStart"/>
      <w:r>
        <w:t>Werck</w:t>
      </w:r>
      <w:proofErr w:type="spellEnd"/>
      <w:r>
        <w:t xml:space="preserve"> zu setzen. Dann </w:t>
      </w:r>
      <w:proofErr w:type="spellStart"/>
      <w:r>
        <w:lastRenderedPageBreak/>
        <w:t>worzu</w:t>
      </w:r>
      <w:proofErr w:type="spellEnd"/>
      <w:r>
        <w:t xml:space="preserve"> dienet sonst alle </w:t>
      </w:r>
      <w:proofErr w:type="spellStart"/>
      <w:r>
        <w:t>berathschlagung</w:t>
      </w:r>
      <w:proofErr w:type="spellEnd"/>
      <w:r>
        <w:t xml:space="preserve"> anders als zum </w:t>
      </w:r>
      <w:proofErr w:type="spellStart"/>
      <w:r>
        <w:t>zeugnüß</w:t>
      </w:r>
      <w:proofErr w:type="spellEnd"/>
      <w:r>
        <w:t xml:space="preserve"> über uns/ wo wir nicht begehren dem guten auch nachzuleben? </w:t>
      </w:r>
    </w:p>
    <w:p w14:paraId="478D353A" w14:textId="77777777" w:rsidR="00F30817" w:rsidRDefault="00F30817" w:rsidP="00F30817">
      <w:pPr>
        <w:pStyle w:val="StandardWeb"/>
      </w:pPr>
      <w:r>
        <w:t xml:space="preserve">Müssen wir darüber von widrig-gesinnten etwas leiden/ so lasset es uns ein so viel gewisser </w:t>
      </w:r>
      <w:proofErr w:type="spellStart"/>
      <w:r>
        <w:t>merck</w:t>
      </w:r>
      <w:proofErr w:type="spellEnd"/>
      <w:r>
        <w:t xml:space="preserve"> </w:t>
      </w:r>
      <w:proofErr w:type="spellStart"/>
      <w:r>
        <w:t>zeichen</w:t>
      </w:r>
      <w:proofErr w:type="spellEnd"/>
      <w:r>
        <w:t xml:space="preserve"> seyn/ daß unser </w:t>
      </w:r>
      <w:proofErr w:type="spellStart"/>
      <w:r>
        <w:t>werck</w:t>
      </w:r>
      <w:proofErr w:type="spellEnd"/>
      <w:r>
        <w:t xml:space="preserve"> dem HERREN gefalle/ weil Er es auch zu solcher probe kommen lässet: Und hingegen </w:t>
      </w:r>
      <w:proofErr w:type="spellStart"/>
      <w:r>
        <w:t>deßwegen</w:t>
      </w:r>
      <w:proofErr w:type="spellEnd"/>
      <w:r>
        <w:t xml:space="preserve"> nicht müde werden/ oder von unserm </w:t>
      </w:r>
      <w:proofErr w:type="spellStart"/>
      <w:r>
        <w:t>Eiffer</w:t>
      </w:r>
      <w:proofErr w:type="spellEnd"/>
      <w:r>
        <w:t xml:space="preserve"> nachlassen. </w:t>
      </w:r>
    </w:p>
    <w:p w14:paraId="0F3FCB3D" w14:textId="77777777" w:rsidR="00F30817" w:rsidRDefault="00F30817" w:rsidP="00F30817">
      <w:pPr>
        <w:pStyle w:val="StandardWeb"/>
      </w:pPr>
      <w:r>
        <w:t xml:space="preserve">Lasset uns erstlich die </w:t>
      </w:r>
      <w:proofErr w:type="spellStart"/>
      <w:r>
        <w:t>jenige</w:t>
      </w:r>
      <w:proofErr w:type="spellEnd"/>
      <w:r>
        <w:t xml:space="preserve">/ welche noch selbst willig sind/ was man zu ihrer </w:t>
      </w:r>
      <w:proofErr w:type="spellStart"/>
      <w:r>
        <w:t>aufferbauung</w:t>
      </w:r>
      <w:proofErr w:type="spellEnd"/>
      <w:r>
        <w:t xml:space="preserve"> thut/ gern anzunehmen/ am meisten befohlen seyn/ jeglicher in seiner Gemeinde dieselbe vor allen zu versorgen/ daß sie mehr und mehr mögen wachsen zu dem </w:t>
      </w:r>
      <w:proofErr w:type="spellStart"/>
      <w:r>
        <w:t>maaß</w:t>
      </w:r>
      <w:proofErr w:type="spellEnd"/>
      <w:r>
        <w:t xml:space="preserve"> der </w:t>
      </w:r>
      <w:proofErr w:type="spellStart"/>
      <w:r>
        <w:t>gottseligkeit</w:t>
      </w:r>
      <w:proofErr w:type="spellEnd"/>
      <w:r>
        <w:t xml:space="preserve">/ damit </w:t>
      </w:r>
      <w:proofErr w:type="spellStart"/>
      <w:r>
        <w:t>nachmahl</w:t>
      </w:r>
      <w:proofErr w:type="spellEnd"/>
      <w:r>
        <w:t xml:space="preserve"> ihr Exempel auch andern vorleuchte: </w:t>
      </w:r>
      <w:proofErr w:type="spellStart"/>
      <w:r>
        <w:t>Biß</w:t>
      </w:r>
      <w:proofErr w:type="spellEnd"/>
      <w:r>
        <w:t xml:space="preserve"> wir </w:t>
      </w:r>
      <w:proofErr w:type="spellStart"/>
      <w:r>
        <w:t>folgends</w:t>
      </w:r>
      <w:proofErr w:type="spellEnd"/>
      <w:r>
        <w:t xml:space="preserve"> auch die </w:t>
      </w:r>
      <w:proofErr w:type="spellStart"/>
      <w:r>
        <w:t>jenige</w:t>
      </w:r>
      <w:proofErr w:type="spellEnd"/>
      <w:r>
        <w:t xml:space="preserve">/ bey denen es noch zur Zeit </w:t>
      </w:r>
      <w:proofErr w:type="spellStart"/>
      <w:r>
        <w:t>verlohren</w:t>
      </w:r>
      <w:proofErr w:type="spellEnd"/>
      <w:r>
        <w:t xml:space="preserve"> scheinet/ durch Göttliche Gnade allgemach näher </w:t>
      </w:r>
      <w:proofErr w:type="spellStart"/>
      <w:r>
        <w:t>herbeybringen</w:t>
      </w:r>
      <w:proofErr w:type="spellEnd"/>
      <w:r>
        <w:t xml:space="preserve">/ ob auch noch dieselbe endlich möchten gewonnen werden. </w:t>
      </w:r>
    </w:p>
    <w:p w14:paraId="1D649C7C" w14:textId="77777777" w:rsidR="00F30817" w:rsidRDefault="00F30817" w:rsidP="00F30817">
      <w:pPr>
        <w:pStyle w:val="StandardWeb"/>
      </w:pPr>
      <w:r>
        <w:t xml:space="preserve">Wie dann alle meine Vorschläge noch fast einig und allein dahin gehen/ wie jenen folgsamen erstlich möge </w:t>
      </w:r>
      <w:proofErr w:type="spellStart"/>
      <w:r>
        <w:t>geholffen</w:t>
      </w:r>
      <w:proofErr w:type="spellEnd"/>
      <w:r>
        <w:t xml:space="preserve">/ und alles an ihnen gethan werden/ was zu ihrer </w:t>
      </w:r>
      <w:proofErr w:type="spellStart"/>
      <w:r>
        <w:t>aufferbauung</w:t>
      </w:r>
      <w:proofErr w:type="spellEnd"/>
      <w:r>
        <w:t xml:space="preserve"> nöthig ist. Ist dieses geschehen und zum </w:t>
      </w:r>
      <w:proofErr w:type="spellStart"/>
      <w:r>
        <w:t>grund</w:t>
      </w:r>
      <w:proofErr w:type="spellEnd"/>
      <w:r>
        <w:t xml:space="preserve"> </w:t>
      </w:r>
      <w:proofErr w:type="spellStart"/>
      <w:r>
        <w:t>geleget</w:t>
      </w:r>
      <w:proofErr w:type="spellEnd"/>
      <w:r>
        <w:t xml:space="preserve">/ so mag </w:t>
      </w:r>
      <w:proofErr w:type="spellStart"/>
      <w:r>
        <w:t>nachmal</w:t>
      </w:r>
      <w:proofErr w:type="spellEnd"/>
      <w:r>
        <w:t xml:space="preserve"> der Ernst gegen die Ungehorsame </w:t>
      </w:r>
      <w:proofErr w:type="spellStart"/>
      <w:r>
        <w:t>mehrers</w:t>
      </w:r>
      <w:proofErr w:type="spellEnd"/>
      <w:r>
        <w:t xml:space="preserve"> fruchten. </w:t>
      </w:r>
    </w:p>
    <w:p w14:paraId="37D3F2CD" w14:textId="77777777" w:rsidR="00F30817" w:rsidRDefault="00F30817" w:rsidP="00F30817">
      <w:pPr>
        <w:pStyle w:val="StandardWeb"/>
      </w:pPr>
      <w:r>
        <w:t xml:space="preserve">Lasset uns auch nicht gleich alle Hoffnung/ </w:t>
      </w:r>
      <w:proofErr w:type="spellStart"/>
      <w:r>
        <w:t>stang</w:t>
      </w:r>
      <w:proofErr w:type="spellEnd"/>
      <w:r>
        <w:t xml:space="preserve"> und stab fallen lassen/ ehe wir das </w:t>
      </w:r>
      <w:proofErr w:type="spellStart"/>
      <w:r>
        <w:t>werck</w:t>
      </w:r>
      <w:proofErr w:type="spellEnd"/>
      <w:r>
        <w:t xml:space="preserve"> </w:t>
      </w:r>
      <w:proofErr w:type="spellStart"/>
      <w:r>
        <w:t>angreiffen</w:t>
      </w:r>
      <w:proofErr w:type="spellEnd"/>
      <w:r>
        <w:t xml:space="preserve">/ oder wo es </w:t>
      </w:r>
      <w:proofErr w:type="spellStart"/>
      <w:r>
        <w:t>nit</w:t>
      </w:r>
      <w:proofErr w:type="spellEnd"/>
      <w:r>
        <w:t xml:space="preserve"> gleich anfangs den erwünschten </w:t>
      </w:r>
      <w:proofErr w:type="spellStart"/>
      <w:r>
        <w:t>success</w:t>
      </w:r>
      <w:proofErr w:type="spellEnd"/>
      <w:r>
        <w:t xml:space="preserve"> hat! Was bey Menschen </w:t>
      </w:r>
      <w:proofErr w:type="spellStart"/>
      <w:r>
        <w:t>unmüglich</w:t>
      </w:r>
      <w:proofErr w:type="spellEnd"/>
      <w:r>
        <w:t xml:space="preserve"> ist/ bleibet bey GOTT </w:t>
      </w:r>
      <w:proofErr w:type="spellStart"/>
      <w:r>
        <w:t>müglich</w:t>
      </w:r>
      <w:proofErr w:type="spellEnd"/>
      <w:r>
        <w:t xml:space="preserve">! </w:t>
      </w:r>
      <w:proofErr w:type="spellStart"/>
      <w:r>
        <w:t>GOttes</w:t>
      </w:r>
      <w:proofErr w:type="spellEnd"/>
      <w:r>
        <w:t xml:space="preserve"> stunde muß endlich kommen/ wo wir ihrer nur erwarten! Müssen andere Frucht bringen in </w:t>
      </w:r>
      <w:proofErr w:type="spellStart"/>
      <w:r>
        <w:t>gedult</w:t>
      </w:r>
      <w:proofErr w:type="spellEnd"/>
      <w:r>
        <w:t xml:space="preserve">/ so müssen wir auch unsre </w:t>
      </w:r>
      <w:proofErr w:type="spellStart"/>
      <w:r>
        <w:t>früchten</w:t>
      </w:r>
      <w:proofErr w:type="spellEnd"/>
      <w:r>
        <w:t xml:space="preserve"> bringen/ und bey anderen die ihrige befördern mit </w:t>
      </w:r>
      <w:proofErr w:type="spellStart"/>
      <w:r>
        <w:t>gedult</w:t>
      </w:r>
      <w:proofErr w:type="spellEnd"/>
      <w:r>
        <w:t xml:space="preserve">. Deß </w:t>
      </w:r>
      <w:proofErr w:type="spellStart"/>
      <w:r>
        <w:t>HErrn</w:t>
      </w:r>
      <w:proofErr w:type="spellEnd"/>
      <w:r>
        <w:t xml:space="preserve"> </w:t>
      </w:r>
      <w:proofErr w:type="spellStart"/>
      <w:r>
        <w:t>Werck</w:t>
      </w:r>
      <w:proofErr w:type="spellEnd"/>
      <w:r>
        <w:t xml:space="preserve"> gehet wunderlich/ wie Er selbst </w:t>
      </w:r>
      <w:proofErr w:type="spellStart"/>
      <w:r>
        <w:t>wunderbarlich</w:t>
      </w:r>
      <w:proofErr w:type="spellEnd"/>
      <w:r>
        <w:t xml:space="preserve"> ist. Aber eben </w:t>
      </w:r>
      <w:proofErr w:type="spellStart"/>
      <w:r>
        <w:t>deßwegen</w:t>
      </w:r>
      <w:proofErr w:type="spellEnd"/>
      <w:r>
        <w:t xml:space="preserve"> gehet es </w:t>
      </w:r>
      <w:proofErr w:type="spellStart"/>
      <w:r>
        <w:t>gantz</w:t>
      </w:r>
      <w:proofErr w:type="spellEnd"/>
      <w:r>
        <w:t xml:space="preserve"> verborgen/ jedoch soviel gewisser/ wo wir nicht nachlassen. </w:t>
      </w:r>
    </w:p>
    <w:p w14:paraId="59166D53" w14:textId="77777777" w:rsidR="00F30817" w:rsidRDefault="00F30817" w:rsidP="00F30817">
      <w:pPr>
        <w:pStyle w:val="StandardWeb"/>
      </w:pPr>
      <w:r>
        <w:t xml:space="preserve">Gibt dir dein </w:t>
      </w:r>
      <w:proofErr w:type="spellStart"/>
      <w:r>
        <w:t>GOtt</w:t>
      </w:r>
      <w:proofErr w:type="spellEnd"/>
      <w:r>
        <w:t xml:space="preserve"> die </w:t>
      </w:r>
      <w:proofErr w:type="spellStart"/>
      <w:r>
        <w:t>freude</w:t>
      </w:r>
      <w:proofErr w:type="spellEnd"/>
      <w:r>
        <w:t xml:space="preserve"> </w:t>
      </w:r>
      <w:proofErr w:type="spellStart"/>
      <w:r>
        <w:t>nit</w:t>
      </w:r>
      <w:proofErr w:type="spellEnd"/>
      <w:r>
        <w:t xml:space="preserve">/ daß du sobald sehest den nachtruck deiner </w:t>
      </w:r>
      <w:proofErr w:type="spellStart"/>
      <w:r>
        <w:t>arbeit</w:t>
      </w:r>
      <w:proofErr w:type="spellEnd"/>
      <w:r>
        <w:t xml:space="preserve">: vielleicht </w:t>
      </w:r>
      <w:proofErr w:type="spellStart"/>
      <w:r>
        <w:t>wil</w:t>
      </w:r>
      <w:proofErr w:type="spellEnd"/>
      <w:r>
        <w:t xml:space="preserve"> Er es dir verbergen/ daß du dich dessen </w:t>
      </w:r>
      <w:proofErr w:type="spellStart"/>
      <w:r>
        <w:t>nit</w:t>
      </w:r>
      <w:proofErr w:type="spellEnd"/>
      <w:r>
        <w:t xml:space="preserve"> überhebest. Es stehet </w:t>
      </w:r>
      <w:proofErr w:type="spellStart"/>
      <w:r>
        <w:t>graß</w:t>
      </w:r>
      <w:proofErr w:type="spellEnd"/>
      <w:r>
        <w:t xml:space="preserve"> da/ das </w:t>
      </w:r>
      <w:proofErr w:type="spellStart"/>
      <w:r>
        <w:t>meynest</w:t>
      </w:r>
      <w:proofErr w:type="spellEnd"/>
      <w:r>
        <w:t xml:space="preserve"> du etwa/ es </w:t>
      </w:r>
      <w:proofErr w:type="spellStart"/>
      <w:r>
        <w:t>seye</w:t>
      </w:r>
      <w:proofErr w:type="spellEnd"/>
      <w:r>
        <w:t xml:space="preserve"> unfruchtbar Graß: Thue du mit dem </w:t>
      </w:r>
      <w:proofErr w:type="spellStart"/>
      <w:r>
        <w:t>begiessen</w:t>
      </w:r>
      <w:proofErr w:type="spellEnd"/>
      <w:r>
        <w:t xml:space="preserve"> das deinige ferner/ es werden die </w:t>
      </w:r>
      <w:proofErr w:type="spellStart"/>
      <w:r>
        <w:t>ähren</w:t>
      </w:r>
      <w:proofErr w:type="spellEnd"/>
      <w:r>
        <w:t xml:space="preserve"> gewiß endlich </w:t>
      </w:r>
      <w:proofErr w:type="spellStart"/>
      <w:r>
        <w:t>herauß</w:t>
      </w:r>
      <w:proofErr w:type="spellEnd"/>
      <w:r>
        <w:t xml:space="preserve"> wachsen/ und zu seiner zeit zeitig werden. </w:t>
      </w:r>
    </w:p>
    <w:p w14:paraId="4C6CF499" w14:textId="77777777" w:rsidR="00F30817" w:rsidRDefault="00F30817" w:rsidP="00F30817">
      <w:pPr>
        <w:pStyle w:val="StandardWeb"/>
      </w:pPr>
      <w:r>
        <w:t xml:space="preserve">Vielmehr lasset uns in solchem fall nebens </w:t>
      </w:r>
      <w:proofErr w:type="spellStart"/>
      <w:r>
        <w:t>fortsetzung</w:t>
      </w:r>
      <w:proofErr w:type="spellEnd"/>
      <w:r>
        <w:t xml:space="preserve"> unserer Arbeit/ die </w:t>
      </w:r>
      <w:proofErr w:type="spellStart"/>
      <w:r>
        <w:t>sache</w:t>
      </w:r>
      <w:proofErr w:type="spellEnd"/>
      <w:r>
        <w:t xml:space="preserve"> dem </w:t>
      </w:r>
      <w:proofErr w:type="spellStart"/>
      <w:r>
        <w:t>Hauß</w:t>
      </w:r>
      <w:proofErr w:type="spellEnd"/>
      <w:r>
        <w:t xml:space="preserve">-Vatter befehlen/ </w:t>
      </w:r>
      <w:proofErr w:type="spellStart"/>
      <w:r>
        <w:t>Jhn</w:t>
      </w:r>
      <w:proofErr w:type="spellEnd"/>
      <w:r>
        <w:t xml:space="preserve"> </w:t>
      </w:r>
      <w:proofErr w:type="spellStart"/>
      <w:r>
        <w:t>eifferig</w:t>
      </w:r>
      <w:proofErr w:type="spellEnd"/>
      <w:r>
        <w:t xml:space="preserve"> beten/ und auch darinnen zu frieden seyn/ was Er uns wolle vor </w:t>
      </w:r>
      <w:proofErr w:type="spellStart"/>
      <w:r>
        <w:t>success</w:t>
      </w:r>
      <w:proofErr w:type="spellEnd"/>
      <w:r>
        <w:t xml:space="preserve"> von unserer Arbeit sehen lassen. Also lasset uns dann alle mit </w:t>
      </w:r>
      <w:proofErr w:type="spellStart"/>
      <w:r>
        <w:t>hertzlicher</w:t>
      </w:r>
      <w:proofErr w:type="spellEnd"/>
      <w:r>
        <w:t xml:space="preserve"> Andacht einander </w:t>
      </w:r>
      <w:proofErr w:type="spellStart"/>
      <w:r>
        <w:t>helffen</w:t>
      </w:r>
      <w:proofErr w:type="spellEnd"/>
      <w:r>
        <w:t xml:space="preserve"> </w:t>
      </w:r>
      <w:proofErr w:type="spellStart"/>
      <w:r>
        <w:t>kämpffen</w:t>
      </w:r>
      <w:proofErr w:type="spellEnd"/>
      <w:r>
        <w:t xml:space="preserve"> mit Gebet und Flehen/ daß uns GOTT wolle hier und dar eine Thür deß Worts nach der andern </w:t>
      </w:r>
      <w:proofErr w:type="spellStart"/>
      <w:r>
        <w:t>auffthun</w:t>
      </w:r>
      <w:proofErr w:type="spellEnd"/>
      <w:r>
        <w:t xml:space="preserve">/ </w:t>
      </w:r>
      <w:proofErr w:type="spellStart"/>
      <w:r>
        <w:t>fruchtbarlich</w:t>
      </w:r>
      <w:proofErr w:type="spellEnd"/>
      <w:r>
        <w:t xml:space="preserve"> zu reden das </w:t>
      </w:r>
      <w:proofErr w:type="spellStart"/>
      <w:r>
        <w:t>geheimnüß</w:t>
      </w:r>
      <w:proofErr w:type="spellEnd"/>
      <w:r>
        <w:t xml:space="preserve"> Christi/ daß wir </w:t>
      </w:r>
      <w:proofErr w:type="spellStart"/>
      <w:r>
        <w:t>darinn</w:t>
      </w:r>
      <w:proofErr w:type="spellEnd"/>
      <w:r>
        <w:t xml:space="preserve"> freudig handeln und reden wie sichs </w:t>
      </w:r>
      <w:proofErr w:type="spellStart"/>
      <w:r>
        <w:t>gebüret</w:t>
      </w:r>
      <w:proofErr w:type="spellEnd"/>
      <w:r>
        <w:t xml:space="preserve">/ und seinen Namen mit Lehre/ Leben und </w:t>
      </w:r>
      <w:proofErr w:type="spellStart"/>
      <w:r>
        <w:t>Leyden</w:t>
      </w:r>
      <w:proofErr w:type="spellEnd"/>
      <w:r>
        <w:t xml:space="preserve"> zu </w:t>
      </w:r>
      <w:proofErr w:type="spellStart"/>
      <w:r>
        <w:t>verherlichen</w:t>
      </w:r>
      <w:proofErr w:type="spellEnd"/>
      <w:r>
        <w:t xml:space="preserve">. in </w:t>
      </w:r>
      <w:proofErr w:type="spellStart"/>
      <w:r>
        <w:t>versicherung</w:t>
      </w:r>
      <w:proofErr w:type="spellEnd"/>
      <w:r>
        <w:t xml:space="preserve"> solches meines armen aber inbrünstigen Gebets/ und so bitte als </w:t>
      </w:r>
      <w:proofErr w:type="spellStart"/>
      <w:r>
        <w:t>hoffnung</w:t>
      </w:r>
      <w:proofErr w:type="spellEnd"/>
      <w:r>
        <w:t xml:space="preserve"> gleich brüderlicher </w:t>
      </w:r>
      <w:proofErr w:type="spellStart"/>
      <w:r>
        <w:t>Vorbitte</w:t>
      </w:r>
      <w:proofErr w:type="spellEnd"/>
      <w:r>
        <w:t xml:space="preserve">/ empfehle </w:t>
      </w:r>
      <w:proofErr w:type="spellStart"/>
      <w:r>
        <w:t>allesampt</w:t>
      </w:r>
      <w:proofErr w:type="spellEnd"/>
      <w:r>
        <w:t xml:space="preserve"> in deß </w:t>
      </w:r>
      <w:proofErr w:type="spellStart"/>
      <w:r>
        <w:t>grossen</w:t>
      </w:r>
      <w:proofErr w:type="spellEnd"/>
      <w:r>
        <w:t xml:space="preserve"> </w:t>
      </w:r>
      <w:proofErr w:type="spellStart"/>
      <w:r>
        <w:t>GOttes</w:t>
      </w:r>
      <w:proofErr w:type="spellEnd"/>
      <w:r>
        <w:t xml:space="preserve"> treue Huld und Regierung. </w:t>
      </w:r>
    </w:p>
    <w:p w14:paraId="0AF07D8F" w14:textId="77777777" w:rsidR="00F30817" w:rsidRDefault="00F30817" w:rsidP="00F30817">
      <w:pPr>
        <w:pStyle w:val="StandardWeb"/>
      </w:pPr>
      <w:proofErr w:type="spellStart"/>
      <w:r>
        <w:t>Franckfurt</w:t>
      </w:r>
      <w:proofErr w:type="spellEnd"/>
      <w:r>
        <w:t xml:space="preserve"> am </w:t>
      </w:r>
      <w:proofErr w:type="spellStart"/>
      <w:r>
        <w:t>Mayn</w:t>
      </w:r>
      <w:proofErr w:type="spellEnd"/>
      <w:r>
        <w:t xml:space="preserve">/ den 8. </w:t>
      </w:r>
      <w:proofErr w:type="spellStart"/>
      <w:r>
        <w:t>sept.</w:t>
      </w:r>
      <w:proofErr w:type="spellEnd"/>
      <w:r>
        <w:t xml:space="preserve"> 1675. Philipp </w:t>
      </w:r>
      <w:proofErr w:type="spellStart"/>
      <w:r>
        <w:t>Jac</w:t>
      </w:r>
      <w:proofErr w:type="spellEnd"/>
      <w:r>
        <w:t xml:space="preserve">. </w:t>
      </w:r>
      <w:proofErr w:type="spellStart"/>
      <w:r>
        <w:t>spener</w:t>
      </w:r>
      <w:proofErr w:type="spellEnd"/>
      <w:r>
        <w:t xml:space="preserve">/ D. </w:t>
      </w:r>
    </w:p>
    <w:p w14:paraId="470D809C" w14:textId="77777777" w:rsidR="00F30817" w:rsidRDefault="00DF2475" w:rsidP="00F30817">
      <w:r>
        <w:pict w14:anchorId="3413BC20">
          <v:rect id="_x0000_i1025" style="width:0;height:1.5pt" o:hralign="center" o:hrstd="t" o:hr="t" fillcolor="#a0a0a0" stroked="f"/>
        </w:pict>
      </w:r>
    </w:p>
    <w:p w14:paraId="6C0BBA35" w14:textId="77777777" w:rsidR="00F30817" w:rsidRDefault="00F30817" w:rsidP="00F30817">
      <w:pPr>
        <w:pStyle w:val="StandardWeb"/>
      </w:pPr>
      <w:r>
        <w:t xml:space="preserve">Gnade/ </w:t>
      </w:r>
      <w:proofErr w:type="spellStart"/>
      <w:r>
        <w:t>Liecht</w:t>
      </w:r>
      <w:proofErr w:type="spellEnd"/>
      <w:r>
        <w:t xml:space="preserve"> und Heyl von GOTT dem Himmlischen Vatter durch </w:t>
      </w:r>
      <w:proofErr w:type="spellStart"/>
      <w:r>
        <w:t>CHristum</w:t>
      </w:r>
      <w:proofErr w:type="spellEnd"/>
      <w:r>
        <w:t xml:space="preserve"> </w:t>
      </w:r>
      <w:proofErr w:type="spellStart"/>
      <w:r>
        <w:t>JEsum</w:t>
      </w:r>
      <w:proofErr w:type="spellEnd"/>
      <w:r>
        <w:t xml:space="preserve"> in dem Heiligen Geist/ allen denen die den HERRN suchen! WO wir mit Christlichen und nur etwas erleuchteten </w:t>
      </w:r>
      <w:proofErr w:type="spellStart"/>
      <w:r>
        <w:t>augen</w:t>
      </w:r>
      <w:proofErr w:type="spellEnd"/>
      <w:r>
        <w:t xml:space="preserve">/ (nach unsers Erlösers </w:t>
      </w:r>
      <w:proofErr w:type="spellStart"/>
      <w:r>
        <w:t>vermahnung</w:t>
      </w:r>
      <w:proofErr w:type="spellEnd"/>
      <w:r>
        <w:t xml:space="preserve">/ die </w:t>
      </w:r>
      <w:proofErr w:type="spellStart"/>
      <w:r>
        <w:t>zeichen</w:t>
      </w:r>
      <w:proofErr w:type="spellEnd"/>
      <w:r>
        <w:t xml:space="preserve"> der </w:t>
      </w:r>
      <w:proofErr w:type="spellStart"/>
      <w:r>
        <w:t>zeiten</w:t>
      </w:r>
      <w:proofErr w:type="spellEnd"/>
      <w:r>
        <w:t xml:space="preserve"> und </w:t>
      </w:r>
      <w:proofErr w:type="spellStart"/>
      <w:r>
        <w:t>dero</w:t>
      </w:r>
      <w:proofErr w:type="spellEnd"/>
      <w:r>
        <w:t xml:space="preserve"> </w:t>
      </w:r>
      <w:proofErr w:type="spellStart"/>
      <w:r>
        <w:t>beschaffenheit</w:t>
      </w:r>
      <w:proofErr w:type="spellEnd"/>
      <w:r>
        <w:t xml:space="preserve"> zu </w:t>
      </w:r>
      <w:proofErr w:type="spellStart"/>
      <w:r>
        <w:t>beurtheilen</w:t>
      </w:r>
      <w:proofErr w:type="spellEnd"/>
      <w:r>
        <w:t xml:space="preserve">) den </w:t>
      </w:r>
      <w:proofErr w:type="spellStart"/>
      <w:r>
        <w:t>jetzmahligen</w:t>
      </w:r>
      <w:proofErr w:type="spellEnd"/>
      <w:r>
        <w:t xml:space="preserve"> zustand der </w:t>
      </w:r>
      <w:proofErr w:type="spellStart"/>
      <w:r>
        <w:t>gesammten</w:t>
      </w:r>
      <w:proofErr w:type="spellEnd"/>
      <w:r>
        <w:t xml:space="preserve"> Christenheit ansehen/ </w:t>
      </w:r>
      <w:r>
        <w:lastRenderedPageBreak/>
        <w:t xml:space="preserve">so möchten wir </w:t>
      </w:r>
      <w:proofErr w:type="spellStart"/>
      <w:r>
        <w:t>billich</w:t>
      </w:r>
      <w:proofErr w:type="spellEnd"/>
      <w:r>
        <w:t xml:space="preserve"> mit Jeremia 9. v. 1. in die klägliche </w:t>
      </w:r>
      <w:proofErr w:type="spellStart"/>
      <w:r>
        <w:t>wort</w:t>
      </w:r>
      <w:proofErr w:type="spellEnd"/>
      <w:r>
        <w:t xml:space="preserve"> </w:t>
      </w:r>
      <w:proofErr w:type="spellStart"/>
      <w:r>
        <w:t>außbrechen</w:t>
      </w:r>
      <w:proofErr w:type="spellEnd"/>
      <w:r>
        <w:t xml:space="preserve">: Ach/ daß wir </w:t>
      </w:r>
      <w:proofErr w:type="spellStart"/>
      <w:r>
        <w:t>wassers</w:t>
      </w:r>
      <w:proofErr w:type="spellEnd"/>
      <w:r>
        <w:t xml:space="preserve"> </w:t>
      </w:r>
      <w:proofErr w:type="spellStart"/>
      <w:r>
        <w:t>gnug</w:t>
      </w:r>
      <w:proofErr w:type="spellEnd"/>
      <w:r>
        <w:t xml:space="preserve"> hätten in unsern </w:t>
      </w:r>
      <w:proofErr w:type="spellStart"/>
      <w:r>
        <w:t>häuptern</w:t>
      </w:r>
      <w:proofErr w:type="spellEnd"/>
      <w:r>
        <w:t xml:space="preserve">/ und unsere </w:t>
      </w:r>
      <w:proofErr w:type="spellStart"/>
      <w:r>
        <w:t>augen</w:t>
      </w:r>
      <w:proofErr w:type="spellEnd"/>
      <w:r>
        <w:t xml:space="preserve"> </w:t>
      </w:r>
      <w:proofErr w:type="spellStart"/>
      <w:r>
        <w:t>thränenquellen</w:t>
      </w:r>
      <w:proofErr w:type="spellEnd"/>
      <w:r>
        <w:t xml:space="preserve"> wären/ daß wir tag und </w:t>
      </w:r>
      <w:proofErr w:type="spellStart"/>
      <w:r>
        <w:t>nacht</w:t>
      </w:r>
      <w:proofErr w:type="spellEnd"/>
      <w:r>
        <w:t xml:space="preserve"> beweinen möchten den </w:t>
      </w:r>
      <w:proofErr w:type="spellStart"/>
      <w:r>
        <w:t>jammer</w:t>
      </w:r>
      <w:proofErr w:type="spellEnd"/>
      <w:r>
        <w:t xml:space="preserve"> unsers </w:t>
      </w:r>
      <w:proofErr w:type="spellStart"/>
      <w:r>
        <w:t>Volcks</w:t>
      </w:r>
      <w:proofErr w:type="spellEnd"/>
      <w:r>
        <w:t xml:space="preserve">. Und hat zu denen noch güldenen </w:t>
      </w:r>
      <w:proofErr w:type="spellStart"/>
      <w:r>
        <w:t>zeiten</w:t>
      </w:r>
      <w:proofErr w:type="spellEnd"/>
      <w:r>
        <w:t xml:space="preserve">/ jener liebe alte Vatter sprechen mögen: Ah in </w:t>
      </w:r>
      <w:proofErr w:type="spellStart"/>
      <w:r>
        <w:t>quae</w:t>
      </w:r>
      <w:proofErr w:type="spellEnd"/>
      <w:r>
        <w:t xml:space="preserve"> nos </w:t>
      </w:r>
      <w:proofErr w:type="spellStart"/>
      <w:r>
        <w:t>tempora</w:t>
      </w:r>
      <w:proofErr w:type="spellEnd"/>
      <w:r>
        <w:t xml:space="preserve"> </w:t>
      </w:r>
      <w:proofErr w:type="spellStart"/>
      <w:r>
        <w:t>reservasti</w:t>
      </w:r>
      <w:proofErr w:type="spellEnd"/>
      <w:r>
        <w:t xml:space="preserve"> Domine; so haben wir es heut zu tag mit so viel </w:t>
      </w:r>
      <w:proofErr w:type="spellStart"/>
      <w:r>
        <w:t>mehrerm</w:t>
      </w:r>
      <w:proofErr w:type="spellEnd"/>
      <w:r>
        <w:t xml:space="preserve"> fug nicht nachzusprechen/ sondern/ wie die </w:t>
      </w:r>
      <w:proofErr w:type="spellStart"/>
      <w:r>
        <w:t>gröste</w:t>
      </w:r>
      <w:proofErr w:type="spellEnd"/>
      <w:r>
        <w:t xml:space="preserve"> </w:t>
      </w:r>
      <w:proofErr w:type="spellStart"/>
      <w:r>
        <w:t>betrübnuß</w:t>
      </w:r>
      <w:proofErr w:type="spellEnd"/>
      <w:r>
        <w:t xml:space="preserve"> fast einige </w:t>
      </w:r>
      <w:proofErr w:type="spellStart"/>
      <w:r>
        <w:t>wort</w:t>
      </w:r>
      <w:proofErr w:type="spellEnd"/>
      <w:r>
        <w:t xml:space="preserve"> zu machen nicht vermag/ </w:t>
      </w:r>
      <w:proofErr w:type="spellStart"/>
      <w:r>
        <w:t>nachzuseuffzen</w:t>
      </w:r>
      <w:proofErr w:type="spellEnd"/>
      <w:r>
        <w:t xml:space="preserve">. </w:t>
      </w:r>
    </w:p>
    <w:p w14:paraId="18F385C8" w14:textId="77777777" w:rsidR="00F30817" w:rsidRDefault="00F30817" w:rsidP="00F30817">
      <w:pPr>
        <w:pStyle w:val="StandardWeb"/>
      </w:pPr>
      <w:r>
        <w:t xml:space="preserve">Ich </w:t>
      </w:r>
      <w:proofErr w:type="spellStart"/>
      <w:r>
        <w:t>wil</w:t>
      </w:r>
      <w:proofErr w:type="spellEnd"/>
      <w:r>
        <w:t xml:space="preserve"> </w:t>
      </w:r>
      <w:proofErr w:type="spellStart"/>
      <w:r>
        <w:t>jetzo</w:t>
      </w:r>
      <w:proofErr w:type="spellEnd"/>
      <w:r>
        <w:t xml:space="preserve"> nicht reden von dem elend der Christlichen Kirchen/ in </w:t>
      </w:r>
      <w:proofErr w:type="spellStart"/>
      <w:r>
        <w:t>deroselben</w:t>
      </w:r>
      <w:proofErr w:type="spellEnd"/>
      <w:r>
        <w:t xml:space="preserve"> gliedern/ welche unter den unrecht-lehrenden/ in dem Babylonischen </w:t>
      </w:r>
      <w:proofErr w:type="spellStart"/>
      <w:r>
        <w:t>gefängnüß</w:t>
      </w:r>
      <w:proofErr w:type="spellEnd"/>
      <w:r>
        <w:t xml:space="preserve"> deß </w:t>
      </w:r>
      <w:proofErr w:type="spellStart"/>
      <w:r>
        <w:t>Antichristischen</w:t>
      </w:r>
      <w:proofErr w:type="spellEnd"/>
      <w:r>
        <w:t xml:space="preserve"> Roms; unter der nicht nur so schweren </w:t>
      </w:r>
      <w:proofErr w:type="spellStart"/>
      <w:r>
        <w:t>Türckischen</w:t>
      </w:r>
      <w:proofErr w:type="spellEnd"/>
      <w:r>
        <w:t xml:space="preserve"> </w:t>
      </w:r>
      <w:proofErr w:type="spellStart"/>
      <w:r>
        <w:t>tyranney</w:t>
      </w:r>
      <w:proofErr w:type="spellEnd"/>
      <w:r>
        <w:t xml:space="preserve">/ sondern auch theils unglaublicher </w:t>
      </w:r>
      <w:proofErr w:type="spellStart"/>
      <w:r>
        <w:t>unwissen</w:t>
      </w:r>
      <w:proofErr w:type="spellEnd"/>
      <w:r>
        <w:t xml:space="preserve"> </w:t>
      </w:r>
      <w:proofErr w:type="spellStart"/>
      <w:r>
        <w:t>heit</w:t>
      </w:r>
      <w:proofErr w:type="spellEnd"/>
      <w:r>
        <w:t xml:space="preserve">/ theils vielen vermengten </w:t>
      </w:r>
      <w:proofErr w:type="spellStart"/>
      <w:r>
        <w:t>irrthumen</w:t>
      </w:r>
      <w:proofErr w:type="spellEnd"/>
      <w:r>
        <w:t xml:space="preserve">/ </w:t>
      </w:r>
      <w:proofErr w:type="spellStart"/>
      <w:r>
        <w:t>insgesampt</w:t>
      </w:r>
      <w:proofErr w:type="spellEnd"/>
      <w:r>
        <w:t xml:space="preserve"> erschröcklichen </w:t>
      </w:r>
      <w:proofErr w:type="spellStart"/>
      <w:r>
        <w:t>ärgernüssen</w:t>
      </w:r>
      <w:proofErr w:type="spellEnd"/>
      <w:r>
        <w:t xml:space="preserve"> in Griechen- und den Morgen-ländern/ und unter so vielen irrigen lehren anderer von dem Pabst zwar </w:t>
      </w:r>
      <w:proofErr w:type="spellStart"/>
      <w:r>
        <w:t>abgetrettenen</w:t>
      </w:r>
      <w:proofErr w:type="spellEnd"/>
      <w:r>
        <w:t xml:space="preserve">/ aber zu der </w:t>
      </w:r>
      <w:proofErr w:type="spellStart"/>
      <w:r>
        <w:t>reinigkeit</w:t>
      </w:r>
      <w:proofErr w:type="spellEnd"/>
      <w:r>
        <w:t xml:space="preserve"> der lehr nicht gekommenen/ gemeinden/ verborgen </w:t>
      </w:r>
      <w:proofErr w:type="spellStart"/>
      <w:r>
        <w:t>ligen</w:t>
      </w:r>
      <w:proofErr w:type="spellEnd"/>
      <w:r>
        <w:t xml:space="preserve">/ und in höchster </w:t>
      </w:r>
      <w:proofErr w:type="spellStart"/>
      <w:r>
        <w:t>gefahr</w:t>
      </w:r>
      <w:proofErr w:type="spellEnd"/>
      <w:r>
        <w:t xml:space="preserve"> mit furcht und zittern ihre </w:t>
      </w:r>
      <w:proofErr w:type="spellStart"/>
      <w:r>
        <w:t>seligkeit</w:t>
      </w:r>
      <w:proofErr w:type="spellEnd"/>
      <w:r>
        <w:t xml:space="preserve"> </w:t>
      </w:r>
      <w:proofErr w:type="spellStart"/>
      <w:r>
        <w:t>würcken</w:t>
      </w:r>
      <w:proofErr w:type="spellEnd"/>
      <w:r>
        <w:t xml:space="preserve"> müssen: An </w:t>
      </w:r>
      <w:proofErr w:type="spellStart"/>
      <w:r>
        <w:t>dero</w:t>
      </w:r>
      <w:proofErr w:type="spellEnd"/>
      <w:r>
        <w:t xml:space="preserve"> </w:t>
      </w:r>
      <w:proofErr w:type="spellStart"/>
      <w:r>
        <w:t>jammer</w:t>
      </w:r>
      <w:proofErr w:type="spellEnd"/>
      <w:r>
        <w:t xml:space="preserve"> ohne innigliche </w:t>
      </w:r>
      <w:proofErr w:type="spellStart"/>
      <w:r>
        <w:t>bewegung</w:t>
      </w:r>
      <w:proofErr w:type="spellEnd"/>
      <w:r>
        <w:t xml:space="preserve"> von einer gottseligen </w:t>
      </w:r>
      <w:proofErr w:type="spellStart"/>
      <w:r>
        <w:t>seele</w:t>
      </w:r>
      <w:proofErr w:type="spellEnd"/>
      <w:r>
        <w:t xml:space="preserve"> nicht gedacht werden </w:t>
      </w:r>
      <w:proofErr w:type="spellStart"/>
      <w:r>
        <w:t>kan</w:t>
      </w:r>
      <w:proofErr w:type="spellEnd"/>
      <w:r>
        <w:t xml:space="preserve">, sondern wo wir allein bleiben bey unserer Evangelischen </w:t>
      </w:r>
      <w:proofErr w:type="spellStart"/>
      <w:r>
        <w:t>kirchen</w:t>
      </w:r>
      <w:proofErr w:type="spellEnd"/>
      <w:r>
        <w:t xml:space="preserve">/ die das theure und reine Evangelium/ so durch den seligen Rüstzeug </w:t>
      </w:r>
      <w:proofErr w:type="spellStart"/>
      <w:r>
        <w:t>GOttes</w:t>
      </w:r>
      <w:proofErr w:type="spellEnd"/>
      <w:r>
        <w:t xml:space="preserve"> D. </w:t>
      </w:r>
      <w:proofErr w:type="spellStart"/>
      <w:r>
        <w:t>Lutherum</w:t>
      </w:r>
      <w:proofErr w:type="spellEnd"/>
      <w:r>
        <w:t xml:space="preserve"> in dem vergangenen </w:t>
      </w:r>
      <w:proofErr w:type="spellStart"/>
      <w:r>
        <w:t>seculo</w:t>
      </w:r>
      <w:proofErr w:type="spellEnd"/>
      <w:r>
        <w:t xml:space="preserve"> </w:t>
      </w:r>
      <w:proofErr w:type="spellStart"/>
      <w:r>
        <w:t>wiederumb</w:t>
      </w:r>
      <w:proofErr w:type="spellEnd"/>
      <w:r>
        <w:t xml:space="preserve"> deutlich </w:t>
      </w:r>
      <w:proofErr w:type="spellStart"/>
      <w:r>
        <w:t>gezeiget</w:t>
      </w:r>
      <w:proofErr w:type="spellEnd"/>
      <w:r>
        <w:t xml:space="preserve"> worden/ der </w:t>
      </w:r>
      <w:proofErr w:type="spellStart"/>
      <w:r>
        <w:t>äusserlichen</w:t>
      </w:r>
      <w:proofErr w:type="spellEnd"/>
      <w:r>
        <w:t xml:space="preserve"> </w:t>
      </w:r>
      <w:proofErr w:type="spellStart"/>
      <w:r>
        <w:t>bekanntnuß</w:t>
      </w:r>
      <w:proofErr w:type="spellEnd"/>
      <w:r>
        <w:t xml:space="preserve"> nach annimmt/ und also in welcher wir </w:t>
      </w:r>
      <w:proofErr w:type="spellStart"/>
      <w:r>
        <w:t>deßwegen</w:t>
      </w:r>
      <w:proofErr w:type="spellEnd"/>
      <w:r>
        <w:t xml:space="preserve"> die wahre Kirche allein noch sichtbar zu seyn erkennen müssen: so können wir doch auch </w:t>
      </w:r>
      <w:proofErr w:type="spellStart"/>
      <w:r>
        <w:t>auff</w:t>
      </w:r>
      <w:proofErr w:type="spellEnd"/>
      <w:r>
        <w:t xml:space="preserve"> dieselbe die </w:t>
      </w:r>
      <w:proofErr w:type="spellStart"/>
      <w:r>
        <w:t>augen</w:t>
      </w:r>
      <w:proofErr w:type="spellEnd"/>
      <w:r>
        <w:t xml:space="preserve"> nicht wenden/ daß wir sie nicht so bald </w:t>
      </w:r>
      <w:proofErr w:type="spellStart"/>
      <w:r>
        <w:t>auß</w:t>
      </w:r>
      <w:proofErr w:type="spellEnd"/>
      <w:r>
        <w:t xml:space="preserve"> </w:t>
      </w:r>
      <w:proofErr w:type="spellStart"/>
      <w:r>
        <w:t>betrübnüß</w:t>
      </w:r>
      <w:proofErr w:type="spellEnd"/>
      <w:r>
        <w:t xml:space="preserve"> und </w:t>
      </w:r>
      <w:proofErr w:type="spellStart"/>
      <w:r>
        <w:t>scham</w:t>
      </w:r>
      <w:proofErr w:type="spellEnd"/>
      <w:r>
        <w:t xml:space="preserve"> </w:t>
      </w:r>
      <w:proofErr w:type="spellStart"/>
      <w:r>
        <w:t>wiederumb</w:t>
      </w:r>
      <w:proofErr w:type="spellEnd"/>
      <w:r>
        <w:t xml:space="preserve"> niederschlagen müssen. </w:t>
      </w:r>
    </w:p>
    <w:p w14:paraId="51600D51" w14:textId="77777777" w:rsidR="00F30817" w:rsidRDefault="00F30817" w:rsidP="00F30817">
      <w:pPr>
        <w:pStyle w:val="StandardWeb"/>
      </w:pPr>
      <w:r>
        <w:t xml:space="preserve">Dann sehen wir das leibliche an/ so müssen wir bekennen/ daß von ziemlicher zeit her die solcher </w:t>
      </w:r>
      <w:proofErr w:type="spellStart"/>
      <w:r>
        <w:t>kirchen</w:t>
      </w:r>
      <w:proofErr w:type="spellEnd"/>
      <w:r>
        <w:t xml:space="preserve"> angehörige Reiche und Lande/ </w:t>
      </w:r>
      <w:proofErr w:type="spellStart"/>
      <w:r>
        <w:t>obwol</w:t>
      </w:r>
      <w:proofErr w:type="spellEnd"/>
      <w:r>
        <w:t xml:space="preserve"> in unterschiedlichen graden und zu unterschiedenen fristen/ alle die </w:t>
      </w:r>
      <w:proofErr w:type="spellStart"/>
      <w:r>
        <w:t>jenige</w:t>
      </w:r>
      <w:proofErr w:type="spellEnd"/>
      <w:r>
        <w:t xml:space="preserve"> plagen in pest/ </w:t>
      </w:r>
      <w:proofErr w:type="spellStart"/>
      <w:r>
        <w:t>hunger</w:t>
      </w:r>
      <w:proofErr w:type="spellEnd"/>
      <w:r>
        <w:t xml:space="preserve">/ und sonderlich stäts-wehrenden oder doch </w:t>
      </w:r>
      <w:proofErr w:type="spellStart"/>
      <w:r>
        <w:t>offters</w:t>
      </w:r>
      <w:proofErr w:type="spellEnd"/>
      <w:r>
        <w:t xml:space="preserve"> wieder </w:t>
      </w:r>
      <w:proofErr w:type="spellStart"/>
      <w:r>
        <w:t>erneuerenden</w:t>
      </w:r>
      <w:proofErr w:type="spellEnd"/>
      <w:r>
        <w:t xml:space="preserve"> kriegen </w:t>
      </w:r>
      <w:proofErr w:type="spellStart"/>
      <w:r>
        <w:t>offtmahls</w:t>
      </w:r>
      <w:proofErr w:type="spellEnd"/>
      <w:r>
        <w:t xml:space="preserve"> erfahren haben müssen/ mit welchen nach der </w:t>
      </w:r>
      <w:proofErr w:type="spellStart"/>
      <w:r>
        <w:t>schrifft</w:t>
      </w:r>
      <w:proofErr w:type="spellEnd"/>
      <w:r>
        <w:t xml:space="preserve"> der gerechte </w:t>
      </w:r>
      <w:proofErr w:type="spellStart"/>
      <w:r>
        <w:t>GOtt</w:t>
      </w:r>
      <w:proofErr w:type="spellEnd"/>
      <w:r>
        <w:t xml:space="preserve"> seinen </w:t>
      </w:r>
      <w:proofErr w:type="spellStart"/>
      <w:r>
        <w:t>zorn</w:t>
      </w:r>
      <w:proofErr w:type="spellEnd"/>
      <w:r>
        <w:t xml:space="preserve"> zu bezeugen und anzudeuten pfleget. Ich halte aber </w:t>
      </w:r>
      <w:proofErr w:type="spellStart"/>
      <w:r>
        <w:t>gleichwol</w:t>
      </w:r>
      <w:proofErr w:type="spellEnd"/>
      <w:r>
        <w:t xml:space="preserve"> solche </w:t>
      </w:r>
      <w:proofErr w:type="spellStart"/>
      <w:r>
        <w:t>trübsalen</w:t>
      </w:r>
      <w:proofErr w:type="spellEnd"/>
      <w:r>
        <w:t xml:space="preserve"> vor die geringste/ ja vor eine </w:t>
      </w:r>
      <w:proofErr w:type="spellStart"/>
      <w:r>
        <w:t>wolthat</w:t>
      </w:r>
      <w:proofErr w:type="spellEnd"/>
      <w:r>
        <w:t xml:space="preserve">/ </w:t>
      </w:r>
      <w:proofErr w:type="spellStart"/>
      <w:r>
        <w:t>dardurch</w:t>
      </w:r>
      <w:proofErr w:type="spellEnd"/>
      <w:r>
        <w:t xml:space="preserve"> GOTT noch viele der seinigen erhalten/ und dem schaden/ daß derselbe nicht durch stätes leibliches </w:t>
      </w:r>
      <w:proofErr w:type="spellStart"/>
      <w:r>
        <w:t>wolergehen</w:t>
      </w:r>
      <w:proofErr w:type="spellEnd"/>
      <w:r>
        <w:t xml:space="preserve"> noch </w:t>
      </w:r>
      <w:proofErr w:type="spellStart"/>
      <w:r>
        <w:t>verzweiffelter</w:t>
      </w:r>
      <w:proofErr w:type="spellEnd"/>
      <w:r>
        <w:t xml:space="preserve"> würde/ etwas </w:t>
      </w:r>
      <w:proofErr w:type="spellStart"/>
      <w:r>
        <w:t>gewehret</w:t>
      </w:r>
      <w:proofErr w:type="spellEnd"/>
      <w:r>
        <w:t xml:space="preserve"> hat. </w:t>
      </w:r>
    </w:p>
    <w:p w14:paraId="6CEBB716" w14:textId="77777777" w:rsidR="00F30817" w:rsidRDefault="00F30817" w:rsidP="00F30817">
      <w:pPr>
        <w:pStyle w:val="StandardWeb"/>
      </w:pPr>
      <w:r>
        <w:t xml:space="preserve">Aber wie zwar fleischlichen </w:t>
      </w:r>
      <w:proofErr w:type="spellStart"/>
      <w:r>
        <w:t>augen</w:t>
      </w:r>
      <w:proofErr w:type="spellEnd"/>
      <w:r>
        <w:t xml:space="preserve"> </w:t>
      </w:r>
      <w:proofErr w:type="spellStart"/>
      <w:r>
        <w:t>unkanntbarer</w:t>
      </w:r>
      <w:proofErr w:type="spellEnd"/>
      <w:r>
        <w:t xml:space="preserve">/ also hingegen ist unvergleichlich </w:t>
      </w:r>
      <w:proofErr w:type="spellStart"/>
      <w:r>
        <w:t>schwehrer</w:t>
      </w:r>
      <w:proofErr w:type="spellEnd"/>
      <w:r>
        <w:t xml:space="preserve"> und gefährlicher das geistliche elend unserer armen Kirchen: Und solches vornehmlich </w:t>
      </w:r>
      <w:proofErr w:type="spellStart"/>
      <w:r>
        <w:t>auß</w:t>
      </w:r>
      <w:proofErr w:type="spellEnd"/>
      <w:r>
        <w:t xml:space="preserve"> </w:t>
      </w:r>
      <w:proofErr w:type="spellStart"/>
      <w:r>
        <w:t>zweyen</w:t>
      </w:r>
      <w:proofErr w:type="spellEnd"/>
      <w:r>
        <w:t xml:space="preserve"> </w:t>
      </w:r>
      <w:proofErr w:type="spellStart"/>
      <w:r>
        <w:t>ursachen</w:t>
      </w:r>
      <w:proofErr w:type="spellEnd"/>
      <w:r>
        <w:t xml:space="preserve">. </w:t>
      </w:r>
    </w:p>
    <w:p w14:paraId="29DBBEF4" w14:textId="77777777" w:rsidR="00F30817" w:rsidRDefault="00F30817" w:rsidP="00F30817">
      <w:pPr>
        <w:pStyle w:val="StandardWeb"/>
      </w:pPr>
      <w:r>
        <w:t xml:space="preserve">Die eine bestehet in den </w:t>
      </w:r>
      <w:proofErr w:type="spellStart"/>
      <w:r>
        <w:t>verfolgungen</w:t>
      </w:r>
      <w:proofErr w:type="spellEnd"/>
      <w:r>
        <w:t xml:space="preserve">/ welche die wahre lehre/ sonderlich von dem </w:t>
      </w:r>
      <w:proofErr w:type="spellStart"/>
      <w:r>
        <w:t>Antichristischen</w:t>
      </w:r>
      <w:proofErr w:type="spellEnd"/>
      <w:r>
        <w:t xml:space="preserve"> Babel/ </w:t>
      </w:r>
      <w:proofErr w:type="spellStart"/>
      <w:r>
        <w:t>leyden</w:t>
      </w:r>
      <w:proofErr w:type="spellEnd"/>
      <w:r>
        <w:t xml:space="preserve"> muß. Nun ist es zwar an dem/ daß die </w:t>
      </w:r>
      <w:proofErr w:type="spellStart"/>
      <w:r>
        <w:t>verfolgungen</w:t>
      </w:r>
      <w:proofErr w:type="spellEnd"/>
      <w:r>
        <w:t xml:space="preserve"> nicht weniger ein herrliches mittel sind/ dadurch der </w:t>
      </w:r>
      <w:proofErr w:type="spellStart"/>
      <w:r>
        <w:t>kirchen</w:t>
      </w:r>
      <w:proofErr w:type="spellEnd"/>
      <w:r>
        <w:t xml:space="preserve"> </w:t>
      </w:r>
      <w:proofErr w:type="spellStart"/>
      <w:r>
        <w:t>wachsthum</w:t>
      </w:r>
      <w:proofErr w:type="spellEnd"/>
      <w:r>
        <w:t xml:space="preserve"> </w:t>
      </w:r>
      <w:proofErr w:type="spellStart"/>
      <w:r>
        <w:t>offt</w:t>
      </w:r>
      <w:proofErr w:type="spellEnd"/>
      <w:r>
        <w:t xml:space="preserve"> befördert wird; Also/ daß wir die Christliche </w:t>
      </w:r>
      <w:proofErr w:type="spellStart"/>
      <w:r>
        <w:t>kirche</w:t>
      </w:r>
      <w:proofErr w:type="spellEnd"/>
      <w:r>
        <w:t xml:space="preserve"> nimmermehr von der Apostelzeit in besserem und vor Gott </w:t>
      </w:r>
      <w:proofErr w:type="spellStart"/>
      <w:r>
        <w:t>herrlicherm</w:t>
      </w:r>
      <w:proofErr w:type="spellEnd"/>
      <w:r>
        <w:t xml:space="preserve"> </w:t>
      </w:r>
      <w:proofErr w:type="spellStart"/>
      <w:r>
        <w:t>stande</w:t>
      </w:r>
      <w:proofErr w:type="spellEnd"/>
      <w:r>
        <w:t xml:space="preserve"> antreffen/ als sie unter den grausamsten </w:t>
      </w:r>
      <w:proofErr w:type="spellStart"/>
      <w:r>
        <w:t>verfolgungen</w:t>
      </w:r>
      <w:proofErr w:type="spellEnd"/>
      <w:r>
        <w:t xml:space="preserve"> gestanden/ wo ihr </w:t>
      </w:r>
      <w:proofErr w:type="spellStart"/>
      <w:r>
        <w:t>gold</w:t>
      </w:r>
      <w:proofErr w:type="spellEnd"/>
      <w:r>
        <w:t xml:space="preserve"> </w:t>
      </w:r>
      <w:proofErr w:type="spellStart"/>
      <w:r>
        <w:t>ohnauffhörlich</w:t>
      </w:r>
      <w:proofErr w:type="spellEnd"/>
      <w:r>
        <w:t xml:space="preserve"> in dem </w:t>
      </w:r>
      <w:proofErr w:type="spellStart"/>
      <w:r>
        <w:t>schmeltz</w:t>
      </w:r>
      <w:proofErr w:type="spellEnd"/>
      <w:r>
        <w:t xml:space="preserve">-ofen gelegen/ dessen flamme keine schlacken daran wachsen lassen/ oder je dieselbe bald verzehret hat. Aber wir sehen </w:t>
      </w:r>
      <w:proofErr w:type="spellStart"/>
      <w:r>
        <w:t>zweyerley</w:t>
      </w:r>
      <w:proofErr w:type="spellEnd"/>
      <w:r>
        <w:t xml:space="preserve"> an den </w:t>
      </w:r>
      <w:proofErr w:type="spellStart"/>
      <w:r>
        <w:t>bißherigen</w:t>
      </w:r>
      <w:proofErr w:type="spellEnd"/>
      <w:r>
        <w:t xml:space="preserve"> </w:t>
      </w:r>
      <w:proofErr w:type="spellStart"/>
      <w:r>
        <w:t>verfolgungen</w:t>
      </w:r>
      <w:proofErr w:type="spellEnd"/>
      <w:r>
        <w:t xml:space="preserve">/ so uns dieselbe betrübter machet. </w:t>
      </w:r>
    </w:p>
    <w:p w14:paraId="6E396922" w14:textId="77777777" w:rsidR="00F30817" w:rsidRDefault="00F30817" w:rsidP="00F30817">
      <w:pPr>
        <w:pStyle w:val="StandardWeb"/>
      </w:pPr>
      <w:proofErr w:type="spellStart"/>
      <w:r>
        <w:t>Einmahl</w:t>
      </w:r>
      <w:proofErr w:type="spellEnd"/>
      <w:r>
        <w:t xml:space="preserve"> daß der </w:t>
      </w:r>
      <w:proofErr w:type="spellStart"/>
      <w:r>
        <w:t>tenffel</w:t>
      </w:r>
      <w:proofErr w:type="spellEnd"/>
      <w:r>
        <w:t xml:space="preserve">/ nachdem er </w:t>
      </w:r>
      <w:proofErr w:type="spellStart"/>
      <w:r>
        <w:t>erkandt</w:t>
      </w:r>
      <w:proofErr w:type="spellEnd"/>
      <w:r>
        <w:t xml:space="preserve">/ daß seine </w:t>
      </w:r>
      <w:proofErr w:type="spellStart"/>
      <w:r>
        <w:t>gewaltthätige</w:t>
      </w:r>
      <w:proofErr w:type="spellEnd"/>
      <w:r>
        <w:t xml:space="preserve"> und blutige </w:t>
      </w:r>
      <w:proofErr w:type="spellStart"/>
      <w:r>
        <w:t>verfolgungen</w:t>
      </w:r>
      <w:proofErr w:type="spellEnd"/>
      <w:r>
        <w:t xml:space="preserve"> nichts vermocht/ sondern die </w:t>
      </w:r>
      <w:proofErr w:type="spellStart"/>
      <w:r>
        <w:t>leute</w:t>
      </w:r>
      <w:proofErr w:type="spellEnd"/>
      <w:r>
        <w:t xml:space="preserve"> zu einer </w:t>
      </w:r>
      <w:proofErr w:type="spellStart"/>
      <w:r>
        <w:t>obwol</w:t>
      </w:r>
      <w:proofErr w:type="spellEnd"/>
      <w:r>
        <w:t xml:space="preserve"> schrecklichen doch etwa </w:t>
      </w:r>
      <w:proofErr w:type="spellStart"/>
      <w:r>
        <w:t>kürtzern</w:t>
      </w:r>
      <w:proofErr w:type="spellEnd"/>
      <w:r>
        <w:t xml:space="preserve"> </w:t>
      </w:r>
      <w:proofErr w:type="spellStart"/>
      <w:r>
        <w:t>marter</w:t>
      </w:r>
      <w:proofErr w:type="spellEnd"/>
      <w:r>
        <w:t xml:space="preserve"> so freudig gewesen/ daß sie ziemlichen theils mehr darzu </w:t>
      </w:r>
      <w:proofErr w:type="spellStart"/>
      <w:r>
        <w:t>geeilet</w:t>
      </w:r>
      <w:proofErr w:type="spellEnd"/>
      <w:r>
        <w:t xml:space="preserve"> als sich </w:t>
      </w:r>
      <w:proofErr w:type="spellStart"/>
      <w:r>
        <w:t>darvon</w:t>
      </w:r>
      <w:proofErr w:type="spellEnd"/>
      <w:r>
        <w:t xml:space="preserve"> zurück gezogen/ nunmehr klüger worden ist/ und eine andere </w:t>
      </w:r>
      <w:proofErr w:type="spellStart"/>
      <w:r>
        <w:t>art</w:t>
      </w:r>
      <w:proofErr w:type="spellEnd"/>
      <w:r>
        <w:t xml:space="preserve"> der </w:t>
      </w:r>
      <w:proofErr w:type="spellStart"/>
      <w:r>
        <w:t>verfolgung</w:t>
      </w:r>
      <w:proofErr w:type="spellEnd"/>
      <w:r>
        <w:t xml:space="preserve"> angefangen hat/ die der wahren Religion </w:t>
      </w:r>
      <w:proofErr w:type="spellStart"/>
      <w:r>
        <w:t>zugethane</w:t>
      </w:r>
      <w:proofErr w:type="spellEnd"/>
      <w:r>
        <w:t xml:space="preserve"> mit langwierigen </w:t>
      </w:r>
      <w:proofErr w:type="spellStart"/>
      <w:r>
        <w:t>trangsalen</w:t>
      </w:r>
      <w:proofErr w:type="spellEnd"/>
      <w:r>
        <w:t xml:space="preserve">/ und stäts-anhaltenden einerseits </w:t>
      </w:r>
      <w:proofErr w:type="spellStart"/>
      <w:r>
        <w:t>trohworten</w:t>
      </w:r>
      <w:proofErr w:type="spellEnd"/>
      <w:r>
        <w:t xml:space="preserve">/ anderseits </w:t>
      </w:r>
      <w:proofErr w:type="spellStart"/>
      <w:r>
        <w:t>verheissungen</w:t>
      </w:r>
      <w:proofErr w:type="spellEnd"/>
      <w:r>
        <w:t xml:space="preserve"> und </w:t>
      </w:r>
      <w:proofErr w:type="spellStart"/>
      <w:r>
        <w:t>vorstellungen</w:t>
      </w:r>
      <w:proofErr w:type="spellEnd"/>
      <w:r>
        <w:t xml:space="preserve"> der </w:t>
      </w:r>
      <w:proofErr w:type="spellStart"/>
      <w:r>
        <w:t>welt</w:t>
      </w:r>
      <w:proofErr w:type="spellEnd"/>
      <w:r>
        <w:t xml:space="preserve"> </w:t>
      </w:r>
      <w:proofErr w:type="spellStart"/>
      <w:r>
        <w:t>herrlichkeit</w:t>
      </w:r>
      <w:proofErr w:type="spellEnd"/>
      <w:r>
        <w:t xml:space="preserve">/ sonderlich aber </w:t>
      </w:r>
      <w:proofErr w:type="spellStart"/>
      <w:r>
        <w:t>entziehung</w:t>
      </w:r>
      <w:proofErr w:type="spellEnd"/>
      <w:r>
        <w:t xml:space="preserve"> und </w:t>
      </w:r>
      <w:proofErr w:type="spellStart"/>
      <w:r>
        <w:t>vertreibung</w:t>
      </w:r>
      <w:proofErr w:type="spellEnd"/>
      <w:r>
        <w:t xml:space="preserve"> der wahren </w:t>
      </w:r>
      <w:proofErr w:type="spellStart"/>
      <w:r>
        <w:t>lehrer</w:t>
      </w:r>
      <w:proofErr w:type="spellEnd"/>
      <w:r>
        <w:t xml:space="preserve">/ allgemach/ von </w:t>
      </w:r>
      <w:r>
        <w:lastRenderedPageBreak/>
        <w:t xml:space="preserve">der erkannten </w:t>
      </w:r>
      <w:proofErr w:type="spellStart"/>
      <w:r>
        <w:t>warheit</w:t>
      </w:r>
      <w:proofErr w:type="spellEnd"/>
      <w:r>
        <w:t xml:space="preserve"> abzuziehen/ aufs wenigste die </w:t>
      </w:r>
      <w:proofErr w:type="spellStart"/>
      <w:r>
        <w:t>kinder</w:t>
      </w:r>
      <w:proofErr w:type="spellEnd"/>
      <w:r>
        <w:t xml:space="preserve"> und </w:t>
      </w:r>
      <w:proofErr w:type="spellStart"/>
      <w:r>
        <w:t>nachkömmlinge</w:t>
      </w:r>
      <w:proofErr w:type="spellEnd"/>
      <w:r>
        <w:t xml:space="preserve"> wieder zu falscher Religion zu bringen. Welche </w:t>
      </w:r>
      <w:proofErr w:type="spellStart"/>
      <w:r>
        <w:t>art</w:t>
      </w:r>
      <w:proofErr w:type="spellEnd"/>
      <w:r>
        <w:t xml:space="preserve"> der </w:t>
      </w:r>
      <w:proofErr w:type="spellStart"/>
      <w:r>
        <w:t>verfolgung</w:t>
      </w:r>
      <w:proofErr w:type="spellEnd"/>
      <w:r>
        <w:t xml:space="preserve">/ gleichwie sie vor altem von dem </w:t>
      </w:r>
      <w:proofErr w:type="spellStart"/>
      <w:r>
        <w:t>heydnischen</w:t>
      </w:r>
      <w:proofErr w:type="spellEnd"/>
      <w:r>
        <w:t xml:space="preserve"> </w:t>
      </w:r>
      <w:proofErr w:type="spellStart"/>
      <w:r>
        <w:t>Käyser</w:t>
      </w:r>
      <w:proofErr w:type="spellEnd"/>
      <w:r>
        <w:t xml:space="preserve"> </w:t>
      </w:r>
      <w:proofErr w:type="spellStart"/>
      <w:r>
        <w:t>Juliano</w:t>
      </w:r>
      <w:proofErr w:type="spellEnd"/>
      <w:r>
        <w:t xml:space="preserve"> dem abtrünnigen gebraucht worden/ und der </w:t>
      </w:r>
      <w:proofErr w:type="spellStart"/>
      <w:r>
        <w:t>kirchen</w:t>
      </w:r>
      <w:proofErr w:type="spellEnd"/>
      <w:r>
        <w:t xml:space="preserve">/ </w:t>
      </w:r>
      <w:proofErr w:type="spellStart"/>
      <w:r>
        <w:t>obwol</w:t>
      </w:r>
      <w:proofErr w:type="spellEnd"/>
      <w:r>
        <w:t xml:space="preserve"> weniger </w:t>
      </w:r>
      <w:proofErr w:type="spellStart"/>
      <w:r>
        <w:t>blut</w:t>
      </w:r>
      <w:proofErr w:type="spellEnd"/>
      <w:r>
        <w:t xml:space="preserve"> vergossen worden/ doch (wie </w:t>
      </w:r>
      <w:proofErr w:type="spellStart"/>
      <w:r>
        <w:t>Ruffinus</w:t>
      </w:r>
      <w:proofErr w:type="spellEnd"/>
      <w:r>
        <w:t xml:space="preserve"> </w:t>
      </w:r>
      <w:proofErr w:type="spellStart"/>
      <w:r>
        <w:t>klärlich</w:t>
      </w:r>
      <w:proofErr w:type="spellEnd"/>
      <w:r>
        <w:t xml:space="preserve"> bezeuget) viel gefährlicher als die vorige grausamste gewesen; Also/ hat sie </w:t>
      </w:r>
      <w:proofErr w:type="spellStart"/>
      <w:r>
        <w:t>biß</w:t>
      </w:r>
      <w:proofErr w:type="spellEnd"/>
      <w:r>
        <w:t xml:space="preserve"> daher der Römische Pabst auch gegen uns zu gebrauchen mehr beliebet/ daß er </w:t>
      </w:r>
      <w:proofErr w:type="spellStart"/>
      <w:r>
        <w:t>deßwegen</w:t>
      </w:r>
      <w:proofErr w:type="spellEnd"/>
      <w:r>
        <w:t xml:space="preserve"> solche ins </w:t>
      </w:r>
      <w:proofErr w:type="spellStart"/>
      <w:r>
        <w:t>werck</w:t>
      </w:r>
      <w:proofErr w:type="spellEnd"/>
      <w:r>
        <w:t xml:space="preserve"> zu richten/ die seines </w:t>
      </w:r>
      <w:proofErr w:type="spellStart"/>
      <w:r>
        <w:t>stuls</w:t>
      </w:r>
      <w:proofErr w:type="spellEnd"/>
      <w:r>
        <w:t xml:space="preserve"> </w:t>
      </w:r>
      <w:proofErr w:type="spellStart"/>
      <w:r>
        <w:t>devotion</w:t>
      </w:r>
      <w:proofErr w:type="spellEnd"/>
      <w:r>
        <w:t xml:space="preserve"> </w:t>
      </w:r>
      <w:proofErr w:type="spellStart"/>
      <w:r>
        <w:t>zugethane</w:t>
      </w:r>
      <w:proofErr w:type="spellEnd"/>
      <w:r>
        <w:t xml:space="preserve"> </w:t>
      </w:r>
      <w:proofErr w:type="spellStart"/>
      <w:r>
        <w:t>häupter</w:t>
      </w:r>
      <w:proofErr w:type="spellEnd"/>
      <w:r>
        <w:t xml:space="preserve"> </w:t>
      </w:r>
      <w:proofErr w:type="spellStart"/>
      <w:r>
        <w:t>offters</w:t>
      </w:r>
      <w:proofErr w:type="spellEnd"/>
      <w:r>
        <w:t xml:space="preserve"> </w:t>
      </w:r>
      <w:proofErr w:type="spellStart"/>
      <w:r>
        <w:t>angefrischet</w:t>
      </w:r>
      <w:proofErr w:type="spellEnd"/>
      <w:r>
        <w:t xml:space="preserve">: Und </w:t>
      </w:r>
      <w:proofErr w:type="spellStart"/>
      <w:r>
        <w:t>dardurch</w:t>
      </w:r>
      <w:proofErr w:type="spellEnd"/>
      <w:r>
        <w:t xml:space="preserve"> wird </w:t>
      </w:r>
      <w:proofErr w:type="spellStart"/>
      <w:r>
        <w:t>mehrer</w:t>
      </w:r>
      <w:proofErr w:type="spellEnd"/>
      <w:r>
        <w:t xml:space="preserve"> schaden </w:t>
      </w:r>
      <w:proofErr w:type="spellStart"/>
      <w:r>
        <w:t>zugefüget</w:t>
      </w:r>
      <w:proofErr w:type="spellEnd"/>
      <w:r>
        <w:t xml:space="preserve">/ als wo </w:t>
      </w:r>
      <w:proofErr w:type="spellStart"/>
      <w:r>
        <w:t>feur</w:t>
      </w:r>
      <w:proofErr w:type="spellEnd"/>
      <w:r>
        <w:t xml:space="preserve"> und </w:t>
      </w:r>
      <w:proofErr w:type="spellStart"/>
      <w:r>
        <w:t>schwerdt</w:t>
      </w:r>
      <w:proofErr w:type="spellEnd"/>
      <w:r>
        <w:t xml:space="preserve"> vor die </w:t>
      </w:r>
      <w:proofErr w:type="spellStart"/>
      <w:r>
        <w:t>hand</w:t>
      </w:r>
      <w:proofErr w:type="spellEnd"/>
      <w:r>
        <w:t xml:space="preserve"> wären genommen worden. </w:t>
      </w:r>
    </w:p>
    <w:p w14:paraId="2B833D08" w14:textId="77777777" w:rsidR="00F30817" w:rsidRDefault="00F30817" w:rsidP="00F30817">
      <w:pPr>
        <w:pStyle w:val="StandardWeb"/>
      </w:pPr>
      <w:r>
        <w:t xml:space="preserve">Das andere ist/ so </w:t>
      </w:r>
      <w:proofErr w:type="spellStart"/>
      <w:r>
        <w:t>auß</w:t>
      </w:r>
      <w:proofErr w:type="spellEnd"/>
      <w:r>
        <w:t xml:space="preserve"> dem vorigen folget/ da vor </w:t>
      </w:r>
      <w:proofErr w:type="spellStart"/>
      <w:r>
        <w:t>deme</w:t>
      </w:r>
      <w:proofErr w:type="spellEnd"/>
      <w:r>
        <w:t xml:space="preserve"> die </w:t>
      </w:r>
      <w:proofErr w:type="spellStart"/>
      <w:r>
        <w:t>verfolgungen</w:t>
      </w:r>
      <w:proofErr w:type="spellEnd"/>
      <w:r>
        <w:t xml:space="preserve"> allezeit dieses </w:t>
      </w:r>
      <w:proofErr w:type="spellStart"/>
      <w:r>
        <w:t>gewürcket</w:t>
      </w:r>
      <w:proofErr w:type="spellEnd"/>
      <w:r>
        <w:t xml:space="preserve">/ daß die Christen sich vermehret/ und </w:t>
      </w:r>
      <w:proofErr w:type="spellStart"/>
      <w:r>
        <w:t>deßwegen</w:t>
      </w:r>
      <w:proofErr w:type="spellEnd"/>
      <w:r>
        <w:t xml:space="preserve"> das </w:t>
      </w:r>
      <w:proofErr w:type="spellStart"/>
      <w:r>
        <w:t>blut</w:t>
      </w:r>
      <w:proofErr w:type="spellEnd"/>
      <w:r>
        <w:t xml:space="preserve"> der </w:t>
      </w:r>
      <w:proofErr w:type="spellStart"/>
      <w:r>
        <w:t>märtyrer</w:t>
      </w:r>
      <w:proofErr w:type="spellEnd"/>
      <w:r>
        <w:t xml:space="preserve"> für die </w:t>
      </w:r>
      <w:proofErr w:type="spellStart"/>
      <w:r>
        <w:t>kräfftigste</w:t>
      </w:r>
      <w:proofErr w:type="spellEnd"/>
      <w:r>
        <w:t xml:space="preserve"> </w:t>
      </w:r>
      <w:proofErr w:type="spellStart"/>
      <w:r>
        <w:t>dunge</w:t>
      </w:r>
      <w:proofErr w:type="spellEnd"/>
      <w:r>
        <w:t xml:space="preserve"> derselben </w:t>
      </w:r>
      <w:proofErr w:type="spellStart"/>
      <w:r>
        <w:t>gehalt</w:t>
      </w:r>
      <w:proofErr w:type="spellEnd"/>
      <w:r>
        <w:t xml:space="preserve"> en ist worden/ daß die </w:t>
      </w:r>
      <w:proofErr w:type="spellStart"/>
      <w:r>
        <w:t>glaubige</w:t>
      </w:r>
      <w:proofErr w:type="spellEnd"/>
      <w:r>
        <w:t xml:space="preserve">/ so vor der </w:t>
      </w:r>
      <w:proofErr w:type="spellStart"/>
      <w:r>
        <w:t>welt</w:t>
      </w:r>
      <w:proofErr w:type="spellEnd"/>
      <w:r>
        <w:t xml:space="preserve"> unten zu </w:t>
      </w:r>
      <w:proofErr w:type="spellStart"/>
      <w:r>
        <w:t>ligen</w:t>
      </w:r>
      <w:proofErr w:type="spellEnd"/>
      <w:r>
        <w:t xml:space="preserve"> geschienen/ in dem allen </w:t>
      </w:r>
      <w:proofErr w:type="spellStart"/>
      <w:r>
        <w:t>gleichwol</w:t>
      </w:r>
      <w:proofErr w:type="spellEnd"/>
      <w:r>
        <w:t xml:space="preserve"> weit überwunden/ und einen sieg nach dem andern </w:t>
      </w:r>
      <w:proofErr w:type="spellStart"/>
      <w:r>
        <w:t>darvon</w:t>
      </w:r>
      <w:proofErr w:type="spellEnd"/>
      <w:r>
        <w:t xml:space="preserve"> getragen haben: (Welches nach andern in seinem neulich hier </w:t>
      </w:r>
      <w:proofErr w:type="spellStart"/>
      <w:r>
        <w:t>getruckten</w:t>
      </w:r>
      <w:proofErr w:type="spellEnd"/>
      <w:r>
        <w:t xml:space="preserve"> erbaulichen </w:t>
      </w:r>
      <w:proofErr w:type="spellStart"/>
      <w:r>
        <w:t>Creutzund</w:t>
      </w:r>
      <w:proofErr w:type="spellEnd"/>
      <w:r>
        <w:t xml:space="preserve"> </w:t>
      </w:r>
      <w:proofErr w:type="spellStart"/>
      <w:r>
        <w:t>Gedult</w:t>
      </w:r>
      <w:proofErr w:type="spellEnd"/>
      <w:r>
        <w:t xml:space="preserve">-spiegel/ Herr D. Christian </w:t>
      </w:r>
      <w:proofErr w:type="spellStart"/>
      <w:r>
        <w:t>Korthold</w:t>
      </w:r>
      <w:proofErr w:type="spellEnd"/>
      <w:r>
        <w:t xml:space="preserve">/ mein in dem Herrn Vielgeehrter Freund/ Cap. 14. </w:t>
      </w:r>
      <w:proofErr w:type="spellStart"/>
      <w:r>
        <w:t>auß</w:t>
      </w:r>
      <w:proofErr w:type="spellEnd"/>
      <w:r>
        <w:t xml:space="preserve"> der Kirchen-historie </w:t>
      </w:r>
      <w:proofErr w:type="spellStart"/>
      <w:r>
        <w:t>klärlich</w:t>
      </w:r>
      <w:proofErr w:type="spellEnd"/>
      <w:r>
        <w:t xml:space="preserve"> </w:t>
      </w:r>
      <w:proofErr w:type="spellStart"/>
      <w:r>
        <w:t>darthut</w:t>
      </w:r>
      <w:proofErr w:type="spellEnd"/>
      <w:r>
        <w:t xml:space="preserve">) daß hingegen durch </w:t>
      </w:r>
      <w:proofErr w:type="spellStart"/>
      <w:r>
        <w:t>bißherige</w:t>
      </w:r>
      <w:proofErr w:type="spellEnd"/>
      <w:r>
        <w:t xml:space="preserve"> </w:t>
      </w:r>
      <w:proofErr w:type="spellStart"/>
      <w:r>
        <w:t>verfolgung</w:t>
      </w:r>
      <w:proofErr w:type="spellEnd"/>
      <w:r>
        <w:t xml:space="preserve"> das Römische </w:t>
      </w:r>
      <w:proofErr w:type="spellStart"/>
      <w:r>
        <w:t>Pabstthum</w:t>
      </w:r>
      <w:proofErr w:type="spellEnd"/>
      <w:r>
        <w:t xml:space="preserve"> unterschiedliche Reiche und </w:t>
      </w:r>
      <w:proofErr w:type="spellStart"/>
      <w:r>
        <w:t>Provintzen</w:t>
      </w:r>
      <w:proofErr w:type="spellEnd"/>
      <w:r>
        <w:t xml:space="preserve">/ die entweder </w:t>
      </w:r>
      <w:proofErr w:type="spellStart"/>
      <w:r>
        <w:t>gantz</w:t>
      </w:r>
      <w:proofErr w:type="spellEnd"/>
      <w:r>
        <w:t xml:space="preserve"> die </w:t>
      </w:r>
      <w:proofErr w:type="spellStart"/>
      <w:r>
        <w:t>wahrheit</w:t>
      </w:r>
      <w:proofErr w:type="spellEnd"/>
      <w:r>
        <w:t xml:space="preserve"> der lehr </w:t>
      </w:r>
      <w:proofErr w:type="spellStart"/>
      <w:r>
        <w:t>erkandt</w:t>
      </w:r>
      <w:proofErr w:type="spellEnd"/>
      <w:r>
        <w:t xml:space="preserve">/ oder doch in welchen viel </w:t>
      </w:r>
      <w:proofErr w:type="spellStart"/>
      <w:r>
        <w:t>saamen</w:t>
      </w:r>
      <w:proofErr w:type="spellEnd"/>
      <w:r>
        <w:t xml:space="preserve"> </w:t>
      </w:r>
      <w:proofErr w:type="spellStart"/>
      <w:r>
        <w:t>außgestreuet</w:t>
      </w:r>
      <w:proofErr w:type="spellEnd"/>
      <w:r>
        <w:t xml:space="preserve"> gewesen/ </w:t>
      </w:r>
      <w:proofErr w:type="spellStart"/>
      <w:r>
        <w:t>wiederumb</w:t>
      </w:r>
      <w:proofErr w:type="spellEnd"/>
      <w:r>
        <w:t xml:space="preserve"> </w:t>
      </w:r>
      <w:proofErr w:type="spellStart"/>
      <w:r>
        <w:t>würcklich</w:t>
      </w:r>
      <w:proofErr w:type="spellEnd"/>
      <w:r>
        <w:t xml:space="preserve"> unter sich gebracht/ daß keine oder wenige </w:t>
      </w:r>
      <w:proofErr w:type="spellStart"/>
      <w:r>
        <w:t>bekenner</w:t>
      </w:r>
      <w:proofErr w:type="spellEnd"/>
      <w:r>
        <w:t xml:space="preserve"> der Evangelischen </w:t>
      </w:r>
      <w:proofErr w:type="spellStart"/>
      <w:r>
        <w:t>Warheit</w:t>
      </w:r>
      <w:proofErr w:type="spellEnd"/>
      <w:r>
        <w:t xml:space="preserve"> mehr in </w:t>
      </w:r>
      <w:proofErr w:type="spellStart"/>
      <w:r>
        <w:t>denselbigen</w:t>
      </w:r>
      <w:proofErr w:type="spellEnd"/>
      <w:r>
        <w:t xml:space="preserve"> sind/ auch etwa durch der noch übrigen allmählige </w:t>
      </w:r>
      <w:proofErr w:type="spellStart"/>
      <w:r>
        <w:t>absterbung</w:t>
      </w:r>
      <w:proofErr w:type="spellEnd"/>
      <w:r>
        <w:t xml:space="preserve"> jenes weit er zu seinem zweck zu gelangen </w:t>
      </w:r>
      <w:proofErr w:type="spellStart"/>
      <w:r>
        <w:t>vorsiehet</w:t>
      </w:r>
      <w:proofErr w:type="spellEnd"/>
      <w:r>
        <w:t xml:space="preserve">/ und also den </w:t>
      </w:r>
      <w:proofErr w:type="spellStart"/>
      <w:r>
        <w:t>äusserlichen</w:t>
      </w:r>
      <w:proofErr w:type="spellEnd"/>
      <w:r>
        <w:t xml:space="preserve"> begriff der wahren </w:t>
      </w:r>
      <w:proofErr w:type="spellStart"/>
      <w:r>
        <w:t>kirchen</w:t>
      </w:r>
      <w:proofErr w:type="spellEnd"/>
      <w:r>
        <w:t xml:space="preserve"> immer enger einspannet/ seine </w:t>
      </w:r>
      <w:proofErr w:type="spellStart"/>
      <w:r>
        <w:t>gräntzen</w:t>
      </w:r>
      <w:proofErr w:type="spellEnd"/>
      <w:r>
        <w:t xml:space="preserve"> aber weiter </w:t>
      </w:r>
      <w:proofErr w:type="spellStart"/>
      <w:r>
        <w:t>außbreitet</w:t>
      </w:r>
      <w:proofErr w:type="spellEnd"/>
      <w:r>
        <w:t xml:space="preserve">. </w:t>
      </w:r>
    </w:p>
    <w:p w14:paraId="64C92329" w14:textId="77777777" w:rsidR="00F30817" w:rsidRDefault="00F30817" w:rsidP="00F30817">
      <w:pPr>
        <w:pStyle w:val="StandardWeb"/>
      </w:pPr>
      <w:r>
        <w:t xml:space="preserve">Daher wir über solchen unglücklichen </w:t>
      </w:r>
      <w:proofErr w:type="spellStart"/>
      <w:r>
        <w:t>success</w:t>
      </w:r>
      <w:proofErr w:type="spellEnd"/>
      <w:r>
        <w:t xml:space="preserve"> der </w:t>
      </w:r>
      <w:proofErr w:type="spellStart"/>
      <w:r>
        <w:t>leydenden</w:t>
      </w:r>
      <w:proofErr w:type="spellEnd"/>
      <w:r>
        <w:t xml:space="preserve"> </w:t>
      </w:r>
      <w:proofErr w:type="spellStart"/>
      <w:r>
        <w:t>verfolgungen</w:t>
      </w:r>
      <w:proofErr w:type="spellEnd"/>
      <w:r>
        <w:t xml:space="preserve"> vielmehr/ als über dieselbe </w:t>
      </w:r>
      <w:proofErr w:type="spellStart"/>
      <w:r>
        <w:t>selbsten</w:t>
      </w:r>
      <w:proofErr w:type="spellEnd"/>
      <w:r>
        <w:t xml:space="preserve">/ zu klagen und uns zu betrüben haben. Nicht anders als dorten Josua </w:t>
      </w:r>
      <w:proofErr w:type="spellStart"/>
      <w:r>
        <w:t>thät</w:t>
      </w:r>
      <w:proofErr w:type="spellEnd"/>
      <w:r>
        <w:t xml:space="preserve">/ weil sein vorher </w:t>
      </w:r>
      <w:proofErr w:type="spellStart"/>
      <w:r>
        <w:t>sieghafftes</w:t>
      </w:r>
      <w:proofErr w:type="spellEnd"/>
      <w:r>
        <w:t xml:space="preserve"> </w:t>
      </w:r>
      <w:proofErr w:type="spellStart"/>
      <w:r>
        <w:t>heer</w:t>
      </w:r>
      <w:proofErr w:type="spellEnd"/>
      <w:r>
        <w:t xml:space="preserve"> von denen zu Ai einen ob zwar geringen streich erlitten: sodann die </w:t>
      </w:r>
      <w:proofErr w:type="spellStart"/>
      <w:r>
        <w:t>Jsraeliter</w:t>
      </w:r>
      <w:proofErr w:type="spellEnd"/>
      <w:r>
        <w:t xml:space="preserve">/ da die vor Benjamin </w:t>
      </w:r>
      <w:proofErr w:type="spellStart"/>
      <w:r>
        <w:t>zweymahl</w:t>
      </w:r>
      <w:proofErr w:type="spellEnd"/>
      <w:r>
        <w:t xml:space="preserve"> hatten </w:t>
      </w:r>
      <w:proofErr w:type="spellStart"/>
      <w:r>
        <w:t>flihen</w:t>
      </w:r>
      <w:proofErr w:type="spellEnd"/>
      <w:r>
        <w:t xml:space="preserve"> müssen/ und solche </w:t>
      </w:r>
      <w:proofErr w:type="spellStart"/>
      <w:r>
        <w:t>darauß</w:t>
      </w:r>
      <w:proofErr w:type="spellEnd"/>
      <w:r>
        <w:t xml:space="preserve"> abnahmen/ daß </w:t>
      </w:r>
      <w:proofErr w:type="spellStart"/>
      <w:r>
        <w:t>umb</w:t>
      </w:r>
      <w:proofErr w:type="spellEnd"/>
      <w:r>
        <w:t xml:space="preserve"> begangener </w:t>
      </w:r>
      <w:proofErr w:type="spellStart"/>
      <w:r>
        <w:t>sünde</w:t>
      </w:r>
      <w:proofErr w:type="spellEnd"/>
      <w:r>
        <w:t xml:space="preserve"> willen der HERR von ihnen </w:t>
      </w:r>
      <w:proofErr w:type="spellStart"/>
      <w:r>
        <w:t>müste</w:t>
      </w:r>
      <w:proofErr w:type="spellEnd"/>
      <w:r>
        <w:t xml:space="preserve"> gewichen seyn/ und </w:t>
      </w:r>
      <w:proofErr w:type="spellStart"/>
      <w:r>
        <w:t>Jhn</w:t>
      </w:r>
      <w:proofErr w:type="spellEnd"/>
      <w:r>
        <w:t xml:space="preserve"> daher mit </w:t>
      </w:r>
      <w:proofErr w:type="spellStart"/>
      <w:r>
        <w:t>demüthiger</w:t>
      </w:r>
      <w:proofErr w:type="spellEnd"/>
      <w:r>
        <w:t xml:space="preserve"> </w:t>
      </w:r>
      <w:proofErr w:type="spellStart"/>
      <w:r>
        <w:t>busse</w:t>
      </w:r>
      <w:proofErr w:type="spellEnd"/>
      <w:r>
        <w:t xml:space="preserve"> </w:t>
      </w:r>
      <w:proofErr w:type="spellStart"/>
      <w:r>
        <w:t>wiederumb</w:t>
      </w:r>
      <w:proofErr w:type="spellEnd"/>
      <w:r>
        <w:t xml:space="preserve"> suchten. Jos. 7/ 5. 6. seq. </w:t>
      </w:r>
      <w:proofErr w:type="spellStart"/>
      <w:r>
        <w:t>Richt</w:t>
      </w:r>
      <w:proofErr w:type="spellEnd"/>
      <w:r>
        <w:t xml:space="preserve">. 20/ 21. 22. 23. 25. 26. Wie dann solche macht/ welche </w:t>
      </w:r>
      <w:proofErr w:type="spellStart"/>
      <w:r>
        <w:t>GOtt</w:t>
      </w:r>
      <w:proofErr w:type="spellEnd"/>
      <w:r>
        <w:t xml:space="preserve"> dem </w:t>
      </w:r>
      <w:proofErr w:type="spellStart"/>
      <w:r>
        <w:t>gegentheil</w:t>
      </w:r>
      <w:proofErr w:type="spellEnd"/>
      <w:r>
        <w:t xml:space="preserve"> verhänget/ uns ein gewisses </w:t>
      </w:r>
      <w:proofErr w:type="spellStart"/>
      <w:r>
        <w:t>zeugnüß</w:t>
      </w:r>
      <w:proofErr w:type="spellEnd"/>
      <w:r>
        <w:t xml:space="preserve"> ist/ daß unsere </w:t>
      </w:r>
      <w:proofErr w:type="spellStart"/>
      <w:r>
        <w:t>kirche</w:t>
      </w:r>
      <w:proofErr w:type="spellEnd"/>
      <w:r>
        <w:t xml:space="preserve"> </w:t>
      </w:r>
      <w:proofErr w:type="spellStart"/>
      <w:r>
        <w:t>sämptlich</w:t>
      </w:r>
      <w:proofErr w:type="spellEnd"/>
      <w:r>
        <w:t xml:space="preserve"> nicht in dem </w:t>
      </w:r>
      <w:proofErr w:type="spellStart"/>
      <w:r>
        <w:t>stande</w:t>
      </w:r>
      <w:proofErr w:type="spellEnd"/>
      <w:r>
        <w:t xml:space="preserve"> stehe/ wie sie stehen </w:t>
      </w:r>
      <w:proofErr w:type="spellStart"/>
      <w:r>
        <w:t>solte</w:t>
      </w:r>
      <w:proofErr w:type="spellEnd"/>
      <w:r>
        <w:t xml:space="preserve">/ und sich also sehr viel </w:t>
      </w:r>
      <w:proofErr w:type="spellStart"/>
      <w:r>
        <w:t>golds</w:t>
      </w:r>
      <w:proofErr w:type="spellEnd"/>
      <w:r>
        <w:t xml:space="preserve"> befinde/ welches von </w:t>
      </w:r>
      <w:proofErr w:type="spellStart"/>
      <w:r>
        <w:t>aussen</w:t>
      </w:r>
      <w:proofErr w:type="spellEnd"/>
      <w:r>
        <w:t xml:space="preserve"> gleisset/ aber in dem </w:t>
      </w:r>
      <w:proofErr w:type="spellStart"/>
      <w:r>
        <w:t>schmeltzen</w:t>
      </w:r>
      <w:proofErr w:type="spellEnd"/>
      <w:r>
        <w:t xml:space="preserve"> die probe nicht haltet. </w:t>
      </w:r>
    </w:p>
    <w:p w14:paraId="1356D222" w14:textId="77777777" w:rsidR="00F30817" w:rsidRDefault="00F30817" w:rsidP="00F30817">
      <w:pPr>
        <w:pStyle w:val="StandardWeb"/>
      </w:pPr>
      <w:r>
        <w:t xml:space="preserve">Die andere und vornehmste </w:t>
      </w:r>
      <w:proofErr w:type="spellStart"/>
      <w:r>
        <w:t>ursach</w:t>
      </w:r>
      <w:proofErr w:type="spellEnd"/>
      <w:r>
        <w:t xml:space="preserve"> deß </w:t>
      </w:r>
      <w:proofErr w:type="spellStart"/>
      <w:r>
        <w:t>jammers</w:t>
      </w:r>
      <w:proofErr w:type="spellEnd"/>
      <w:r>
        <w:t xml:space="preserve"> unserer </w:t>
      </w:r>
      <w:proofErr w:type="spellStart"/>
      <w:r>
        <w:t>kirchen</w:t>
      </w:r>
      <w:proofErr w:type="spellEnd"/>
      <w:r>
        <w:t xml:space="preserve"> ist/ daß in derselben </w:t>
      </w:r>
      <w:proofErr w:type="spellStart"/>
      <w:r>
        <w:t>selbsten</w:t>
      </w:r>
      <w:proofErr w:type="spellEnd"/>
      <w:r>
        <w:t xml:space="preserve"> (</w:t>
      </w:r>
      <w:proofErr w:type="spellStart"/>
      <w:r>
        <w:t>außgenommen</w:t>
      </w:r>
      <w:proofErr w:type="spellEnd"/>
      <w:r>
        <w:t xml:space="preserve">/ daß uns </w:t>
      </w:r>
      <w:proofErr w:type="spellStart"/>
      <w:r>
        <w:t>GOtt</w:t>
      </w:r>
      <w:proofErr w:type="spellEnd"/>
      <w:r>
        <w:t xml:space="preserve"> noch nach seiner </w:t>
      </w:r>
      <w:proofErr w:type="spellStart"/>
      <w:r>
        <w:t>überschwenglichen</w:t>
      </w:r>
      <w:proofErr w:type="spellEnd"/>
      <w:r>
        <w:t xml:space="preserve"> </w:t>
      </w:r>
      <w:proofErr w:type="spellStart"/>
      <w:r>
        <w:t>güte</w:t>
      </w:r>
      <w:proofErr w:type="spellEnd"/>
      <w:r>
        <w:t xml:space="preserve"> sein </w:t>
      </w:r>
      <w:proofErr w:type="spellStart"/>
      <w:r>
        <w:t>wort</w:t>
      </w:r>
      <w:proofErr w:type="spellEnd"/>
      <w:r>
        <w:t xml:space="preserve"> und Heil. </w:t>
      </w:r>
      <w:proofErr w:type="spellStart"/>
      <w:r>
        <w:t>sacramenten</w:t>
      </w:r>
      <w:proofErr w:type="spellEnd"/>
      <w:r>
        <w:t xml:space="preserve"> gelassen hat) es fast an allen orten </w:t>
      </w:r>
      <w:proofErr w:type="spellStart"/>
      <w:r>
        <w:t>manglet</w:t>
      </w:r>
      <w:proofErr w:type="spellEnd"/>
      <w:r>
        <w:t xml:space="preserve">. Wo ist ein stand/ den wir rühmen </w:t>
      </w:r>
      <w:proofErr w:type="spellStart"/>
      <w:r>
        <w:t>könten</w:t>
      </w:r>
      <w:proofErr w:type="spellEnd"/>
      <w:r>
        <w:t xml:space="preserve">/ also zu stehen/ wie die Christliche regeln erfordern? </w:t>
      </w:r>
    </w:p>
    <w:p w14:paraId="04C82DF5" w14:textId="77777777" w:rsidR="00F30817" w:rsidRDefault="00F30817" w:rsidP="00F30817">
      <w:pPr>
        <w:pStyle w:val="StandardWeb"/>
      </w:pPr>
      <w:r>
        <w:t xml:space="preserve">Sehen wir den weltlichen stand an/ und in demselben die </w:t>
      </w:r>
      <w:proofErr w:type="spellStart"/>
      <w:r>
        <w:t>jenige</w:t>
      </w:r>
      <w:proofErr w:type="spellEnd"/>
      <w:r>
        <w:t xml:space="preserve">/ welche nach Göttlicher von dem N. Testament </w:t>
      </w:r>
      <w:proofErr w:type="spellStart"/>
      <w:r>
        <w:t>gethanen</w:t>
      </w:r>
      <w:proofErr w:type="spellEnd"/>
      <w:r>
        <w:t xml:space="preserve"> </w:t>
      </w:r>
      <w:proofErr w:type="spellStart"/>
      <w:r>
        <w:t>verheissung</w:t>
      </w:r>
      <w:proofErr w:type="spellEnd"/>
      <w:r>
        <w:t xml:space="preserve"> Esa. 49/ 23. </w:t>
      </w:r>
      <w:proofErr w:type="spellStart"/>
      <w:r>
        <w:t>pfleger</w:t>
      </w:r>
      <w:proofErr w:type="spellEnd"/>
      <w:r>
        <w:t xml:space="preserve"> und </w:t>
      </w:r>
      <w:proofErr w:type="spellStart"/>
      <w:r>
        <w:t>säugammen</w:t>
      </w:r>
      <w:proofErr w:type="spellEnd"/>
      <w:r>
        <w:t xml:space="preserve"> der </w:t>
      </w:r>
      <w:proofErr w:type="spellStart"/>
      <w:r>
        <w:t>kirchen</w:t>
      </w:r>
      <w:proofErr w:type="spellEnd"/>
      <w:r>
        <w:t xml:space="preserve"> </w:t>
      </w:r>
      <w:proofErr w:type="spellStart"/>
      <w:r>
        <w:t>solten</w:t>
      </w:r>
      <w:proofErr w:type="spellEnd"/>
      <w:r>
        <w:t xml:space="preserve"> seyn: Ach/ wie wenig sind unter denselben/ welche sich erinnern/ daß ihnen </w:t>
      </w:r>
      <w:proofErr w:type="spellStart"/>
      <w:r>
        <w:t>GOtt</w:t>
      </w:r>
      <w:proofErr w:type="spellEnd"/>
      <w:r>
        <w:t xml:space="preserve"> ihre </w:t>
      </w:r>
      <w:proofErr w:type="spellStart"/>
      <w:r>
        <w:t>scepter</w:t>
      </w:r>
      <w:proofErr w:type="spellEnd"/>
      <w:r>
        <w:t xml:space="preserve"> und regiments-stäbe darzu gegeben/ </w:t>
      </w:r>
      <w:proofErr w:type="spellStart"/>
      <w:r>
        <w:t>umb</w:t>
      </w:r>
      <w:proofErr w:type="spellEnd"/>
      <w:r>
        <w:t xml:space="preserve"> sich ihres </w:t>
      </w:r>
      <w:proofErr w:type="spellStart"/>
      <w:r>
        <w:t>gewalts</w:t>
      </w:r>
      <w:proofErr w:type="spellEnd"/>
      <w:r>
        <w:t xml:space="preserve"> zu seines Reichs </w:t>
      </w:r>
      <w:proofErr w:type="spellStart"/>
      <w:r>
        <w:t>beförderung</w:t>
      </w:r>
      <w:proofErr w:type="spellEnd"/>
      <w:r>
        <w:t xml:space="preserve"> </w:t>
      </w:r>
      <w:proofErr w:type="spellStart"/>
      <w:r>
        <w:t>zugebrauchen</w:t>
      </w:r>
      <w:proofErr w:type="spellEnd"/>
      <w:r>
        <w:t xml:space="preserve">? sondern leben nicht die allermeiste/ was </w:t>
      </w:r>
      <w:proofErr w:type="spellStart"/>
      <w:r>
        <w:t>grosse</w:t>
      </w:r>
      <w:proofErr w:type="spellEnd"/>
      <w:r>
        <w:t xml:space="preserve"> Herren anlangt/ in den </w:t>
      </w:r>
      <w:proofErr w:type="spellStart"/>
      <w:r>
        <w:t>jenigen</w:t>
      </w:r>
      <w:proofErr w:type="spellEnd"/>
      <w:r>
        <w:t xml:space="preserve"> </w:t>
      </w:r>
      <w:proofErr w:type="spellStart"/>
      <w:r>
        <w:t>sünden</w:t>
      </w:r>
      <w:proofErr w:type="spellEnd"/>
      <w:r>
        <w:t>/ allen welt-wollüsten/ welche das hof-</w:t>
      </w:r>
      <w:proofErr w:type="spellStart"/>
      <w:r>
        <w:t>lebenmeistens</w:t>
      </w:r>
      <w:proofErr w:type="spellEnd"/>
      <w:r>
        <w:t xml:space="preserve"> mit sich führet/ und fast als </w:t>
      </w:r>
      <w:proofErr w:type="spellStart"/>
      <w:r>
        <w:t>ohnzertrennlich</w:t>
      </w:r>
      <w:proofErr w:type="spellEnd"/>
      <w:r>
        <w:t xml:space="preserve"> </w:t>
      </w:r>
      <w:proofErr w:type="spellStart"/>
      <w:r>
        <w:t>darvon</w:t>
      </w:r>
      <w:proofErr w:type="spellEnd"/>
      <w:r>
        <w:t xml:space="preserve"> geachtet werden; Andere </w:t>
      </w:r>
      <w:proofErr w:type="spellStart"/>
      <w:r>
        <w:t>magistraten</w:t>
      </w:r>
      <w:proofErr w:type="spellEnd"/>
      <w:r>
        <w:t xml:space="preserve"> in </w:t>
      </w:r>
      <w:proofErr w:type="spellStart"/>
      <w:r>
        <w:t>suchung</w:t>
      </w:r>
      <w:proofErr w:type="spellEnd"/>
      <w:r>
        <w:t xml:space="preserve"> eigenen </w:t>
      </w:r>
      <w:proofErr w:type="spellStart"/>
      <w:r>
        <w:t>nutzens</w:t>
      </w:r>
      <w:proofErr w:type="spellEnd"/>
      <w:r>
        <w:t xml:space="preserve">; daß man </w:t>
      </w:r>
      <w:proofErr w:type="spellStart"/>
      <w:r>
        <w:t>auß</w:t>
      </w:r>
      <w:proofErr w:type="spellEnd"/>
      <w:r>
        <w:t xml:space="preserve"> solchem leben mit </w:t>
      </w:r>
      <w:proofErr w:type="spellStart"/>
      <w:r>
        <w:t>seufftzen</w:t>
      </w:r>
      <w:proofErr w:type="spellEnd"/>
      <w:r>
        <w:t xml:space="preserve"> abnehmen muß/ daß wenig unter denselben nur wissen/ was das </w:t>
      </w:r>
      <w:proofErr w:type="spellStart"/>
      <w:r>
        <w:t>Christenthumb</w:t>
      </w:r>
      <w:proofErr w:type="spellEnd"/>
      <w:r>
        <w:t xml:space="preserve"> </w:t>
      </w:r>
      <w:proofErr w:type="spellStart"/>
      <w:r>
        <w:t>seye</w:t>
      </w:r>
      <w:proofErr w:type="spellEnd"/>
      <w:r>
        <w:t xml:space="preserve">/ geschweige/ daß sie selbst solches an sich haben und üben </w:t>
      </w:r>
      <w:proofErr w:type="spellStart"/>
      <w:r>
        <w:t>solten</w:t>
      </w:r>
      <w:proofErr w:type="spellEnd"/>
      <w:r>
        <w:t xml:space="preserve">? Wieviel sind deren/ welche sich </w:t>
      </w:r>
      <w:proofErr w:type="spellStart"/>
      <w:r>
        <w:t>umb</w:t>
      </w:r>
      <w:proofErr w:type="spellEnd"/>
      <w:r>
        <w:t xml:space="preserve"> das geistliche </w:t>
      </w:r>
      <w:proofErr w:type="spellStart"/>
      <w:r>
        <w:t>durchauß</w:t>
      </w:r>
      <w:proofErr w:type="spellEnd"/>
      <w:r>
        <w:t xml:space="preserve"> nicht bekümmern/ sondern mit jenem Gallion </w:t>
      </w:r>
      <w:proofErr w:type="spellStart"/>
      <w:r>
        <w:t>darvon</w:t>
      </w:r>
      <w:proofErr w:type="spellEnd"/>
      <w:r>
        <w:t xml:space="preserve"> halten/ es gehe sie nichts an als das zeitliche? Auch unter denen/ die sich noch der ersten </w:t>
      </w:r>
      <w:proofErr w:type="spellStart"/>
      <w:r>
        <w:t>tafel</w:t>
      </w:r>
      <w:proofErr w:type="spellEnd"/>
      <w:r>
        <w:t xml:space="preserve"> annehmen wollen/ und sich </w:t>
      </w:r>
      <w:proofErr w:type="spellStart"/>
      <w:r>
        <w:t>umb</w:t>
      </w:r>
      <w:proofErr w:type="spellEnd"/>
      <w:r>
        <w:t xml:space="preserve"> die </w:t>
      </w:r>
      <w:proofErr w:type="spellStart"/>
      <w:r>
        <w:t>kirche</w:t>
      </w:r>
      <w:proofErr w:type="spellEnd"/>
      <w:r>
        <w:t xml:space="preserve"> </w:t>
      </w:r>
      <w:proofErr w:type="spellStart"/>
      <w:r>
        <w:lastRenderedPageBreak/>
        <w:t>wol</w:t>
      </w:r>
      <w:proofErr w:type="spellEnd"/>
      <w:r>
        <w:t xml:space="preserve"> zu verdienen </w:t>
      </w:r>
      <w:proofErr w:type="spellStart"/>
      <w:r>
        <w:t>gedencken</w:t>
      </w:r>
      <w:proofErr w:type="spellEnd"/>
      <w:r>
        <w:t xml:space="preserve">/ wieviel sind wiederum der </w:t>
      </w:r>
      <w:proofErr w:type="spellStart"/>
      <w:r>
        <w:t>jenigen</w:t>
      </w:r>
      <w:proofErr w:type="spellEnd"/>
      <w:r>
        <w:t xml:space="preserve">/ die es nicht alles nur </w:t>
      </w:r>
      <w:proofErr w:type="spellStart"/>
      <w:r>
        <w:t>auff</w:t>
      </w:r>
      <w:proofErr w:type="spellEnd"/>
      <w:r>
        <w:t xml:space="preserve"> das </w:t>
      </w:r>
      <w:proofErr w:type="spellStart"/>
      <w:r>
        <w:t>jenige</w:t>
      </w:r>
      <w:proofErr w:type="spellEnd"/>
      <w:r>
        <w:t xml:space="preserve"> ziehen/ daß die hergebrachte reine Religion möge erhalten/ und vor </w:t>
      </w:r>
      <w:proofErr w:type="spellStart"/>
      <w:r>
        <w:t>eintrag</w:t>
      </w:r>
      <w:proofErr w:type="spellEnd"/>
      <w:r>
        <w:t xml:space="preserve"> der falschen verwahret werden/ damit es </w:t>
      </w:r>
      <w:proofErr w:type="spellStart"/>
      <w:r>
        <w:t>gleichwol</w:t>
      </w:r>
      <w:proofErr w:type="spellEnd"/>
      <w:r>
        <w:t xml:space="preserve"> noch lange nicht </w:t>
      </w:r>
      <w:proofErr w:type="spellStart"/>
      <w:r>
        <w:t>außgemachet</w:t>
      </w:r>
      <w:proofErr w:type="spellEnd"/>
      <w:r>
        <w:t xml:space="preserve"> ist. Ja/ von wie vielen ist zu sorgen/ daß ihr noch zeigender </w:t>
      </w:r>
      <w:proofErr w:type="spellStart"/>
      <w:r>
        <w:t>eiffer</w:t>
      </w:r>
      <w:proofErr w:type="spellEnd"/>
      <w:r>
        <w:t xml:space="preserve"> vor unsere Religion/ vielmehr </w:t>
      </w:r>
      <w:proofErr w:type="spellStart"/>
      <w:r>
        <w:t>darvor</w:t>
      </w:r>
      <w:proofErr w:type="spellEnd"/>
      <w:r>
        <w:t xml:space="preserve"> als eine </w:t>
      </w:r>
      <w:proofErr w:type="spellStart"/>
      <w:r>
        <w:t>faction</w:t>
      </w:r>
      <w:proofErr w:type="spellEnd"/>
      <w:r>
        <w:t xml:space="preserve">, </w:t>
      </w:r>
      <w:proofErr w:type="spellStart"/>
      <w:r>
        <w:t>auß</w:t>
      </w:r>
      <w:proofErr w:type="spellEnd"/>
      <w:r>
        <w:t xml:space="preserve"> </w:t>
      </w:r>
      <w:proofErr w:type="spellStart"/>
      <w:r>
        <w:t>absicht</w:t>
      </w:r>
      <w:proofErr w:type="spellEnd"/>
      <w:r>
        <w:t xml:space="preserve"> eines politischen </w:t>
      </w:r>
      <w:proofErr w:type="spellStart"/>
      <w:r>
        <w:t>interesse</w:t>
      </w:r>
      <w:proofErr w:type="spellEnd"/>
      <w:r>
        <w:t xml:space="preserve">, als </w:t>
      </w:r>
      <w:proofErr w:type="spellStart"/>
      <w:r>
        <w:t>auß</w:t>
      </w:r>
      <w:proofErr w:type="spellEnd"/>
      <w:r>
        <w:t xml:space="preserve"> liebe der </w:t>
      </w:r>
      <w:proofErr w:type="spellStart"/>
      <w:r>
        <w:t>Warheit</w:t>
      </w:r>
      <w:proofErr w:type="spellEnd"/>
      <w:r>
        <w:t xml:space="preserve"> herrühre? Wie </w:t>
      </w:r>
      <w:proofErr w:type="spellStart"/>
      <w:r>
        <w:t>undanckbar</w:t>
      </w:r>
      <w:proofErr w:type="spellEnd"/>
      <w:r>
        <w:t xml:space="preserve"> werden ihrer viele der </w:t>
      </w:r>
      <w:proofErr w:type="spellStart"/>
      <w:r>
        <w:t>grossen</w:t>
      </w:r>
      <w:proofErr w:type="spellEnd"/>
      <w:r>
        <w:t xml:space="preserve"> </w:t>
      </w:r>
      <w:proofErr w:type="spellStart"/>
      <w:r>
        <w:t>güte</w:t>
      </w:r>
      <w:proofErr w:type="spellEnd"/>
      <w:r>
        <w:t xml:space="preserve"> </w:t>
      </w:r>
      <w:proofErr w:type="spellStart"/>
      <w:r>
        <w:t>GOttes</w:t>
      </w:r>
      <w:proofErr w:type="spellEnd"/>
      <w:r>
        <w:t xml:space="preserve">/ welche sie deß harten </w:t>
      </w:r>
      <w:proofErr w:type="spellStart"/>
      <w:r>
        <w:t>jochs</w:t>
      </w:r>
      <w:proofErr w:type="spellEnd"/>
      <w:r>
        <w:t xml:space="preserve"> der </w:t>
      </w:r>
      <w:proofErr w:type="spellStart"/>
      <w:r>
        <w:t>Päbstischen</w:t>
      </w:r>
      <w:proofErr w:type="spellEnd"/>
      <w:r>
        <w:t xml:space="preserve"> </w:t>
      </w:r>
      <w:proofErr w:type="spellStart"/>
      <w:r>
        <w:t>Clerisey</w:t>
      </w:r>
      <w:proofErr w:type="spellEnd"/>
      <w:r>
        <w:t xml:space="preserve">/ welches vor etlichen hundert </w:t>
      </w:r>
      <w:proofErr w:type="spellStart"/>
      <w:r>
        <w:t>jahren</w:t>
      </w:r>
      <w:proofErr w:type="spellEnd"/>
      <w:r>
        <w:t xml:space="preserve"> die damals gelebte/ auch gekrönte </w:t>
      </w:r>
      <w:proofErr w:type="spellStart"/>
      <w:r>
        <w:t>häupter</w:t>
      </w:r>
      <w:proofErr w:type="spellEnd"/>
      <w:r>
        <w:t xml:space="preserve">/ gnugsam erfahren/ </w:t>
      </w:r>
      <w:proofErr w:type="spellStart"/>
      <w:r>
        <w:t>befreyet</w:t>
      </w:r>
      <w:proofErr w:type="spellEnd"/>
      <w:r>
        <w:t xml:space="preserve">/ und was sie </w:t>
      </w:r>
      <w:proofErr w:type="spellStart"/>
      <w:r>
        <w:t>seyen</w:t>
      </w:r>
      <w:proofErr w:type="spellEnd"/>
      <w:r>
        <w:t xml:space="preserve">/ ihnen </w:t>
      </w:r>
      <w:proofErr w:type="spellStart"/>
      <w:r>
        <w:t>gezeiget</w:t>
      </w:r>
      <w:proofErr w:type="spellEnd"/>
      <w:r>
        <w:t xml:space="preserve"> hat? Daß sie hingegen </w:t>
      </w:r>
      <w:proofErr w:type="spellStart"/>
      <w:r>
        <w:t>jetzo</w:t>
      </w:r>
      <w:proofErr w:type="spellEnd"/>
      <w:r>
        <w:t xml:space="preserve"> ihre </w:t>
      </w:r>
      <w:proofErr w:type="spellStart"/>
      <w:r>
        <w:t>gewalt</w:t>
      </w:r>
      <w:proofErr w:type="spellEnd"/>
      <w:r>
        <w:t xml:space="preserve">/ so zu </w:t>
      </w:r>
      <w:proofErr w:type="spellStart"/>
      <w:r>
        <w:t>beförderung</w:t>
      </w:r>
      <w:proofErr w:type="spellEnd"/>
      <w:r>
        <w:t xml:space="preserve"> nicht aber </w:t>
      </w:r>
      <w:proofErr w:type="spellStart"/>
      <w:r>
        <w:t>unterdruckung</w:t>
      </w:r>
      <w:proofErr w:type="spellEnd"/>
      <w:r>
        <w:t xml:space="preserve"> der </w:t>
      </w:r>
      <w:proofErr w:type="spellStart"/>
      <w:r>
        <w:t>kirchen</w:t>
      </w:r>
      <w:proofErr w:type="spellEnd"/>
      <w:r>
        <w:t xml:space="preserve"> gegeben/ durch eine unverantwortliche </w:t>
      </w:r>
      <w:proofErr w:type="spellStart"/>
      <w:r>
        <w:t>Caesaropapiam</w:t>
      </w:r>
      <w:proofErr w:type="spellEnd"/>
      <w:r>
        <w:t xml:space="preserve"> mißbrauchen/ und damit/ wo etwa einige von GOTT gerührte </w:t>
      </w:r>
      <w:proofErr w:type="spellStart"/>
      <w:r>
        <w:t>diener</w:t>
      </w:r>
      <w:proofErr w:type="spellEnd"/>
      <w:r>
        <w:t xml:space="preserve"> der </w:t>
      </w:r>
      <w:proofErr w:type="spellStart"/>
      <w:r>
        <w:t>kirchen</w:t>
      </w:r>
      <w:proofErr w:type="spellEnd"/>
      <w:r>
        <w:t xml:space="preserve"> etwas gutes zu </w:t>
      </w:r>
      <w:proofErr w:type="spellStart"/>
      <w:r>
        <w:t>stifften</w:t>
      </w:r>
      <w:proofErr w:type="spellEnd"/>
      <w:r>
        <w:t xml:space="preserve"> </w:t>
      </w:r>
      <w:proofErr w:type="spellStart"/>
      <w:r>
        <w:t>meynen</w:t>
      </w:r>
      <w:proofErr w:type="spellEnd"/>
      <w:r>
        <w:t xml:space="preserve">/ solches </w:t>
      </w:r>
      <w:proofErr w:type="spellStart"/>
      <w:r>
        <w:t>muhtwillig</w:t>
      </w:r>
      <w:proofErr w:type="spellEnd"/>
      <w:r>
        <w:t xml:space="preserve"> hindern. Also das zu bejammern ist/ daß in einigen orten denen gemeinden besser gerathen/ welche unter anderer </w:t>
      </w:r>
      <w:proofErr w:type="spellStart"/>
      <w:r>
        <w:t>obrigkeit</w:t>
      </w:r>
      <w:proofErr w:type="spellEnd"/>
      <w:r>
        <w:t xml:space="preserve"> lebende/ in anderen etwa vieles leiden müssen/ aber doch in der </w:t>
      </w:r>
      <w:proofErr w:type="spellStart"/>
      <w:r>
        <w:t>übung</w:t>
      </w:r>
      <w:proofErr w:type="spellEnd"/>
      <w:r>
        <w:t xml:space="preserve"> dessen/ so zu der </w:t>
      </w:r>
      <w:proofErr w:type="spellStart"/>
      <w:r>
        <w:t>erbauung</w:t>
      </w:r>
      <w:proofErr w:type="spellEnd"/>
      <w:r>
        <w:t xml:space="preserve"> dient/ nicht eben </w:t>
      </w:r>
      <w:proofErr w:type="spellStart"/>
      <w:r>
        <w:t>gantz</w:t>
      </w:r>
      <w:proofErr w:type="spellEnd"/>
      <w:r>
        <w:t xml:space="preserve"> gehindert werden/ als den </w:t>
      </w:r>
      <w:proofErr w:type="spellStart"/>
      <w:r>
        <w:t>jenigen</w:t>
      </w:r>
      <w:proofErr w:type="spellEnd"/>
      <w:r>
        <w:t xml:space="preserve">/ welche die </w:t>
      </w:r>
      <w:proofErr w:type="spellStart"/>
      <w:r>
        <w:t>obrigkeit</w:t>
      </w:r>
      <w:proofErr w:type="spellEnd"/>
      <w:r>
        <w:t xml:space="preserve"> von ihrer Religion/ aber von </w:t>
      </w:r>
      <w:proofErr w:type="spellStart"/>
      <w:r>
        <w:t>deroselben</w:t>
      </w:r>
      <w:proofErr w:type="spellEnd"/>
      <w:r>
        <w:t xml:space="preserve"> mehr </w:t>
      </w:r>
      <w:proofErr w:type="spellStart"/>
      <w:r>
        <w:t>hindernüß</w:t>
      </w:r>
      <w:proofErr w:type="spellEnd"/>
      <w:r>
        <w:t xml:space="preserve"> als </w:t>
      </w:r>
      <w:proofErr w:type="spellStart"/>
      <w:r>
        <w:t>fördernüß</w:t>
      </w:r>
      <w:proofErr w:type="spellEnd"/>
      <w:r>
        <w:t xml:space="preserve"> haben. </w:t>
      </w:r>
    </w:p>
    <w:p w14:paraId="0E97CE0C" w14:textId="77777777" w:rsidR="00F30817" w:rsidRDefault="00F30817" w:rsidP="00F30817">
      <w:pPr>
        <w:pStyle w:val="StandardWeb"/>
      </w:pPr>
      <w:r>
        <w:t xml:space="preserve">Wie es nun in dem weltlichen </w:t>
      </w:r>
      <w:proofErr w:type="spellStart"/>
      <w:r>
        <w:t>stande</w:t>
      </w:r>
      <w:proofErr w:type="spellEnd"/>
      <w:r>
        <w:t xml:space="preserve"> betrübt </w:t>
      </w:r>
      <w:proofErr w:type="spellStart"/>
      <w:r>
        <w:t>gnug</w:t>
      </w:r>
      <w:proofErr w:type="spellEnd"/>
      <w:r>
        <w:t xml:space="preserve"> </w:t>
      </w:r>
      <w:proofErr w:type="spellStart"/>
      <w:r>
        <w:t>außsiehet</w:t>
      </w:r>
      <w:proofErr w:type="spellEnd"/>
      <w:r>
        <w:t xml:space="preserve">. Ach/ so mögen wir Prediger in dem geistlichen </w:t>
      </w:r>
      <w:proofErr w:type="spellStart"/>
      <w:r>
        <w:t>stande</w:t>
      </w:r>
      <w:proofErr w:type="spellEnd"/>
      <w:r>
        <w:t xml:space="preserve"> nicht </w:t>
      </w:r>
      <w:proofErr w:type="spellStart"/>
      <w:r>
        <w:t>läugnen</w:t>
      </w:r>
      <w:proofErr w:type="spellEnd"/>
      <w:r>
        <w:t xml:space="preserve">/ daß auch dieser stand </w:t>
      </w:r>
      <w:proofErr w:type="spellStart"/>
      <w:r>
        <w:t>gantz</w:t>
      </w:r>
      <w:proofErr w:type="spellEnd"/>
      <w:r>
        <w:t xml:space="preserve"> verderbet </w:t>
      </w:r>
      <w:proofErr w:type="spellStart"/>
      <w:r>
        <w:t>seye</w:t>
      </w:r>
      <w:proofErr w:type="spellEnd"/>
      <w:r>
        <w:t xml:space="preserve">/ und also von unsern </w:t>
      </w:r>
      <w:proofErr w:type="spellStart"/>
      <w:r>
        <w:t>beyden</w:t>
      </w:r>
      <w:proofErr w:type="spellEnd"/>
      <w:r>
        <w:t xml:space="preserve"> </w:t>
      </w:r>
      <w:proofErr w:type="spellStart"/>
      <w:r>
        <w:t>obern</w:t>
      </w:r>
      <w:proofErr w:type="spellEnd"/>
      <w:r>
        <w:t xml:space="preserve"> ständen/ die meiste </w:t>
      </w:r>
      <w:proofErr w:type="spellStart"/>
      <w:r>
        <w:t>verderbnüß</w:t>
      </w:r>
      <w:proofErr w:type="spellEnd"/>
      <w:r>
        <w:t xml:space="preserve"> unter die gemeinde </w:t>
      </w:r>
      <w:proofErr w:type="spellStart"/>
      <w:r>
        <w:t>außbreche</w:t>
      </w:r>
      <w:proofErr w:type="spellEnd"/>
      <w:r>
        <w:t>. Jener alte Kirchen-</w:t>
      </w:r>
      <w:proofErr w:type="spellStart"/>
      <w:r>
        <w:t>vatter</w:t>
      </w:r>
      <w:proofErr w:type="spellEnd"/>
      <w:r>
        <w:t xml:space="preserve"> hat vor dem also zu </w:t>
      </w:r>
      <w:proofErr w:type="spellStart"/>
      <w:r>
        <w:t>schliessen</w:t>
      </w:r>
      <w:proofErr w:type="spellEnd"/>
      <w:r>
        <w:t xml:space="preserve"> befohlen: </w:t>
      </w:r>
      <w:proofErr w:type="spellStart"/>
      <w:r>
        <w:t>Quemadmodum</w:t>
      </w:r>
      <w:proofErr w:type="spellEnd"/>
      <w:r>
        <w:t xml:space="preserve"> </w:t>
      </w:r>
      <w:proofErr w:type="spellStart"/>
      <w:r>
        <w:t>videns</w:t>
      </w:r>
      <w:proofErr w:type="spellEnd"/>
      <w:r>
        <w:t xml:space="preserve"> </w:t>
      </w:r>
      <w:proofErr w:type="spellStart"/>
      <w:r>
        <w:t>arborem</w:t>
      </w:r>
      <w:proofErr w:type="spellEnd"/>
      <w:r>
        <w:t xml:space="preserve"> </w:t>
      </w:r>
      <w:proofErr w:type="spellStart"/>
      <w:r>
        <w:t>foliis</w:t>
      </w:r>
      <w:proofErr w:type="spellEnd"/>
      <w:r>
        <w:t xml:space="preserve"> </w:t>
      </w:r>
      <w:proofErr w:type="spellStart"/>
      <w:r>
        <w:t>pallentibus</w:t>
      </w:r>
      <w:proofErr w:type="spellEnd"/>
      <w:r>
        <w:t xml:space="preserve">, </w:t>
      </w:r>
      <w:proofErr w:type="spellStart"/>
      <w:r>
        <w:t>marcidam</w:t>
      </w:r>
      <w:proofErr w:type="spellEnd"/>
      <w:r>
        <w:t xml:space="preserve">, </w:t>
      </w:r>
      <w:proofErr w:type="spellStart"/>
      <w:r>
        <w:t>intelligis</w:t>
      </w:r>
      <w:proofErr w:type="spellEnd"/>
      <w:r>
        <w:t xml:space="preserve">, quod </w:t>
      </w:r>
      <w:proofErr w:type="spellStart"/>
      <w:r>
        <w:t>aliquam</w:t>
      </w:r>
      <w:proofErr w:type="spellEnd"/>
      <w:r>
        <w:t xml:space="preserve"> </w:t>
      </w:r>
      <w:proofErr w:type="spellStart"/>
      <w:r>
        <w:t>culpam</w:t>
      </w:r>
      <w:proofErr w:type="spellEnd"/>
      <w:r>
        <w:t xml:space="preserve"> </w:t>
      </w:r>
      <w:proofErr w:type="spellStart"/>
      <w:r>
        <w:t>habeat</w:t>
      </w:r>
      <w:proofErr w:type="spellEnd"/>
      <w:r>
        <w:t xml:space="preserve"> circa </w:t>
      </w:r>
      <w:proofErr w:type="spellStart"/>
      <w:r>
        <w:t>radicem</w:t>
      </w:r>
      <w:proofErr w:type="spellEnd"/>
      <w:r>
        <w:t xml:space="preserve">: </w:t>
      </w:r>
      <w:proofErr w:type="spellStart"/>
      <w:r>
        <w:t>ita</w:t>
      </w:r>
      <w:proofErr w:type="spellEnd"/>
      <w:r>
        <w:t xml:space="preserve"> cum </w:t>
      </w:r>
      <w:proofErr w:type="spellStart"/>
      <w:r>
        <w:t>videris</w:t>
      </w:r>
      <w:proofErr w:type="spellEnd"/>
      <w:r>
        <w:t xml:space="preserve"> populum </w:t>
      </w:r>
      <w:proofErr w:type="spellStart"/>
      <w:r>
        <w:t>indisciplinatum</w:t>
      </w:r>
      <w:proofErr w:type="spellEnd"/>
      <w:r>
        <w:t xml:space="preserve">, sine </w:t>
      </w:r>
      <w:proofErr w:type="spellStart"/>
      <w:r>
        <w:t>dubio</w:t>
      </w:r>
      <w:proofErr w:type="spellEnd"/>
      <w:r>
        <w:t xml:space="preserve"> </w:t>
      </w:r>
      <w:proofErr w:type="spellStart"/>
      <w:r>
        <w:t>cognosce</w:t>
      </w:r>
      <w:proofErr w:type="spellEnd"/>
      <w:r>
        <w:t xml:space="preserve">, quod </w:t>
      </w:r>
      <w:proofErr w:type="spellStart"/>
      <w:r>
        <w:t>sacerdotium</w:t>
      </w:r>
      <w:proofErr w:type="spellEnd"/>
      <w:r>
        <w:t xml:space="preserve"> </w:t>
      </w:r>
      <w:proofErr w:type="spellStart"/>
      <w:r>
        <w:t>ejus</w:t>
      </w:r>
      <w:proofErr w:type="spellEnd"/>
      <w:r>
        <w:t xml:space="preserve"> non </w:t>
      </w:r>
      <w:proofErr w:type="spellStart"/>
      <w:r>
        <w:t>est</w:t>
      </w:r>
      <w:proofErr w:type="spellEnd"/>
      <w:r>
        <w:t xml:space="preserve"> </w:t>
      </w:r>
      <w:proofErr w:type="spellStart"/>
      <w:r>
        <w:t>sanctum</w:t>
      </w:r>
      <w:proofErr w:type="spellEnd"/>
      <w:r>
        <w:t xml:space="preserve">. Gleichwie wo du einen baum </w:t>
      </w:r>
      <w:proofErr w:type="spellStart"/>
      <w:r>
        <w:t>sihest</w:t>
      </w:r>
      <w:proofErr w:type="spellEnd"/>
      <w:r>
        <w:t xml:space="preserve">/ dessen </w:t>
      </w:r>
      <w:proofErr w:type="spellStart"/>
      <w:r>
        <w:t>blätter</w:t>
      </w:r>
      <w:proofErr w:type="spellEnd"/>
      <w:r>
        <w:t xml:space="preserve"> bleich sind/ und er </w:t>
      </w:r>
      <w:proofErr w:type="spellStart"/>
      <w:r>
        <w:t>verdirbet</w:t>
      </w:r>
      <w:proofErr w:type="spellEnd"/>
      <w:r>
        <w:t xml:space="preserve">/ du </w:t>
      </w:r>
      <w:proofErr w:type="spellStart"/>
      <w:r>
        <w:t>darauß</w:t>
      </w:r>
      <w:proofErr w:type="spellEnd"/>
      <w:r>
        <w:t xml:space="preserve"> </w:t>
      </w:r>
      <w:proofErr w:type="spellStart"/>
      <w:r>
        <w:t>schliessest</w:t>
      </w:r>
      <w:proofErr w:type="spellEnd"/>
      <w:r>
        <w:t xml:space="preserve">/ es müsse ein </w:t>
      </w:r>
      <w:proofErr w:type="spellStart"/>
      <w:r>
        <w:t>mangel</w:t>
      </w:r>
      <w:proofErr w:type="spellEnd"/>
      <w:r>
        <w:t xml:space="preserve"> an der </w:t>
      </w:r>
      <w:proofErr w:type="spellStart"/>
      <w:r>
        <w:t>wurtzel</w:t>
      </w:r>
      <w:proofErr w:type="spellEnd"/>
      <w:r>
        <w:t xml:space="preserve"> seyn: Also wo du </w:t>
      </w:r>
      <w:proofErr w:type="spellStart"/>
      <w:r>
        <w:t>sihest</w:t>
      </w:r>
      <w:proofErr w:type="spellEnd"/>
      <w:r>
        <w:t xml:space="preserve">/ daß das </w:t>
      </w:r>
      <w:proofErr w:type="spellStart"/>
      <w:r>
        <w:t>volck</w:t>
      </w:r>
      <w:proofErr w:type="spellEnd"/>
      <w:r>
        <w:t xml:space="preserve"> ohne </w:t>
      </w:r>
      <w:proofErr w:type="spellStart"/>
      <w:r>
        <w:t>zucht</w:t>
      </w:r>
      <w:proofErr w:type="spellEnd"/>
      <w:r>
        <w:t xml:space="preserve"> ist/ so </w:t>
      </w:r>
      <w:proofErr w:type="spellStart"/>
      <w:r>
        <w:t>schliesse</w:t>
      </w:r>
      <w:proofErr w:type="spellEnd"/>
      <w:r>
        <w:t xml:space="preserve"> </w:t>
      </w:r>
      <w:proofErr w:type="spellStart"/>
      <w:r>
        <w:t>ohnezweiffel</w:t>
      </w:r>
      <w:proofErr w:type="spellEnd"/>
      <w:r>
        <w:t xml:space="preserve">/ daß es mangele an einer heiligen priesterschafft. Ich erkenne gern unsers Göttlichen </w:t>
      </w:r>
      <w:proofErr w:type="spellStart"/>
      <w:r>
        <w:t>beruffs</w:t>
      </w:r>
      <w:proofErr w:type="spellEnd"/>
      <w:r>
        <w:t xml:space="preserve"> </w:t>
      </w:r>
      <w:proofErr w:type="spellStart"/>
      <w:r>
        <w:t>heiligkeit</w:t>
      </w:r>
      <w:proofErr w:type="spellEnd"/>
      <w:r>
        <w:t xml:space="preserve">; so weiß ich auch/ daß GOTT in unserm </w:t>
      </w:r>
      <w:proofErr w:type="spellStart"/>
      <w:r>
        <w:t>orden</w:t>
      </w:r>
      <w:proofErr w:type="spellEnd"/>
      <w:r>
        <w:t xml:space="preserve"> die seinige übrig behalten/ die das </w:t>
      </w:r>
      <w:proofErr w:type="spellStart"/>
      <w:r>
        <w:t>werck</w:t>
      </w:r>
      <w:proofErr w:type="spellEnd"/>
      <w:r>
        <w:t xml:space="preserve"> deß </w:t>
      </w:r>
      <w:proofErr w:type="spellStart"/>
      <w:r>
        <w:t>HErrn</w:t>
      </w:r>
      <w:proofErr w:type="spellEnd"/>
      <w:r>
        <w:t xml:space="preserve"> mit </w:t>
      </w:r>
      <w:proofErr w:type="spellStart"/>
      <w:r>
        <w:t>eiffer</w:t>
      </w:r>
      <w:proofErr w:type="spellEnd"/>
      <w:r>
        <w:t xml:space="preserve"> </w:t>
      </w:r>
      <w:proofErr w:type="spellStart"/>
      <w:r>
        <w:t>meynen</w:t>
      </w:r>
      <w:proofErr w:type="spellEnd"/>
      <w:r>
        <w:t xml:space="preserve">. Ich bin auch nicht deß </w:t>
      </w:r>
      <w:proofErr w:type="spellStart"/>
      <w:r>
        <w:t>gemüths</w:t>
      </w:r>
      <w:proofErr w:type="spellEnd"/>
      <w:r>
        <w:t xml:space="preserve">/ mit einem Elia </w:t>
      </w:r>
      <w:proofErr w:type="spellStart"/>
      <w:r>
        <w:t>Praetorio</w:t>
      </w:r>
      <w:proofErr w:type="spellEnd"/>
      <w:r>
        <w:t xml:space="preserve"> </w:t>
      </w:r>
      <w:proofErr w:type="spellStart"/>
      <w:r>
        <w:t>auff</w:t>
      </w:r>
      <w:proofErr w:type="spellEnd"/>
      <w:r>
        <w:t xml:space="preserve"> die </w:t>
      </w:r>
      <w:proofErr w:type="spellStart"/>
      <w:r>
        <w:t>extrema</w:t>
      </w:r>
      <w:proofErr w:type="spellEnd"/>
      <w:r>
        <w:t xml:space="preserve"> zu gehen/ und </w:t>
      </w:r>
      <w:proofErr w:type="spellStart"/>
      <w:r>
        <w:t>kind</w:t>
      </w:r>
      <w:proofErr w:type="spellEnd"/>
      <w:r>
        <w:t xml:space="preserve"> und </w:t>
      </w:r>
      <w:proofErr w:type="spellStart"/>
      <w:r>
        <w:t>bad</w:t>
      </w:r>
      <w:proofErr w:type="spellEnd"/>
      <w:r>
        <w:t xml:space="preserve"> zusammen </w:t>
      </w:r>
      <w:proofErr w:type="spellStart"/>
      <w:r>
        <w:t>außzuschůtten</w:t>
      </w:r>
      <w:proofErr w:type="spellEnd"/>
      <w:r>
        <w:t xml:space="preserve">. sondern der allsehende </w:t>
      </w:r>
      <w:proofErr w:type="spellStart"/>
      <w:r>
        <w:t>Hertzenkündiger</w:t>
      </w:r>
      <w:proofErr w:type="spellEnd"/>
      <w:r>
        <w:t xml:space="preserve"> </w:t>
      </w:r>
      <w:proofErr w:type="spellStart"/>
      <w:r>
        <w:t>sihet</w:t>
      </w:r>
      <w:proofErr w:type="spellEnd"/>
      <w:r>
        <w:t xml:space="preserve">/ mit was </w:t>
      </w:r>
      <w:proofErr w:type="spellStart"/>
      <w:r>
        <w:t>betrübnuß</w:t>
      </w:r>
      <w:proofErr w:type="spellEnd"/>
      <w:r>
        <w:t xml:space="preserve"> meiner </w:t>
      </w:r>
      <w:proofErr w:type="spellStart"/>
      <w:r>
        <w:t>seelen</w:t>
      </w:r>
      <w:proofErr w:type="spellEnd"/>
      <w:r>
        <w:t xml:space="preserve"> ich </w:t>
      </w:r>
      <w:proofErr w:type="spellStart"/>
      <w:r>
        <w:t>offt</w:t>
      </w:r>
      <w:proofErr w:type="spellEnd"/>
      <w:r>
        <w:t xml:space="preserve"> hieran </w:t>
      </w:r>
      <w:proofErr w:type="spellStart"/>
      <w:r>
        <w:t>gedencke</w:t>
      </w:r>
      <w:proofErr w:type="spellEnd"/>
      <w:r>
        <w:t xml:space="preserve">/ und </w:t>
      </w:r>
      <w:proofErr w:type="spellStart"/>
      <w:r>
        <w:t>jetzo</w:t>
      </w:r>
      <w:proofErr w:type="spellEnd"/>
      <w:r>
        <w:t xml:space="preserve"> dieses schreibe: Daß ich </w:t>
      </w:r>
      <w:proofErr w:type="spellStart"/>
      <w:r>
        <w:t>gleichwol</w:t>
      </w:r>
      <w:proofErr w:type="spellEnd"/>
      <w:r>
        <w:t xml:space="preserve"> nicht anders sagen </w:t>
      </w:r>
      <w:proofErr w:type="spellStart"/>
      <w:r>
        <w:t>kan</w:t>
      </w:r>
      <w:proofErr w:type="spellEnd"/>
      <w:r>
        <w:t xml:space="preserve">/ als daß wir </w:t>
      </w:r>
      <w:proofErr w:type="spellStart"/>
      <w:r>
        <w:t>prediger</w:t>
      </w:r>
      <w:proofErr w:type="spellEnd"/>
      <w:r>
        <w:t xml:space="preserve"> in unserm </w:t>
      </w:r>
      <w:proofErr w:type="spellStart"/>
      <w:r>
        <w:t>stande</w:t>
      </w:r>
      <w:proofErr w:type="spellEnd"/>
      <w:r>
        <w:t xml:space="preserve"> so viele </w:t>
      </w:r>
      <w:proofErr w:type="spellStart"/>
      <w:r>
        <w:t>reformation</w:t>
      </w:r>
      <w:proofErr w:type="spellEnd"/>
      <w:r>
        <w:t xml:space="preserve"> </w:t>
      </w:r>
      <w:proofErr w:type="spellStart"/>
      <w:r>
        <w:t>bedürffen</w:t>
      </w:r>
      <w:proofErr w:type="spellEnd"/>
      <w:r>
        <w:t xml:space="preserve">/ als immer einiger </w:t>
      </w:r>
      <w:proofErr w:type="spellStart"/>
      <w:r>
        <w:t>stande</w:t>
      </w:r>
      <w:proofErr w:type="spellEnd"/>
      <w:r>
        <w:t xml:space="preserve"> </w:t>
      </w:r>
      <w:proofErr w:type="spellStart"/>
      <w:r>
        <w:t>bedürffen</w:t>
      </w:r>
      <w:proofErr w:type="spellEnd"/>
      <w:r>
        <w:t xml:space="preserve"> mag. Wie gemeiniglich GOTT/ so </w:t>
      </w:r>
      <w:proofErr w:type="spellStart"/>
      <w:r>
        <w:t>offt</w:t>
      </w:r>
      <w:proofErr w:type="spellEnd"/>
      <w:r>
        <w:t xml:space="preserve"> er eine </w:t>
      </w:r>
      <w:proofErr w:type="spellStart"/>
      <w:r>
        <w:t>reformation</w:t>
      </w:r>
      <w:proofErr w:type="spellEnd"/>
      <w:r>
        <w:t xml:space="preserve">, zum </w:t>
      </w:r>
      <w:proofErr w:type="spellStart"/>
      <w:r>
        <w:t>exempel</w:t>
      </w:r>
      <w:proofErr w:type="spellEnd"/>
      <w:r>
        <w:t xml:space="preserve"> in dem Alten Testament durch die gottselige </w:t>
      </w:r>
      <w:proofErr w:type="spellStart"/>
      <w:r>
        <w:t>könige</w:t>
      </w:r>
      <w:proofErr w:type="spellEnd"/>
      <w:r>
        <w:t xml:space="preserve">/ vorgehabt/ solche an dem geistlichen stand hat lassen anfangen. Ich nehme mich auch nicht </w:t>
      </w:r>
      <w:proofErr w:type="spellStart"/>
      <w:r>
        <w:t>auß</w:t>
      </w:r>
      <w:proofErr w:type="spellEnd"/>
      <w:r>
        <w:t xml:space="preserve"> der zahl der </w:t>
      </w:r>
      <w:proofErr w:type="spellStart"/>
      <w:r>
        <w:t>jenigen</w:t>
      </w:r>
      <w:proofErr w:type="spellEnd"/>
      <w:r>
        <w:t xml:space="preserve">/ welche in unserm stand </w:t>
      </w:r>
      <w:proofErr w:type="spellStart"/>
      <w:r>
        <w:t>bißher</w:t>
      </w:r>
      <w:proofErr w:type="spellEnd"/>
      <w:r>
        <w:t xml:space="preserve"> deß </w:t>
      </w:r>
      <w:proofErr w:type="spellStart"/>
      <w:r>
        <w:t>ruhms</w:t>
      </w:r>
      <w:proofErr w:type="spellEnd"/>
      <w:r>
        <w:t xml:space="preserve"> </w:t>
      </w:r>
      <w:proofErr w:type="spellStart"/>
      <w:r>
        <w:t>manglen</w:t>
      </w:r>
      <w:proofErr w:type="spellEnd"/>
      <w:r>
        <w:t xml:space="preserve">/ den wir vor Gott und der </w:t>
      </w:r>
      <w:proofErr w:type="spellStart"/>
      <w:r>
        <w:t>kirchen</w:t>
      </w:r>
      <w:proofErr w:type="spellEnd"/>
      <w:r>
        <w:t xml:space="preserve"> haben </w:t>
      </w:r>
      <w:proofErr w:type="spellStart"/>
      <w:r>
        <w:t>solten</w:t>
      </w:r>
      <w:proofErr w:type="spellEnd"/>
      <w:r>
        <w:t xml:space="preserve">/ sondern sehe mehr und mehr/ woran es mir auch selbst mangele/ bereit auch von andern fernere </w:t>
      </w:r>
      <w:proofErr w:type="spellStart"/>
      <w:r>
        <w:t>erinnerungen</w:t>
      </w:r>
      <w:proofErr w:type="spellEnd"/>
      <w:r>
        <w:t xml:space="preserve"> brüderlich anzunehmen. Ja/ es betrübt mich nichts mehr/ als daß ich fast nicht sehe/ wie in solcher </w:t>
      </w:r>
      <w:proofErr w:type="spellStart"/>
      <w:r>
        <w:t>greulicher</w:t>
      </w:r>
      <w:proofErr w:type="spellEnd"/>
      <w:r>
        <w:t xml:space="preserve"> </w:t>
      </w:r>
      <w:proofErr w:type="spellStart"/>
      <w:r>
        <w:t>verderbnuß</w:t>
      </w:r>
      <w:proofErr w:type="spellEnd"/>
      <w:r>
        <w:t xml:space="preserve"> unser einer sein gewissen retten möge. </w:t>
      </w:r>
    </w:p>
    <w:p w14:paraId="70C8651E" w14:textId="77777777" w:rsidR="00F30817" w:rsidRDefault="00F30817" w:rsidP="00F30817">
      <w:pPr>
        <w:pStyle w:val="StandardWeb"/>
      </w:pPr>
      <w:r>
        <w:t xml:space="preserve">Wir müssen ja bekennen/ daß nicht nur in unserm </w:t>
      </w:r>
      <w:proofErr w:type="spellStart"/>
      <w:r>
        <w:t>stande</w:t>
      </w:r>
      <w:proofErr w:type="spellEnd"/>
      <w:r>
        <w:t xml:space="preserve"> hin und wieder </w:t>
      </w:r>
      <w:proofErr w:type="spellStart"/>
      <w:r>
        <w:t>leute</w:t>
      </w:r>
      <w:proofErr w:type="spellEnd"/>
      <w:r>
        <w:t xml:space="preserve"> gefunden werden/ die </w:t>
      </w:r>
      <w:proofErr w:type="spellStart"/>
      <w:r>
        <w:t>gleichwol</w:t>
      </w:r>
      <w:proofErr w:type="spellEnd"/>
      <w:r>
        <w:t xml:space="preserve"> auch von </w:t>
      </w:r>
      <w:proofErr w:type="spellStart"/>
      <w:r>
        <w:t>offentlichen</w:t>
      </w:r>
      <w:proofErr w:type="spellEnd"/>
      <w:r>
        <w:t xml:space="preserve"> </w:t>
      </w:r>
      <w:proofErr w:type="spellStart"/>
      <w:r>
        <w:t>ärgernussen</w:t>
      </w:r>
      <w:proofErr w:type="spellEnd"/>
      <w:r>
        <w:t xml:space="preserve"> nicht frey sind/ sondern/ daß etwa der </w:t>
      </w:r>
      <w:proofErr w:type="spellStart"/>
      <w:r>
        <w:t>jenigen</w:t>
      </w:r>
      <w:proofErr w:type="spellEnd"/>
      <w:r>
        <w:t xml:space="preserve"> viel weniger sind/ als das erste ansehen zeigen </w:t>
      </w:r>
      <w:proofErr w:type="spellStart"/>
      <w:r>
        <w:t>solte</w:t>
      </w:r>
      <w:proofErr w:type="spellEnd"/>
      <w:r>
        <w:t xml:space="preserve">/ welche das wahre Christenthum (so je nicht bloß dahin in </w:t>
      </w:r>
      <w:proofErr w:type="spellStart"/>
      <w:r>
        <w:t>enthaltung</w:t>
      </w:r>
      <w:proofErr w:type="spellEnd"/>
      <w:r>
        <w:t xml:space="preserve"> von </w:t>
      </w:r>
      <w:proofErr w:type="spellStart"/>
      <w:r>
        <w:t>äusserlichen</w:t>
      </w:r>
      <w:proofErr w:type="spellEnd"/>
      <w:r>
        <w:t xml:space="preserve"> </w:t>
      </w:r>
      <w:proofErr w:type="spellStart"/>
      <w:r>
        <w:t>lastern</w:t>
      </w:r>
      <w:proofErr w:type="spellEnd"/>
      <w:r>
        <w:t xml:space="preserve"> und einem </w:t>
      </w:r>
      <w:proofErr w:type="spellStart"/>
      <w:r>
        <w:t>äusserlichen</w:t>
      </w:r>
      <w:proofErr w:type="spellEnd"/>
      <w:r>
        <w:t xml:space="preserve"> </w:t>
      </w:r>
      <w:proofErr w:type="spellStart"/>
      <w:r>
        <w:t>moral</w:t>
      </w:r>
      <w:proofErr w:type="spellEnd"/>
      <w:r>
        <w:t xml:space="preserve"> guten leben bestehet) recht verstehen und üben: sondern es blicket auch bey vielen/ deren leben/ wo es mit gemeinen und von der </w:t>
      </w:r>
      <w:proofErr w:type="spellStart"/>
      <w:r>
        <w:t>welt</w:t>
      </w:r>
      <w:proofErr w:type="spellEnd"/>
      <w:r>
        <w:t xml:space="preserve"> </w:t>
      </w:r>
      <w:proofErr w:type="spellStart"/>
      <w:r>
        <w:t>mode</w:t>
      </w:r>
      <w:proofErr w:type="spellEnd"/>
      <w:r>
        <w:t xml:space="preserve"> eingenommenen </w:t>
      </w:r>
      <w:proofErr w:type="spellStart"/>
      <w:r>
        <w:t>augen</w:t>
      </w:r>
      <w:proofErr w:type="spellEnd"/>
      <w:r>
        <w:t xml:space="preserve"> angesehen wird/ </w:t>
      </w:r>
      <w:proofErr w:type="spellStart"/>
      <w:r>
        <w:t>unt</w:t>
      </w:r>
      <w:proofErr w:type="spellEnd"/>
      <w:r>
        <w:t xml:space="preserve"> </w:t>
      </w:r>
      <w:proofErr w:type="spellStart"/>
      <w:r>
        <w:t>adelhafftig</w:t>
      </w:r>
      <w:proofErr w:type="spellEnd"/>
      <w:r>
        <w:t xml:space="preserve"> scheint/ </w:t>
      </w:r>
      <w:proofErr w:type="spellStart"/>
      <w:r>
        <w:t>gleichwol</w:t>
      </w:r>
      <w:proofErr w:type="spellEnd"/>
      <w:r>
        <w:t xml:space="preserve"> der welt-geist in </w:t>
      </w:r>
      <w:proofErr w:type="spellStart"/>
      <w:r>
        <w:t>fleischeslust</w:t>
      </w:r>
      <w:proofErr w:type="spellEnd"/>
      <w:r>
        <w:t xml:space="preserve">/ </w:t>
      </w:r>
      <w:proofErr w:type="spellStart"/>
      <w:r>
        <w:t>augenlust</w:t>
      </w:r>
      <w:proofErr w:type="spellEnd"/>
      <w:r>
        <w:t xml:space="preserve">/ und hoffärtigem leben/ ob schon etwas subtiler/ jedoch also </w:t>
      </w:r>
      <w:proofErr w:type="spellStart"/>
      <w:r>
        <w:t>herausser</w:t>
      </w:r>
      <w:proofErr w:type="spellEnd"/>
      <w:r>
        <w:t xml:space="preserve">/ das sich erkennen lässt/ man habe noch das erste </w:t>
      </w:r>
      <w:proofErr w:type="spellStart"/>
      <w:r>
        <w:t>practische</w:t>
      </w:r>
      <w:proofErr w:type="spellEnd"/>
      <w:r>
        <w:t xml:space="preserve"> </w:t>
      </w:r>
      <w:proofErr w:type="spellStart"/>
      <w:r>
        <w:t>principium</w:t>
      </w:r>
      <w:proofErr w:type="spellEnd"/>
      <w:r>
        <w:t xml:space="preserve"> deß Christenthums/ die </w:t>
      </w:r>
      <w:proofErr w:type="spellStart"/>
      <w:r>
        <w:t>verläugnung</w:t>
      </w:r>
      <w:proofErr w:type="spellEnd"/>
      <w:r>
        <w:t xml:space="preserve"> sein selbst/ niemals mit ernst vorgenommen. </w:t>
      </w:r>
    </w:p>
    <w:p w14:paraId="52DC2A08" w14:textId="77777777" w:rsidR="00F30817" w:rsidRDefault="00F30817" w:rsidP="00F30817">
      <w:pPr>
        <w:pStyle w:val="StandardWeb"/>
      </w:pPr>
      <w:r>
        <w:lastRenderedPageBreak/>
        <w:t xml:space="preserve">Man sehe </w:t>
      </w:r>
      <w:proofErr w:type="spellStart"/>
      <w:r>
        <w:t>auff</w:t>
      </w:r>
      <w:proofErr w:type="spellEnd"/>
      <w:r>
        <w:t xml:space="preserve"> die </w:t>
      </w:r>
      <w:proofErr w:type="spellStart"/>
      <w:r>
        <w:t>art</w:t>
      </w:r>
      <w:proofErr w:type="spellEnd"/>
      <w:r>
        <w:t xml:space="preserve"> der suchenden </w:t>
      </w:r>
      <w:proofErr w:type="spellStart"/>
      <w:r>
        <w:t>beförderungen</w:t>
      </w:r>
      <w:proofErr w:type="spellEnd"/>
      <w:r>
        <w:t xml:space="preserve">/ </w:t>
      </w:r>
      <w:proofErr w:type="spellStart"/>
      <w:r>
        <w:t>änderungen</w:t>
      </w:r>
      <w:proofErr w:type="spellEnd"/>
      <w:r>
        <w:t xml:space="preserve">/ lehr/ und allerhand </w:t>
      </w:r>
      <w:proofErr w:type="spellStart"/>
      <w:r>
        <w:t>verrichtungen</w:t>
      </w:r>
      <w:proofErr w:type="spellEnd"/>
      <w:r>
        <w:t xml:space="preserve">; aber mit so liebreichen als auch mit dem </w:t>
      </w:r>
      <w:proofErr w:type="spellStart"/>
      <w:r>
        <w:t>liecht</w:t>
      </w:r>
      <w:proofErr w:type="spellEnd"/>
      <w:r>
        <w:t xml:space="preserve"> deß </w:t>
      </w:r>
      <w:proofErr w:type="spellStart"/>
      <w:r>
        <w:t>geistes</w:t>
      </w:r>
      <w:proofErr w:type="spellEnd"/>
      <w:r>
        <w:t xml:space="preserve"> erleuchteten </w:t>
      </w:r>
      <w:proofErr w:type="spellStart"/>
      <w:r>
        <w:t>augen</w:t>
      </w:r>
      <w:proofErr w:type="spellEnd"/>
      <w:r>
        <w:t xml:space="preserve">. Was gilts/ ob man nicht von vielen/ von denen man gern </w:t>
      </w:r>
      <w:proofErr w:type="spellStart"/>
      <w:r>
        <w:t>auß</w:t>
      </w:r>
      <w:proofErr w:type="spellEnd"/>
      <w:r>
        <w:t xml:space="preserve"> Christlicher liebe besser </w:t>
      </w:r>
      <w:proofErr w:type="spellStart"/>
      <w:r>
        <w:t>urtheilen</w:t>
      </w:r>
      <w:proofErr w:type="spellEnd"/>
      <w:r>
        <w:t xml:space="preserve"> </w:t>
      </w:r>
      <w:proofErr w:type="spellStart"/>
      <w:r>
        <w:t>wolte</w:t>
      </w:r>
      <w:proofErr w:type="spellEnd"/>
      <w:r>
        <w:t xml:space="preserve">/ endlich doch dergleichen finden werde/ was </w:t>
      </w:r>
      <w:proofErr w:type="spellStart"/>
      <w:r>
        <w:t>solcheselbst</w:t>
      </w:r>
      <w:proofErr w:type="spellEnd"/>
      <w:r>
        <w:t xml:space="preserve"> nicht sehen/ wie </w:t>
      </w:r>
      <w:proofErr w:type="spellStart"/>
      <w:r>
        <w:t>tieff</w:t>
      </w:r>
      <w:proofErr w:type="spellEnd"/>
      <w:r>
        <w:t xml:space="preserve"> sie noch in der alten </w:t>
      </w:r>
      <w:proofErr w:type="spellStart"/>
      <w:r>
        <w:t>geburt</w:t>
      </w:r>
      <w:proofErr w:type="spellEnd"/>
      <w:r>
        <w:t xml:space="preserve"> stecken/ und die rechte </w:t>
      </w:r>
      <w:proofErr w:type="spellStart"/>
      <w:r>
        <w:t>kennzeichen</w:t>
      </w:r>
      <w:proofErr w:type="spellEnd"/>
      <w:r>
        <w:t xml:space="preserve"> der </w:t>
      </w:r>
      <w:proofErr w:type="spellStart"/>
      <w:r>
        <w:t>wiedergeburt</w:t>
      </w:r>
      <w:proofErr w:type="spellEnd"/>
      <w:r>
        <w:t xml:space="preserve"> in nichts </w:t>
      </w:r>
      <w:proofErr w:type="spellStart"/>
      <w:r>
        <w:t>thätlich</w:t>
      </w:r>
      <w:proofErr w:type="spellEnd"/>
      <w:r>
        <w:t xml:space="preserve"> haben? so möchte Paulus noch an vielen </w:t>
      </w:r>
      <w:proofErr w:type="spellStart"/>
      <w:r>
        <w:t>ortenklagen</w:t>
      </w:r>
      <w:proofErr w:type="spellEnd"/>
      <w:r>
        <w:t xml:space="preserve"> Phil. 2/ 21. sie suchen alle das ihre/ nicht das Christi Jesu ist. </w:t>
      </w:r>
    </w:p>
    <w:p w14:paraId="634551BE" w14:textId="77777777" w:rsidR="00F30817" w:rsidRDefault="00F30817" w:rsidP="00F30817">
      <w:pPr>
        <w:pStyle w:val="StandardWeb"/>
      </w:pPr>
      <w:r>
        <w:t xml:space="preserve">Nun gibt solches nicht nur </w:t>
      </w:r>
      <w:proofErr w:type="spellStart"/>
      <w:r>
        <w:t>grosses</w:t>
      </w:r>
      <w:proofErr w:type="spellEnd"/>
      <w:r>
        <w:t xml:space="preserve"> </w:t>
      </w:r>
      <w:proofErr w:type="spellStart"/>
      <w:r>
        <w:t>ärgernuß</w:t>
      </w:r>
      <w:proofErr w:type="spellEnd"/>
      <w:r>
        <w:t xml:space="preserve">/ wo es erkannt wird. Ja/ das </w:t>
      </w:r>
      <w:proofErr w:type="spellStart"/>
      <w:r>
        <w:t>gröste</w:t>
      </w:r>
      <w:proofErr w:type="spellEnd"/>
      <w:r>
        <w:t xml:space="preserve"> </w:t>
      </w:r>
      <w:proofErr w:type="spellStart"/>
      <w:r>
        <w:t>ärgernüß</w:t>
      </w:r>
      <w:proofErr w:type="spellEnd"/>
      <w:r>
        <w:t xml:space="preserve"> ist schon vorhanden/ da es nicht erkannt wird/ und die </w:t>
      </w:r>
      <w:proofErr w:type="spellStart"/>
      <w:r>
        <w:t>leut</w:t>
      </w:r>
      <w:proofErr w:type="spellEnd"/>
      <w:r>
        <w:t xml:space="preserve"> (die allezeit/ nach der </w:t>
      </w:r>
      <w:proofErr w:type="spellStart"/>
      <w:r>
        <w:t>unart</w:t>
      </w:r>
      <w:proofErr w:type="spellEnd"/>
      <w:r>
        <w:t xml:space="preserve"> unser </w:t>
      </w:r>
      <w:proofErr w:type="spellStart"/>
      <w:r>
        <w:t>natur</w:t>
      </w:r>
      <w:proofErr w:type="spellEnd"/>
      <w:r>
        <w:t xml:space="preserve">/ lieber nach </w:t>
      </w:r>
      <w:proofErr w:type="spellStart"/>
      <w:r>
        <w:t>exempeln</w:t>
      </w:r>
      <w:proofErr w:type="spellEnd"/>
      <w:r>
        <w:t xml:space="preserve"> als der lehr </w:t>
      </w:r>
      <w:proofErr w:type="spellStart"/>
      <w:r>
        <w:t>urtheilen</w:t>
      </w:r>
      <w:proofErr w:type="spellEnd"/>
      <w:r>
        <w:t xml:space="preserve">) in die </w:t>
      </w:r>
      <w:proofErr w:type="spellStart"/>
      <w:r>
        <w:t>gedancken</w:t>
      </w:r>
      <w:proofErr w:type="spellEnd"/>
      <w:r>
        <w:t xml:space="preserve"> kommen/ das </w:t>
      </w:r>
      <w:proofErr w:type="spellStart"/>
      <w:r>
        <w:t>seye</w:t>
      </w:r>
      <w:proofErr w:type="spellEnd"/>
      <w:r>
        <w:t xml:space="preserve"> schon das rechte Christenthum/ so sie an ihren </w:t>
      </w:r>
      <w:proofErr w:type="spellStart"/>
      <w:r>
        <w:t>predigern</w:t>
      </w:r>
      <w:proofErr w:type="spellEnd"/>
      <w:r>
        <w:t xml:space="preserve"> sehen/ und </w:t>
      </w:r>
      <w:proofErr w:type="spellStart"/>
      <w:r>
        <w:t>dörfften</w:t>
      </w:r>
      <w:proofErr w:type="spellEnd"/>
      <w:r>
        <w:t xml:space="preserve"> sie </w:t>
      </w:r>
      <w:proofErr w:type="spellStart"/>
      <w:r>
        <w:t>nit</w:t>
      </w:r>
      <w:proofErr w:type="spellEnd"/>
      <w:r>
        <w:t xml:space="preserve"> weiter </w:t>
      </w:r>
      <w:proofErr w:type="spellStart"/>
      <w:r>
        <w:t>gedencken</w:t>
      </w:r>
      <w:proofErr w:type="spellEnd"/>
      <w:r>
        <w:t xml:space="preserve">. sondern das allerbetrüblichste ist/ daß von solchen vielen Predigern ihr leben und der </w:t>
      </w:r>
      <w:proofErr w:type="spellStart"/>
      <w:r>
        <w:t>mangel</w:t>
      </w:r>
      <w:proofErr w:type="spellEnd"/>
      <w:r>
        <w:t xml:space="preserve"> der </w:t>
      </w:r>
      <w:proofErr w:type="spellStart"/>
      <w:r>
        <w:t>glaubens</w:t>
      </w:r>
      <w:proofErr w:type="spellEnd"/>
      <w:r>
        <w:t xml:space="preserve"> </w:t>
      </w:r>
      <w:proofErr w:type="spellStart"/>
      <w:r>
        <w:t>früchten</w:t>
      </w:r>
      <w:proofErr w:type="spellEnd"/>
      <w:r>
        <w:t xml:space="preserve"> anzeiget/ daß es ihnen selbst an dem glauben mangele: Und das </w:t>
      </w:r>
      <w:proofErr w:type="spellStart"/>
      <w:r>
        <w:t>jenige</w:t>
      </w:r>
      <w:proofErr w:type="spellEnd"/>
      <w:r>
        <w:t xml:space="preserve">/ so sie vor glauben halten/ auch </w:t>
      </w:r>
      <w:proofErr w:type="spellStart"/>
      <w:r>
        <w:t>auß</w:t>
      </w:r>
      <w:proofErr w:type="spellEnd"/>
      <w:r>
        <w:t xml:space="preserve"> welchem sie lehren/ </w:t>
      </w:r>
      <w:proofErr w:type="spellStart"/>
      <w:r>
        <w:t>durchauß</w:t>
      </w:r>
      <w:proofErr w:type="spellEnd"/>
      <w:r>
        <w:t xml:space="preserve"> nicht der rechte/ </w:t>
      </w:r>
      <w:proofErr w:type="spellStart"/>
      <w:r>
        <w:t>auß</w:t>
      </w:r>
      <w:proofErr w:type="spellEnd"/>
      <w:r>
        <w:t xml:space="preserve"> deß Heiligen Geistes </w:t>
      </w:r>
      <w:proofErr w:type="spellStart"/>
      <w:r>
        <w:t>erleuchtung</w:t>
      </w:r>
      <w:proofErr w:type="spellEnd"/>
      <w:r>
        <w:t xml:space="preserve">/ </w:t>
      </w:r>
      <w:proofErr w:type="spellStart"/>
      <w:r>
        <w:t>zeugnuß</w:t>
      </w:r>
      <w:proofErr w:type="spellEnd"/>
      <w:r>
        <w:t xml:space="preserve"> und </w:t>
      </w:r>
      <w:proofErr w:type="spellStart"/>
      <w:r>
        <w:t>versieglung</w:t>
      </w:r>
      <w:proofErr w:type="spellEnd"/>
      <w:r>
        <w:t xml:space="preserve"> </w:t>
      </w:r>
      <w:proofErr w:type="spellStart"/>
      <w:r>
        <w:t>auß</w:t>
      </w:r>
      <w:proofErr w:type="spellEnd"/>
      <w:r>
        <w:t xml:space="preserve"> Göttlichem </w:t>
      </w:r>
      <w:proofErr w:type="spellStart"/>
      <w:r>
        <w:t>wort</w:t>
      </w:r>
      <w:proofErr w:type="spellEnd"/>
      <w:r>
        <w:t xml:space="preserve"> erweckte/ glaube/ sondern eine menschliche </w:t>
      </w:r>
      <w:proofErr w:type="spellStart"/>
      <w:r>
        <w:t>einbildung</w:t>
      </w:r>
      <w:proofErr w:type="spellEnd"/>
      <w:r>
        <w:t xml:space="preserve"> </w:t>
      </w:r>
      <w:proofErr w:type="spellStart"/>
      <w:r>
        <w:t>seye</w:t>
      </w:r>
      <w:proofErr w:type="spellEnd"/>
      <w:r>
        <w:t xml:space="preserve">. Da sie </w:t>
      </w:r>
      <w:proofErr w:type="spellStart"/>
      <w:r>
        <w:t>auß</w:t>
      </w:r>
      <w:proofErr w:type="spellEnd"/>
      <w:r>
        <w:t xml:space="preserve"> der </w:t>
      </w:r>
      <w:proofErr w:type="spellStart"/>
      <w:r>
        <w:t>schrifft</w:t>
      </w:r>
      <w:proofErr w:type="spellEnd"/>
      <w:r>
        <w:t xml:space="preserve">/ aber allein </w:t>
      </w:r>
      <w:proofErr w:type="spellStart"/>
      <w:r>
        <w:t>dero</w:t>
      </w:r>
      <w:proofErr w:type="spellEnd"/>
      <w:r>
        <w:t xml:space="preserve"> </w:t>
      </w:r>
      <w:proofErr w:type="spellStart"/>
      <w:r>
        <w:t>buchstaben</w:t>
      </w:r>
      <w:proofErr w:type="spellEnd"/>
      <w:r>
        <w:t xml:space="preserve">/ ohne </w:t>
      </w:r>
      <w:proofErr w:type="spellStart"/>
      <w:r>
        <w:t>würckung</w:t>
      </w:r>
      <w:proofErr w:type="spellEnd"/>
      <w:r>
        <w:t xml:space="preserve"> deß Heiligen Geistes </w:t>
      </w:r>
      <w:proofErr w:type="spellStart"/>
      <w:r>
        <w:t>auß</w:t>
      </w:r>
      <w:proofErr w:type="spellEnd"/>
      <w:r>
        <w:t xml:space="preserve"> menschlichem </w:t>
      </w:r>
      <w:proofErr w:type="spellStart"/>
      <w:r>
        <w:t>fleiß</w:t>
      </w:r>
      <w:proofErr w:type="spellEnd"/>
      <w:r>
        <w:t xml:space="preserve">/ wie andere in andern </w:t>
      </w:r>
      <w:proofErr w:type="spellStart"/>
      <w:r>
        <w:t>studiis</w:t>
      </w:r>
      <w:proofErr w:type="spellEnd"/>
      <w:r>
        <w:t xml:space="preserve"> </w:t>
      </w:r>
      <w:proofErr w:type="spellStart"/>
      <w:r>
        <w:t>dardurch</w:t>
      </w:r>
      <w:proofErr w:type="spellEnd"/>
      <w:r>
        <w:t xml:space="preserve"> etwas erlernen/ die rechte lehr zwar gefast/ solcher auch </w:t>
      </w:r>
      <w:proofErr w:type="spellStart"/>
      <w:r>
        <w:t>beypflichten</w:t>
      </w:r>
      <w:proofErr w:type="spellEnd"/>
      <w:r>
        <w:t xml:space="preserve">/ und sie andern vorzutragen wissen/ aber von dem wahren </w:t>
      </w:r>
      <w:proofErr w:type="spellStart"/>
      <w:r>
        <w:t>himmelischen</w:t>
      </w:r>
      <w:proofErr w:type="spellEnd"/>
      <w:r>
        <w:t xml:space="preserve"> </w:t>
      </w:r>
      <w:proofErr w:type="spellStart"/>
      <w:r>
        <w:t>liecht</w:t>
      </w:r>
      <w:proofErr w:type="spellEnd"/>
      <w:r>
        <w:t xml:space="preserve"> und leben deß </w:t>
      </w:r>
      <w:proofErr w:type="spellStart"/>
      <w:r>
        <w:t>glaubens</w:t>
      </w:r>
      <w:proofErr w:type="spellEnd"/>
      <w:r>
        <w:t xml:space="preserve"> </w:t>
      </w:r>
      <w:proofErr w:type="spellStart"/>
      <w:r>
        <w:t>gantz</w:t>
      </w:r>
      <w:proofErr w:type="spellEnd"/>
      <w:r>
        <w:t xml:space="preserve"> entfernet sind. </w:t>
      </w:r>
    </w:p>
    <w:p w14:paraId="755DC1E2" w14:textId="77777777" w:rsidR="00F30817" w:rsidRDefault="00F30817" w:rsidP="00F30817">
      <w:pPr>
        <w:pStyle w:val="StandardWeb"/>
      </w:pPr>
      <w:proofErr w:type="spellStart"/>
      <w:r>
        <w:t>Worauß</w:t>
      </w:r>
      <w:proofErr w:type="spellEnd"/>
      <w:r>
        <w:t xml:space="preserve"> ich zwar dieses nicht folgern </w:t>
      </w:r>
      <w:proofErr w:type="spellStart"/>
      <w:r>
        <w:t>wil</w:t>
      </w:r>
      <w:proofErr w:type="spellEnd"/>
      <w:r>
        <w:t xml:space="preserve">/ ob möchte durch solche </w:t>
      </w:r>
      <w:proofErr w:type="spellStart"/>
      <w:r>
        <w:t>leute</w:t>
      </w:r>
      <w:proofErr w:type="spellEnd"/>
      <w:r>
        <w:t xml:space="preserve"> und </w:t>
      </w:r>
      <w:proofErr w:type="spellStart"/>
      <w:r>
        <w:t>dero</w:t>
      </w:r>
      <w:proofErr w:type="spellEnd"/>
      <w:r>
        <w:t xml:space="preserve"> dienst allerdings nichts gutes </w:t>
      </w:r>
      <w:proofErr w:type="spellStart"/>
      <w:r>
        <w:t>gewürcket</w:t>
      </w:r>
      <w:proofErr w:type="spellEnd"/>
      <w:r>
        <w:t xml:space="preserve">/ oder bey jemanden der wahre glaube und wahre </w:t>
      </w:r>
      <w:proofErr w:type="spellStart"/>
      <w:r>
        <w:t>bekehrung</w:t>
      </w:r>
      <w:proofErr w:type="spellEnd"/>
      <w:r>
        <w:t xml:space="preserve"> </w:t>
      </w:r>
      <w:proofErr w:type="spellStart"/>
      <w:r>
        <w:t>zuwegen</w:t>
      </w:r>
      <w:proofErr w:type="spellEnd"/>
      <w:r>
        <w:t xml:space="preserve"> gebracht werden: indem das </w:t>
      </w:r>
      <w:proofErr w:type="spellStart"/>
      <w:r>
        <w:t>wort</w:t>
      </w:r>
      <w:proofErr w:type="spellEnd"/>
      <w:r>
        <w:t xml:space="preserve"> seine Göttliche </w:t>
      </w:r>
      <w:proofErr w:type="spellStart"/>
      <w:r>
        <w:t>krafft</w:t>
      </w:r>
      <w:proofErr w:type="spellEnd"/>
      <w:r>
        <w:t xml:space="preserve"> nicht von der </w:t>
      </w:r>
      <w:proofErr w:type="spellStart"/>
      <w:r>
        <w:t>person</w:t>
      </w:r>
      <w:proofErr w:type="spellEnd"/>
      <w:r>
        <w:t xml:space="preserve"> dessen der es vorträgt/ </w:t>
      </w:r>
      <w:proofErr w:type="spellStart"/>
      <w:r>
        <w:t>empfänget</w:t>
      </w:r>
      <w:proofErr w:type="spellEnd"/>
      <w:r>
        <w:t xml:space="preserve">/ sondern in sich selbst hat: Und Paulus </w:t>
      </w:r>
      <w:proofErr w:type="spellStart"/>
      <w:r>
        <w:t>deßwegen</w:t>
      </w:r>
      <w:proofErr w:type="spellEnd"/>
      <w:r>
        <w:t xml:space="preserve"> sich auch freuet/ Phil. 1. v. 15. 16. 18. </w:t>
      </w:r>
      <w:proofErr w:type="spellStart"/>
      <w:r>
        <w:t>Obwol</w:t>
      </w:r>
      <w:proofErr w:type="spellEnd"/>
      <w:r>
        <w:t xml:space="preserve"> Christus von etlichen </w:t>
      </w:r>
      <w:proofErr w:type="spellStart"/>
      <w:r>
        <w:t>umb</w:t>
      </w:r>
      <w:proofErr w:type="spellEnd"/>
      <w:r>
        <w:t xml:space="preserve"> </w:t>
      </w:r>
      <w:proofErr w:type="spellStart"/>
      <w:r>
        <w:t>haß</w:t>
      </w:r>
      <w:proofErr w:type="spellEnd"/>
      <w:r>
        <w:t xml:space="preserve"> und </w:t>
      </w:r>
      <w:proofErr w:type="spellStart"/>
      <w:r>
        <w:t>haders</w:t>
      </w:r>
      <w:proofErr w:type="spellEnd"/>
      <w:r>
        <w:t xml:space="preserve"> willen geprediget werde/ von welchen wir also nicht </w:t>
      </w:r>
      <w:proofErr w:type="spellStart"/>
      <w:r>
        <w:t>vermuthenkönnen</w:t>
      </w:r>
      <w:proofErr w:type="spellEnd"/>
      <w:r>
        <w:t xml:space="preserve">/ daß sie liebreiche </w:t>
      </w:r>
      <w:proofErr w:type="spellStart"/>
      <w:r>
        <w:t>wiedergebohrne</w:t>
      </w:r>
      <w:proofErr w:type="spellEnd"/>
      <w:r>
        <w:t xml:space="preserve"> </w:t>
      </w:r>
      <w:proofErr w:type="spellStart"/>
      <w:r>
        <w:t>kinder</w:t>
      </w:r>
      <w:proofErr w:type="spellEnd"/>
      <w:r>
        <w:t xml:space="preserve"> Gottes gewesen: Wo er aber auch sich nicht zu freuen </w:t>
      </w:r>
      <w:proofErr w:type="spellStart"/>
      <w:r>
        <w:t>ursach</w:t>
      </w:r>
      <w:proofErr w:type="spellEnd"/>
      <w:r>
        <w:t xml:space="preserve"> gehabt hätte/ wann/ </w:t>
      </w:r>
      <w:proofErr w:type="spellStart"/>
      <w:r>
        <w:t>benebens</w:t>
      </w:r>
      <w:proofErr w:type="spellEnd"/>
      <w:r>
        <w:t xml:space="preserve">/ daß solche </w:t>
      </w:r>
      <w:proofErr w:type="spellStart"/>
      <w:r>
        <w:t>leut</w:t>
      </w:r>
      <w:proofErr w:type="spellEnd"/>
      <w:r>
        <w:t xml:space="preserve"> sich selbst in ihrer predigt </w:t>
      </w:r>
      <w:proofErr w:type="spellStart"/>
      <w:r>
        <w:t>versůndiget</w:t>
      </w:r>
      <w:proofErr w:type="spellEnd"/>
      <w:r>
        <w:t xml:space="preserve">/ auch niemanden daher nutzen gehabt hätte. </w:t>
      </w:r>
    </w:p>
    <w:p w14:paraId="28E3EF78" w14:textId="77777777" w:rsidR="00F30817" w:rsidRDefault="00F30817" w:rsidP="00F30817">
      <w:pPr>
        <w:pStyle w:val="StandardWeb"/>
      </w:pPr>
      <w:r>
        <w:t xml:space="preserve">Aber </w:t>
      </w:r>
      <w:proofErr w:type="spellStart"/>
      <w:r>
        <w:t>gleichwol</w:t>
      </w:r>
      <w:proofErr w:type="spellEnd"/>
      <w:r>
        <w:t xml:space="preserve"> wird mir ein verständiger Christ nicht in </w:t>
      </w:r>
      <w:proofErr w:type="spellStart"/>
      <w:r>
        <w:t>abred</w:t>
      </w:r>
      <w:proofErr w:type="spellEnd"/>
      <w:r>
        <w:t xml:space="preserve"> seyn können/ daß dergleichen </w:t>
      </w:r>
      <w:proofErr w:type="spellStart"/>
      <w:r>
        <w:t>leute</w:t>
      </w:r>
      <w:proofErr w:type="spellEnd"/>
      <w:r>
        <w:t xml:space="preserve">/ die selbst den wahren Göttlichen glauben nicht haben/ ihr </w:t>
      </w:r>
      <w:proofErr w:type="spellStart"/>
      <w:r>
        <w:t>ampt</w:t>
      </w:r>
      <w:proofErr w:type="spellEnd"/>
      <w:r>
        <w:t xml:space="preserve">/ </w:t>
      </w:r>
      <w:proofErr w:type="spellStart"/>
      <w:r>
        <w:t>umb</w:t>
      </w:r>
      <w:proofErr w:type="spellEnd"/>
      <w:r>
        <w:t xml:space="preserve"> denselben durch das </w:t>
      </w:r>
      <w:proofErr w:type="spellStart"/>
      <w:r>
        <w:t>wort</w:t>
      </w:r>
      <w:proofErr w:type="spellEnd"/>
      <w:r>
        <w:t xml:space="preserve"> bey den </w:t>
      </w:r>
      <w:proofErr w:type="spellStart"/>
      <w:r>
        <w:t>zuhörern</w:t>
      </w:r>
      <w:proofErr w:type="spellEnd"/>
      <w:r>
        <w:t xml:space="preserve"> zu erwecken/ nicht </w:t>
      </w:r>
      <w:proofErr w:type="spellStart"/>
      <w:r>
        <w:t>dermassen</w:t>
      </w:r>
      <w:proofErr w:type="spellEnd"/>
      <w:r>
        <w:t xml:space="preserve"> zu thun vermögen/ wie es sich </w:t>
      </w:r>
      <w:proofErr w:type="spellStart"/>
      <w:r>
        <w:t>gehörete</w:t>
      </w:r>
      <w:proofErr w:type="spellEnd"/>
      <w:r>
        <w:t xml:space="preserve">/ sondern </w:t>
      </w:r>
      <w:proofErr w:type="spellStart"/>
      <w:r>
        <w:t>nechst</w:t>
      </w:r>
      <w:proofErr w:type="spellEnd"/>
      <w:r>
        <w:t xml:space="preserve"> dem/ daß sie zu </w:t>
      </w:r>
      <w:proofErr w:type="spellStart"/>
      <w:r>
        <w:t>erhörlichem</w:t>
      </w:r>
      <w:proofErr w:type="spellEnd"/>
      <w:r>
        <w:t xml:space="preserve"> gebet/ </w:t>
      </w:r>
      <w:proofErr w:type="spellStart"/>
      <w:r>
        <w:t>dardurch</w:t>
      </w:r>
      <w:proofErr w:type="spellEnd"/>
      <w:r>
        <w:t xml:space="preserve"> ein gottseliger </w:t>
      </w:r>
      <w:proofErr w:type="spellStart"/>
      <w:r>
        <w:t>prediger</w:t>
      </w:r>
      <w:proofErr w:type="spellEnd"/>
      <w:r>
        <w:t xml:space="preserve"> vielen </w:t>
      </w:r>
      <w:proofErr w:type="spellStart"/>
      <w:r>
        <w:t>segen</w:t>
      </w:r>
      <w:proofErr w:type="spellEnd"/>
      <w:r>
        <w:t xml:space="preserve"> erlanget/ untüchtig sind/ die geziemende </w:t>
      </w:r>
      <w:proofErr w:type="spellStart"/>
      <w:r>
        <w:t>weißheit</w:t>
      </w:r>
      <w:proofErr w:type="spellEnd"/>
      <w:r>
        <w:t xml:space="preserve"> nicht haben können/ welche von dem </w:t>
      </w:r>
      <w:proofErr w:type="spellStart"/>
      <w:r>
        <w:t>jenigen</w:t>
      </w:r>
      <w:proofErr w:type="spellEnd"/>
      <w:r>
        <w:t xml:space="preserve"> erfordert wird/ welcher andere mit allem </w:t>
      </w:r>
      <w:proofErr w:type="spellStart"/>
      <w:r>
        <w:t>erforderenden</w:t>
      </w:r>
      <w:proofErr w:type="spellEnd"/>
      <w:r>
        <w:t xml:space="preserve"> </w:t>
      </w:r>
      <w:proofErr w:type="spellStart"/>
      <w:r>
        <w:t>nachdruck</w:t>
      </w:r>
      <w:proofErr w:type="spellEnd"/>
      <w:r>
        <w:t xml:space="preserve"> lehren und </w:t>
      </w:r>
      <w:proofErr w:type="spellStart"/>
      <w:r>
        <w:t>auff</w:t>
      </w:r>
      <w:proofErr w:type="spellEnd"/>
      <w:r>
        <w:t xml:space="preserve"> den weg deß Heils </w:t>
      </w:r>
      <w:proofErr w:type="spellStart"/>
      <w:r>
        <w:t>fůhren</w:t>
      </w:r>
      <w:proofErr w:type="spellEnd"/>
      <w:r>
        <w:t xml:space="preserve"> </w:t>
      </w:r>
      <w:proofErr w:type="spellStart"/>
      <w:r>
        <w:t>solte</w:t>
      </w:r>
      <w:proofErr w:type="spellEnd"/>
      <w:r>
        <w:t xml:space="preserve">. Wie dann mir kein </w:t>
      </w:r>
      <w:proofErr w:type="spellStart"/>
      <w:r>
        <w:t>zweiffel</w:t>
      </w:r>
      <w:proofErr w:type="spellEnd"/>
      <w:r>
        <w:t xml:space="preserve"> ist/ daß wir bald eine </w:t>
      </w:r>
      <w:proofErr w:type="spellStart"/>
      <w:r>
        <w:t>gantz</w:t>
      </w:r>
      <w:proofErr w:type="spellEnd"/>
      <w:r>
        <w:t xml:space="preserve"> andere </w:t>
      </w:r>
      <w:proofErr w:type="spellStart"/>
      <w:r>
        <w:t>kirche</w:t>
      </w:r>
      <w:proofErr w:type="spellEnd"/>
      <w:r>
        <w:t xml:space="preserve"> haben würden/ wo wir </w:t>
      </w:r>
      <w:proofErr w:type="spellStart"/>
      <w:r>
        <w:t>lehrer</w:t>
      </w:r>
      <w:proofErr w:type="spellEnd"/>
      <w:r>
        <w:t xml:space="preserve"> derselben </w:t>
      </w:r>
      <w:proofErr w:type="spellStart"/>
      <w:r>
        <w:t>grösten</w:t>
      </w:r>
      <w:proofErr w:type="spellEnd"/>
      <w:r>
        <w:t xml:space="preserve"> theils die </w:t>
      </w:r>
      <w:proofErr w:type="spellStart"/>
      <w:r>
        <w:t>jenige</w:t>
      </w:r>
      <w:proofErr w:type="spellEnd"/>
      <w:r>
        <w:t xml:space="preserve"> wären/ daß wir mit Paulo </w:t>
      </w:r>
      <w:proofErr w:type="spellStart"/>
      <w:r>
        <w:t>ohnerröthet</w:t>
      </w:r>
      <w:proofErr w:type="spellEnd"/>
      <w:r>
        <w:t xml:space="preserve"> unsern gemeinden </w:t>
      </w:r>
      <w:proofErr w:type="spellStart"/>
      <w:r>
        <w:t>zuruffen</w:t>
      </w:r>
      <w:proofErr w:type="spellEnd"/>
      <w:r>
        <w:t xml:space="preserve"> </w:t>
      </w:r>
      <w:proofErr w:type="spellStart"/>
      <w:r>
        <w:t>dörfften</w:t>
      </w:r>
      <w:proofErr w:type="spellEnd"/>
      <w:r>
        <w:t xml:space="preserve">: 1. Cor. 11. v. 1. seyd meine </w:t>
      </w:r>
      <w:proofErr w:type="spellStart"/>
      <w:r>
        <w:t>nachfolger</w:t>
      </w:r>
      <w:proofErr w:type="spellEnd"/>
      <w:r>
        <w:t xml:space="preserve"> gleich wie ich Christi. </w:t>
      </w:r>
    </w:p>
    <w:p w14:paraId="4B668584" w14:textId="77777777" w:rsidR="00F30817" w:rsidRDefault="00F30817" w:rsidP="00F30817">
      <w:pPr>
        <w:pStyle w:val="StandardWeb"/>
      </w:pPr>
      <w:r>
        <w:t xml:space="preserve">Hingegen finden wir der </w:t>
      </w:r>
      <w:proofErr w:type="spellStart"/>
      <w:r>
        <w:t>jenigen</w:t>
      </w:r>
      <w:proofErr w:type="spellEnd"/>
      <w:r>
        <w:t xml:space="preserve"> eine nicht geringe zahl/ die selbst nicht vonnöthen zu seyn halten/ was </w:t>
      </w:r>
      <w:proofErr w:type="spellStart"/>
      <w:r>
        <w:t>wiederumb</w:t>
      </w:r>
      <w:proofErr w:type="spellEnd"/>
      <w:r>
        <w:t xml:space="preserve"> der Apostel Ephes. 4. v. 21. seinen Ephesern/ als </w:t>
      </w:r>
      <w:proofErr w:type="spellStart"/>
      <w:r>
        <w:t>längft</w:t>
      </w:r>
      <w:proofErr w:type="spellEnd"/>
      <w:r>
        <w:t xml:space="preserve"> gelernet/ vorhält/ daß in JESU ein rechtschaffen wesen </w:t>
      </w:r>
      <w:proofErr w:type="spellStart"/>
      <w:r>
        <w:t>seye</w:t>
      </w:r>
      <w:proofErr w:type="spellEnd"/>
      <w:r>
        <w:t xml:space="preserve">: Und also/ daß die gemeine </w:t>
      </w:r>
      <w:proofErr w:type="spellStart"/>
      <w:r>
        <w:t>art</w:t>
      </w:r>
      <w:proofErr w:type="spellEnd"/>
      <w:r>
        <w:t xml:space="preserve"> selig zu werden/ wie der </w:t>
      </w:r>
      <w:proofErr w:type="spellStart"/>
      <w:r>
        <w:t>gröste</w:t>
      </w:r>
      <w:proofErr w:type="spellEnd"/>
      <w:r>
        <w:t xml:space="preserve"> </w:t>
      </w:r>
      <w:proofErr w:type="spellStart"/>
      <w:r>
        <w:t>hauffe</w:t>
      </w:r>
      <w:proofErr w:type="spellEnd"/>
      <w:r>
        <w:t xml:space="preserve"> sich einbildet/ Göttlicher </w:t>
      </w:r>
      <w:proofErr w:type="spellStart"/>
      <w:r>
        <w:t>ordnung</w:t>
      </w:r>
      <w:proofErr w:type="spellEnd"/>
      <w:r>
        <w:t xml:space="preserve"> nicht gemäß </w:t>
      </w:r>
      <w:proofErr w:type="spellStart"/>
      <w:r>
        <w:t>seye</w:t>
      </w:r>
      <w:proofErr w:type="spellEnd"/>
      <w:r>
        <w:t xml:space="preserve">. Wo dann der Prediger selbst nicht anders </w:t>
      </w:r>
      <w:proofErr w:type="spellStart"/>
      <w:r>
        <w:t>darvor</w:t>
      </w:r>
      <w:proofErr w:type="spellEnd"/>
      <w:r>
        <w:t xml:space="preserve"> hält/ wie </w:t>
      </w:r>
      <w:proofErr w:type="spellStart"/>
      <w:r>
        <w:t>wil</w:t>
      </w:r>
      <w:proofErr w:type="spellEnd"/>
      <w:r>
        <w:t xml:space="preserve"> er dann die </w:t>
      </w:r>
      <w:proofErr w:type="spellStart"/>
      <w:r>
        <w:t>zuhörer</w:t>
      </w:r>
      <w:proofErr w:type="spellEnd"/>
      <w:r>
        <w:t xml:space="preserve"> soweit bringen als es nöthig ist? </w:t>
      </w:r>
    </w:p>
    <w:p w14:paraId="371CF843" w14:textId="77777777" w:rsidR="00F30817" w:rsidRPr="00DF2475" w:rsidRDefault="00F30817" w:rsidP="00F30817">
      <w:pPr>
        <w:pStyle w:val="StandardWeb"/>
        <w:rPr>
          <w:lang w:val="en-US"/>
        </w:rPr>
      </w:pPr>
      <w:r>
        <w:lastRenderedPageBreak/>
        <w:t xml:space="preserve">Ich erschrecke und schäme mich fast/ so </w:t>
      </w:r>
      <w:proofErr w:type="spellStart"/>
      <w:r>
        <w:t>offt</w:t>
      </w:r>
      <w:proofErr w:type="spellEnd"/>
      <w:r>
        <w:t xml:space="preserve"> ich daran </w:t>
      </w:r>
      <w:proofErr w:type="spellStart"/>
      <w:r>
        <w:t>gedencke</w:t>
      </w:r>
      <w:proofErr w:type="spellEnd"/>
      <w:r>
        <w:t xml:space="preserve">/ daß die lehre von der ernstlichen innerlichen </w:t>
      </w:r>
      <w:proofErr w:type="spellStart"/>
      <w:r>
        <w:t>gottseligkeit</w:t>
      </w:r>
      <w:proofErr w:type="spellEnd"/>
      <w:r>
        <w:t xml:space="preserve"> etlichen so gar verborgen oder </w:t>
      </w:r>
      <w:proofErr w:type="spellStart"/>
      <w:r>
        <w:t>unbekandt</w:t>
      </w:r>
      <w:proofErr w:type="spellEnd"/>
      <w:r>
        <w:t xml:space="preserve"> solle seyn/ daß/ wer dieselbe mit </w:t>
      </w:r>
      <w:proofErr w:type="spellStart"/>
      <w:r>
        <w:t>eiffer</w:t>
      </w:r>
      <w:proofErr w:type="spellEnd"/>
      <w:r>
        <w:t xml:space="preserve"> treibet/ kaum bey einigen den verdacht eines heimlichen Papisten/ </w:t>
      </w:r>
      <w:proofErr w:type="spellStart"/>
      <w:r>
        <w:t>Weigelianers</w:t>
      </w:r>
      <w:proofErr w:type="spellEnd"/>
      <w:r>
        <w:t xml:space="preserve"> oder </w:t>
      </w:r>
      <w:proofErr w:type="spellStart"/>
      <w:r>
        <w:t>Quäckers</w:t>
      </w:r>
      <w:proofErr w:type="spellEnd"/>
      <w:r>
        <w:t xml:space="preserve"> vermeiden </w:t>
      </w:r>
      <w:proofErr w:type="spellStart"/>
      <w:r>
        <w:t>kan</w:t>
      </w:r>
      <w:proofErr w:type="spellEnd"/>
      <w:r>
        <w:t xml:space="preserve">. Der s. und der </w:t>
      </w:r>
      <w:proofErr w:type="spellStart"/>
      <w:r>
        <w:t>reinigkeit</w:t>
      </w:r>
      <w:proofErr w:type="spellEnd"/>
      <w:r>
        <w:t xml:space="preserve"> der lehr wegen </w:t>
      </w:r>
      <w:proofErr w:type="spellStart"/>
      <w:r>
        <w:t>bekandte</w:t>
      </w:r>
      <w:proofErr w:type="spellEnd"/>
      <w:r>
        <w:t xml:space="preserve"> D. Balthasar Meißner hat zu seiner Zeit geklagt: Daß man kaum mehr deß </w:t>
      </w:r>
      <w:proofErr w:type="spellStart"/>
      <w:r>
        <w:t>Weigelianismi</w:t>
      </w:r>
      <w:proofErr w:type="spellEnd"/>
      <w:r>
        <w:t xml:space="preserve"> und neuen </w:t>
      </w:r>
      <w:proofErr w:type="spellStart"/>
      <w:r>
        <w:t>sectirer</w:t>
      </w:r>
      <w:proofErr w:type="spellEnd"/>
      <w:r>
        <w:t xml:space="preserve"> lehre unverdächtig bleiben könne/ wann wir mit </w:t>
      </w:r>
      <w:proofErr w:type="spellStart"/>
      <w:r>
        <w:t>billichem</w:t>
      </w:r>
      <w:proofErr w:type="spellEnd"/>
      <w:r>
        <w:t xml:space="preserve"> </w:t>
      </w:r>
      <w:proofErr w:type="spellStart"/>
      <w:r>
        <w:t>eiffer</w:t>
      </w:r>
      <w:proofErr w:type="spellEnd"/>
      <w:r>
        <w:t xml:space="preserve"> die </w:t>
      </w:r>
      <w:proofErr w:type="spellStart"/>
      <w:r>
        <w:t>gottseligkeittreiben</w:t>
      </w:r>
      <w:proofErr w:type="spellEnd"/>
      <w:r>
        <w:t xml:space="preserve">/ und was gelehret wird in die </w:t>
      </w:r>
      <w:proofErr w:type="spellStart"/>
      <w:r>
        <w:t>übung</w:t>
      </w:r>
      <w:proofErr w:type="spellEnd"/>
      <w:r>
        <w:t xml:space="preserve"> zu bringen stäts anmahnen. Welches auch neulich beklagt/ mein vielgeliebter </w:t>
      </w:r>
      <w:proofErr w:type="spellStart"/>
      <w:r>
        <w:t>schwager</w:t>
      </w:r>
      <w:proofErr w:type="spellEnd"/>
      <w:r>
        <w:t xml:space="preserve"> Herr D. Johann Ludwig Hartmann/ in seinem Pastoral. </w:t>
      </w:r>
      <w:proofErr w:type="spellStart"/>
      <w:r>
        <w:t>Evangel</w:t>
      </w:r>
      <w:proofErr w:type="spellEnd"/>
      <w:r>
        <w:t xml:space="preserve">. (welches nützliche </w:t>
      </w:r>
      <w:proofErr w:type="spellStart"/>
      <w:r>
        <w:t>werck</w:t>
      </w:r>
      <w:proofErr w:type="spellEnd"/>
      <w:r>
        <w:t xml:space="preserve"> ich bald zusammen </w:t>
      </w:r>
      <w:proofErr w:type="spellStart"/>
      <w:r>
        <w:t>gedrucket</w:t>
      </w:r>
      <w:proofErr w:type="spellEnd"/>
      <w:r>
        <w:t xml:space="preserve"> zu werden sonderlich verlange) </w:t>
      </w:r>
      <w:proofErr w:type="spellStart"/>
      <w:r>
        <w:t>disput</w:t>
      </w:r>
      <w:proofErr w:type="spellEnd"/>
      <w:r>
        <w:t xml:space="preserve">. 3. und die </w:t>
      </w:r>
      <w:proofErr w:type="spellStart"/>
      <w:r>
        <w:t>jenige</w:t>
      </w:r>
      <w:proofErr w:type="spellEnd"/>
      <w:r>
        <w:t xml:space="preserve"> </w:t>
      </w:r>
      <w:proofErr w:type="spellStart"/>
      <w:r>
        <w:t>verse</w:t>
      </w:r>
      <w:proofErr w:type="spellEnd"/>
      <w:r>
        <w:t xml:space="preserve">/ welche dem so Hochverdienten sel. D. Johann Gerharden/ ein dergleichen </w:t>
      </w:r>
      <w:proofErr w:type="spellStart"/>
      <w:r>
        <w:t>verläumbderischer</w:t>
      </w:r>
      <w:proofErr w:type="spellEnd"/>
      <w:r>
        <w:t xml:space="preserve"> verdacht </w:t>
      </w:r>
      <w:proofErr w:type="spellStart"/>
      <w:r>
        <w:t>außgedruckt</w:t>
      </w:r>
      <w:proofErr w:type="spellEnd"/>
      <w:r>
        <w:t xml:space="preserve">/ </w:t>
      </w:r>
      <w:proofErr w:type="spellStart"/>
      <w:r>
        <w:t>beysetzet</w:t>
      </w:r>
      <w:proofErr w:type="spellEnd"/>
      <w:r>
        <w:t xml:space="preserve">: </w:t>
      </w:r>
      <w:proofErr w:type="spellStart"/>
      <w:r>
        <w:t>Qui</w:t>
      </w:r>
      <w:proofErr w:type="spellEnd"/>
      <w:r>
        <w:t xml:space="preserve"> </w:t>
      </w:r>
      <w:proofErr w:type="spellStart"/>
      <w:r>
        <w:t>studium</w:t>
      </w:r>
      <w:proofErr w:type="spellEnd"/>
      <w:r>
        <w:t xml:space="preserve"> hoc </w:t>
      </w:r>
      <w:proofErr w:type="spellStart"/>
      <w:r>
        <w:t>aevo</w:t>
      </w:r>
      <w:proofErr w:type="spellEnd"/>
      <w:r>
        <w:t xml:space="preserve"> </w:t>
      </w:r>
      <w:proofErr w:type="spellStart"/>
      <w:r>
        <w:t>pietatis</w:t>
      </w:r>
      <w:proofErr w:type="spellEnd"/>
      <w:r>
        <w:t xml:space="preserve"> </w:t>
      </w:r>
      <w:proofErr w:type="spellStart"/>
      <w:r>
        <w:t>gnaviter</w:t>
      </w:r>
      <w:proofErr w:type="spellEnd"/>
      <w:r>
        <w:t xml:space="preserve"> </w:t>
      </w:r>
      <w:proofErr w:type="spellStart"/>
      <w:r>
        <w:t>urget</w:t>
      </w:r>
      <w:proofErr w:type="spellEnd"/>
      <w:r>
        <w:t xml:space="preserve">, Er </w:t>
      </w:r>
      <w:proofErr w:type="spellStart"/>
      <w:r>
        <w:t>sophies</w:t>
      </w:r>
      <w:proofErr w:type="spellEnd"/>
      <w:r>
        <w:t xml:space="preserve"> </w:t>
      </w:r>
      <w:proofErr w:type="spellStart"/>
      <w:r>
        <w:t>partem</w:t>
      </w:r>
      <w:proofErr w:type="spellEnd"/>
      <w:r>
        <w:t xml:space="preserve"> </w:t>
      </w:r>
      <w:proofErr w:type="spellStart"/>
      <w:r>
        <w:t>tractar</w:t>
      </w:r>
      <w:proofErr w:type="spellEnd"/>
      <w:r>
        <w:t xml:space="preserve"> </w:t>
      </w:r>
      <w:proofErr w:type="spellStart"/>
      <w:r>
        <w:t>utram</w:t>
      </w:r>
      <w:proofErr w:type="spellEnd"/>
      <w:r>
        <w:t xml:space="preserve"> </w:t>
      </w:r>
      <w:proofErr w:type="spellStart"/>
      <w:r>
        <w:t>que</w:t>
      </w:r>
      <w:proofErr w:type="spellEnd"/>
      <w:r>
        <w:t xml:space="preserve"> </w:t>
      </w:r>
      <w:proofErr w:type="spellStart"/>
      <w:r>
        <w:t>sacrae</w:t>
      </w:r>
      <w:proofErr w:type="spellEnd"/>
      <w:r>
        <w:t xml:space="preserve">. Ille </w:t>
      </w:r>
      <w:proofErr w:type="spellStart"/>
      <w:r>
        <w:t>Rosaecrucius</w:t>
      </w:r>
      <w:proofErr w:type="spellEnd"/>
      <w:r>
        <w:t xml:space="preserve"> </w:t>
      </w:r>
      <w:proofErr w:type="spellStart"/>
      <w:r>
        <w:t>vel</w:t>
      </w:r>
      <w:proofErr w:type="spellEnd"/>
      <w:r>
        <w:t xml:space="preserve"> </w:t>
      </w:r>
      <w:proofErr w:type="spellStart"/>
      <w:r>
        <w:t>Weigelianus</w:t>
      </w:r>
      <w:proofErr w:type="spellEnd"/>
      <w:r>
        <w:t xml:space="preserve"> </w:t>
      </w:r>
      <w:proofErr w:type="spellStart"/>
      <w:r>
        <w:t>habetur</w:t>
      </w:r>
      <w:proofErr w:type="spellEnd"/>
      <w:r>
        <w:t xml:space="preserve">, Er </w:t>
      </w:r>
      <w:proofErr w:type="spellStart"/>
      <w:r>
        <w:t>nota</w:t>
      </w:r>
      <w:proofErr w:type="spellEnd"/>
      <w:r>
        <w:t xml:space="preserve"> </w:t>
      </w:r>
      <w:proofErr w:type="spellStart"/>
      <w:r>
        <w:t>turpis</w:t>
      </w:r>
      <w:proofErr w:type="spellEnd"/>
      <w:r>
        <w:t xml:space="preserve"> ei </w:t>
      </w:r>
      <w:proofErr w:type="spellStart"/>
      <w:r>
        <w:t>scribitur</w:t>
      </w:r>
      <w:proofErr w:type="spellEnd"/>
      <w:r>
        <w:t xml:space="preserve"> </w:t>
      </w:r>
      <w:proofErr w:type="spellStart"/>
      <w:r>
        <w:t>haereseos</w:t>
      </w:r>
      <w:proofErr w:type="spellEnd"/>
      <w:r>
        <w:t xml:space="preserve">. </w:t>
      </w:r>
      <w:r w:rsidRPr="00DF2475">
        <w:rPr>
          <w:lang w:val="en-US"/>
        </w:rPr>
        <w:t xml:space="preserve">De me non </w:t>
      </w:r>
      <w:proofErr w:type="spellStart"/>
      <w:r w:rsidRPr="00DF2475">
        <w:rPr>
          <w:lang w:val="en-US"/>
        </w:rPr>
        <w:t>verita</w:t>
      </w:r>
      <w:proofErr w:type="spellEnd"/>
      <w:r w:rsidRPr="00DF2475">
        <w:rPr>
          <w:lang w:val="en-US"/>
        </w:rPr>
        <w:t xml:space="preserve"> </w:t>
      </w:r>
      <w:proofErr w:type="spellStart"/>
      <w:r w:rsidRPr="00DF2475">
        <w:rPr>
          <w:lang w:val="en-US"/>
        </w:rPr>
        <w:t>est</w:t>
      </w:r>
      <w:proofErr w:type="spellEnd"/>
      <w:r w:rsidRPr="00DF2475">
        <w:rPr>
          <w:lang w:val="en-US"/>
        </w:rPr>
        <w:t xml:space="preserve"> </w:t>
      </w:r>
      <w:proofErr w:type="spellStart"/>
      <w:r w:rsidRPr="00DF2475">
        <w:rPr>
          <w:lang w:val="en-US"/>
        </w:rPr>
        <w:t>virosa</w:t>
      </w:r>
      <w:proofErr w:type="spellEnd"/>
      <w:r w:rsidRPr="00DF2475">
        <w:rPr>
          <w:lang w:val="en-US"/>
        </w:rPr>
        <w:t xml:space="preserve"> </w:t>
      </w:r>
      <w:proofErr w:type="spellStart"/>
      <w:r w:rsidRPr="00DF2475">
        <w:rPr>
          <w:lang w:val="en-US"/>
        </w:rPr>
        <w:t>calumnia</w:t>
      </w:r>
      <w:proofErr w:type="spellEnd"/>
      <w:r w:rsidRPr="00DF2475">
        <w:rPr>
          <w:lang w:val="en-US"/>
        </w:rPr>
        <w:t xml:space="preserve"> id ipsum </w:t>
      </w:r>
      <w:proofErr w:type="spellStart"/>
      <w:r w:rsidRPr="00DF2475">
        <w:rPr>
          <w:lang w:val="en-US"/>
        </w:rPr>
        <w:t>spargere</w:t>
      </w:r>
      <w:proofErr w:type="spellEnd"/>
      <w:r w:rsidRPr="00DF2475">
        <w:rPr>
          <w:lang w:val="en-US"/>
        </w:rPr>
        <w:t xml:space="preserve">, &amp; his </w:t>
      </w:r>
      <w:proofErr w:type="spellStart"/>
      <w:r w:rsidRPr="00DF2475">
        <w:rPr>
          <w:lang w:val="en-US"/>
        </w:rPr>
        <w:t>nugis</w:t>
      </w:r>
      <w:proofErr w:type="spellEnd"/>
      <w:r w:rsidRPr="00DF2475">
        <w:rPr>
          <w:lang w:val="en-US"/>
        </w:rPr>
        <w:t xml:space="preserve"> </w:t>
      </w:r>
      <w:proofErr w:type="spellStart"/>
      <w:r w:rsidRPr="00DF2475">
        <w:rPr>
          <w:lang w:val="en-US"/>
        </w:rPr>
        <w:t>conciliare</w:t>
      </w:r>
      <w:proofErr w:type="spellEnd"/>
      <w:r w:rsidRPr="00DF2475">
        <w:rPr>
          <w:lang w:val="en-US"/>
        </w:rPr>
        <w:t xml:space="preserve"> </w:t>
      </w:r>
      <w:proofErr w:type="spellStart"/>
      <w:r w:rsidRPr="00DF2475">
        <w:rPr>
          <w:lang w:val="en-US"/>
        </w:rPr>
        <w:t>fidem</w:t>
      </w:r>
      <w:proofErr w:type="spellEnd"/>
      <w:r w:rsidRPr="00DF2475">
        <w:rPr>
          <w:lang w:val="en-US"/>
        </w:rPr>
        <w:t xml:space="preserve">. O </w:t>
      </w:r>
      <w:proofErr w:type="spellStart"/>
      <w:r w:rsidRPr="00DF2475">
        <w:rPr>
          <w:lang w:val="en-US"/>
        </w:rPr>
        <w:t>cœcas</w:t>
      </w:r>
      <w:proofErr w:type="spellEnd"/>
      <w:r w:rsidRPr="00DF2475">
        <w:rPr>
          <w:lang w:val="en-US"/>
        </w:rPr>
        <w:t xml:space="preserve"> </w:t>
      </w:r>
      <w:proofErr w:type="spellStart"/>
      <w:r w:rsidRPr="00DF2475">
        <w:rPr>
          <w:lang w:val="en-US"/>
        </w:rPr>
        <w:t>hominum</w:t>
      </w:r>
      <w:proofErr w:type="spellEnd"/>
      <w:r w:rsidRPr="00DF2475">
        <w:rPr>
          <w:lang w:val="en-US"/>
        </w:rPr>
        <w:t xml:space="preserve"> </w:t>
      </w:r>
      <w:proofErr w:type="spellStart"/>
      <w:r w:rsidRPr="00DF2475">
        <w:rPr>
          <w:lang w:val="en-US"/>
        </w:rPr>
        <w:t>mentes</w:t>
      </w:r>
      <w:proofErr w:type="spellEnd"/>
      <w:r w:rsidRPr="00DF2475">
        <w:rPr>
          <w:lang w:val="en-US"/>
        </w:rPr>
        <w:t xml:space="preserve">! O pectora </w:t>
      </w:r>
      <w:proofErr w:type="spellStart"/>
      <w:r w:rsidRPr="00DF2475">
        <w:rPr>
          <w:lang w:val="en-US"/>
        </w:rPr>
        <w:t>cœca</w:t>
      </w:r>
      <w:proofErr w:type="spellEnd"/>
      <w:r w:rsidRPr="00DF2475">
        <w:rPr>
          <w:lang w:val="en-US"/>
        </w:rPr>
        <w:t xml:space="preserve">! O sine </w:t>
      </w:r>
      <w:proofErr w:type="spellStart"/>
      <w:r w:rsidRPr="00DF2475">
        <w:rPr>
          <w:lang w:val="en-US"/>
        </w:rPr>
        <w:t>judicio</w:t>
      </w:r>
      <w:proofErr w:type="spellEnd"/>
      <w:r w:rsidRPr="00DF2475">
        <w:rPr>
          <w:lang w:val="en-US"/>
        </w:rPr>
        <w:t xml:space="preserve"> debile judicium! </w:t>
      </w:r>
      <w:proofErr w:type="spellStart"/>
      <w:r w:rsidRPr="00DF2475">
        <w:rPr>
          <w:lang w:val="en-US"/>
        </w:rPr>
        <w:t>Discite</w:t>
      </w:r>
      <w:proofErr w:type="spellEnd"/>
      <w:r w:rsidRPr="00DF2475">
        <w:rPr>
          <w:lang w:val="en-US"/>
        </w:rPr>
        <w:t xml:space="preserve"> </w:t>
      </w:r>
      <w:proofErr w:type="spellStart"/>
      <w:r w:rsidRPr="00DF2475">
        <w:rPr>
          <w:lang w:val="en-US"/>
        </w:rPr>
        <w:t>quaeso</w:t>
      </w:r>
      <w:proofErr w:type="spellEnd"/>
      <w:r w:rsidRPr="00DF2475">
        <w:rPr>
          <w:lang w:val="en-US"/>
        </w:rPr>
        <w:t xml:space="preserve"> </w:t>
      </w:r>
      <w:proofErr w:type="spellStart"/>
      <w:r w:rsidRPr="00DF2475">
        <w:rPr>
          <w:lang w:val="en-US"/>
        </w:rPr>
        <w:t>prius</w:t>
      </w:r>
      <w:proofErr w:type="spellEnd"/>
      <w:r w:rsidRPr="00DF2475">
        <w:rPr>
          <w:lang w:val="en-US"/>
        </w:rPr>
        <w:t xml:space="preserve">, </w:t>
      </w:r>
      <w:proofErr w:type="spellStart"/>
      <w:r w:rsidRPr="00DF2475">
        <w:rPr>
          <w:lang w:val="en-US"/>
        </w:rPr>
        <w:t>quis</w:t>
      </w:r>
      <w:proofErr w:type="spellEnd"/>
      <w:r w:rsidRPr="00DF2475">
        <w:rPr>
          <w:lang w:val="en-US"/>
        </w:rPr>
        <w:t xml:space="preserve"> </w:t>
      </w:r>
      <w:proofErr w:type="spellStart"/>
      <w:r w:rsidRPr="00DF2475">
        <w:rPr>
          <w:lang w:val="en-US"/>
        </w:rPr>
        <w:t>verè</w:t>
      </w:r>
      <w:proofErr w:type="spellEnd"/>
      <w:r w:rsidRPr="00DF2475">
        <w:rPr>
          <w:lang w:val="en-US"/>
        </w:rPr>
        <w:t xml:space="preserve"> </w:t>
      </w:r>
      <w:proofErr w:type="spellStart"/>
      <w:r w:rsidRPr="00DF2475">
        <w:rPr>
          <w:lang w:val="en-US"/>
        </w:rPr>
        <w:t>Weigelianus</w:t>
      </w:r>
      <w:proofErr w:type="spellEnd"/>
      <w:r w:rsidRPr="00DF2475">
        <w:rPr>
          <w:lang w:val="en-US"/>
        </w:rPr>
        <w:t xml:space="preserve">? </w:t>
      </w:r>
      <w:proofErr w:type="spellStart"/>
      <w:r w:rsidRPr="00DF2475">
        <w:rPr>
          <w:lang w:val="en-US"/>
        </w:rPr>
        <w:t>Quisve</w:t>
      </w:r>
      <w:proofErr w:type="spellEnd"/>
      <w:r w:rsidRPr="00DF2475">
        <w:rPr>
          <w:lang w:val="en-US"/>
        </w:rPr>
        <w:t xml:space="preserve"> </w:t>
      </w:r>
      <w:proofErr w:type="spellStart"/>
      <w:r w:rsidRPr="00DF2475">
        <w:rPr>
          <w:lang w:val="en-US"/>
        </w:rPr>
        <w:t>Rosaecrucius</w:t>
      </w:r>
      <w:proofErr w:type="spellEnd"/>
      <w:r w:rsidRPr="00DF2475">
        <w:rPr>
          <w:lang w:val="en-US"/>
        </w:rPr>
        <w:t xml:space="preserve">, </w:t>
      </w:r>
      <w:proofErr w:type="spellStart"/>
      <w:r w:rsidRPr="00DF2475">
        <w:rPr>
          <w:lang w:val="en-US"/>
        </w:rPr>
        <w:t>discite</w:t>
      </w:r>
      <w:proofErr w:type="spellEnd"/>
      <w:r w:rsidRPr="00DF2475">
        <w:rPr>
          <w:lang w:val="en-US"/>
        </w:rPr>
        <w:t xml:space="preserve"> </w:t>
      </w:r>
      <w:proofErr w:type="spellStart"/>
      <w:r w:rsidRPr="00DF2475">
        <w:rPr>
          <w:lang w:val="en-US"/>
        </w:rPr>
        <w:t>quaeso</w:t>
      </w:r>
      <w:proofErr w:type="spellEnd"/>
      <w:r w:rsidRPr="00DF2475">
        <w:rPr>
          <w:lang w:val="en-US"/>
        </w:rPr>
        <w:t xml:space="preserve"> </w:t>
      </w:r>
      <w:proofErr w:type="spellStart"/>
      <w:r w:rsidRPr="00DF2475">
        <w:rPr>
          <w:lang w:val="en-US"/>
        </w:rPr>
        <w:t>prius</w:t>
      </w:r>
      <w:proofErr w:type="spellEnd"/>
      <w:r w:rsidRPr="00DF2475">
        <w:rPr>
          <w:lang w:val="en-US"/>
        </w:rPr>
        <w:t xml:space="preserve">. </w:t>
      </w:r>
      <w:proofErr w:type="spellStart"/>
      <w:r w:rsidRPr="00DF2475">
        <w:rPr>
          <w:lang w:val="en-US"/>
        </w:rPr>
        <w:t>Dispellunt</w:t>
      </w:r>
      <w:proofErr w:type="spellEnd"/>
      <w:r w:rsidRPr="00DF2475">
        <w:rPr>
          <w:lang w:val="en-US"/>
        </w:rPr>
        <w:t xml:space="preserve"> radii </w:t>
      </w:r>
      <w:proofErr w:type="spellStart"/>
      <w:r w:rsidRPr="00DF2475">
        <w:rPr>
          <w:lang w:val="en-US"/>
        </w:rPr>
        <w:t>solares</w:t>
      </w:r>
      <w:proofErr w:type="spellEnd"/>
      <w:r w:rsidRPr="00DF2475">
        <w:rPr>
          <w:lang w:val="en-US"/>
        </w:rPr>
        <w:t xml:space="preserve"> </w:t>
      </w:r>
      <w:proofErr w:type="spellStart"/>
      <w:r w:rsidRPr="00DF2475">
        <w:rPr>
          <w:lang w:val="en-US"/>
        </w:rPr>
        <w:t>nubila</w:t>
      </w:r>
      <w:proofErr w:type="spellEnd"/>
      <w:r w:rsidRPr="00DF2475">
        <w:rPr>
          <w:lang w:val="en-US"/>
        </w:rPr>
        <w:t xml:space="preserve"> </w:t>
      </w:r>
      <w:proofErr w:type="spellStart"/>
      <w:r w:rsidRPr="00DF2475">
        <w:rPr>
          <w:lang w:val="en-US"/>
        </w:rPr>
        <w:t>cœli</w:t>
      </w:r>
      <w:proofErr w:type="spellEnd"/>
      <w:r w:rsidRPr="00DF2475">
        <w:rPr>
          <w:lang w:val="en-US"/>
        </w:rPr>
        <w:t xml:space="preserve">, Lux </w:t>
      </w:r>
      <w:proofErr w:type="spellStart"/>
      <w:r w:rsidRPr="00DF2475">
        <w:rPr>
          <w:lang w:val="en-US"/>
        </w:rPr>
        <w:t>veri</w:t>
      </w:r>
      <w:proofErr w:type="spellEnd"/>
      <w:r w:rsidRPr="00DF2475">
        <w:rPr>
          <w:lang w:val="en-US"/>
        </w:rPr>
        <w:t xml:space="preserve"> è </w:t>
      </w:r>
      <w:proofErr w:type="spellStart"/>
      <w:r w:rsidRPr="00DF2475">
        <w:rPr>
          <w:lang w:val="en-US"/>
        </w:rPr>
        <w:t>falsis</w:t>
      </w:r>
      <w:proofErr w:type="spellEnd"/>
      <w:r w:rsidRPr="00DF2475">
        <w:rPr>
          <w:lang w:val="en-US"/>
        </w:rPr>
        <w:t xml:space="preserve"> </w:t>
      </w:r>
      <w:proofErr w:type="spellStart"/>
      <w:r w:rsidRPr="00DF2475">
        <w:rPr>
          <w:lang w:val="en-US"/>
        </w:rPr>
        <w:t>clarior</w:t>
      </w:r>
      <w:proofErr w:type="spellEnd"/>
      <w:r w:rsidRPr="00DF2475">
        <w:rPr>
          <w:lang w:val="en-US"/>
        </w:rPr>
        <w:t xml:space="preserve"> </w:t>
      </w:r>
      <w:proofErr w:type="spellStart"/>
      <w:r w:rsidRPr="00DF2475">
        <w:rPr>
          <w:lang w:val="en-US"/>
        </w:rPr>
        <w:t>emicuit</w:t>
      </w:r>
      <w:proofErr w:type="spellEnd"/>
      <w:r w:rsidRPr="00DF2475">
        <w:rPr>
          <w:lang w:val="en-US"/>
        </w:rPr>
        <w:t xml:space="preserve">. </w:t>
      </w:r>
    </w:p>
    <w:p w14:paraId="6D6CFDFA" w14:textId="77777777" w:rsidR="00F30817" w:rsidRDefault="00F30817" w:rsidP="00F30817">
      <w:pPr>
        <w:pStyle w:val="StandardWeb"/>
      </w:pPr>
      <w:r>
        <w:t xml:space="preserve">Wie könnte fast grösser elend und </w:t>
      </w:r>
      <w:proofErr w:type="spellStart"/>
      <w:r>
        <w:t>verderbnüß</w:t>
      </w:r>
      <w:proofErr w:type="spellEnd"/>
      <w:r>
        <w:t xml:space="preserve"> seyn/ als daß eines </w:t>
      </w:r>
      <w:proofErr w:type="spellStart"/>
      <w:r>
        <w:t>verdachts</w:t>
      </w:r>
      <w:proofErr w:type="spellEnd"/>
      <w:r>
        <w:t xml:space="preserve"> und böser nachrede </w:t>
      </w:r>
      <w:proofErr w:type="spellStart"/>
      <w:r>
        <w:t>ursach</w:t>
      </w:r>
      <w:proofErr w:type="spellEnd"/>
      <w:r>
        <w:t xml:space="preserve"> solle darinnen gesucht werden/ was seines </w:t>
      </w:r>
      <w:proofErr w:type="spellStart"/>
      <w:r>
        <w:t>billichen</w:t>
      </w:r>
      <w:proofErr w:type="spellEnd"/>
      <w:r>
        <w:t xml:space="preserve"> </w:t>
      </w:r>
      <w:proofErr w:type="spellStart"/>
      <w:r>
        <w:t>lobs</w:t>
      </w:r>
      <w:proofErr w:type="spellEnd"/>
      <w:r>
        <w:t xml:space="preserve"> </w:t>
      </w:r>
      <w:proofErr w:type="spellStart"/>
      <w:r>
        <w:t>werth</w:t>
      </w:r>
      <w:proofErr w:type="spellEnd"/>
      <w:r>
        <w:t xml:space="preserve"> ist? das </w:t>
      </w:r>
      <w:proofErr w:type="spellStart"/>
      <w:r>
        <w:t>heisset</w:t>
      </w:r>
      <w:proofErr w:type="spellEnd"/>
      <w:r>
        <w:t xml:space="preserve"> je: sie </w:t>
      </w:r>
      <w:proofErr w:type="spellStart"/>
      <w:r>
        <w:t>reissen</w:t>
      </w:r>
      <w:proofErr w:type="spellEnd"/>
      <w:r>
        <w:t xml:space="preserve"> den </w:t>
      </w:r>
      <w:proofErr w:type="spellStart"/>
      <w:r>
        <w:t>grund</w:t>
      </w:r>
      <w:proofErr w:type="spellEnd"/>
      <w:r>
        <w:t xml:space="preserve"> </w:t>
      </w:r>
      <w:proofErr w:type="spellStart"/>
      <w:r>
        <w:t>umb</w:t>
      </w:r>
      <w:proofErr w:type="spellEnd"/>
      <w:r>
        <w:t xml:space="preserve">/ was </w:t>
      </w:r>
      <w:proofErr w:type="spellStart"/>
      <w:r>
        <w:t>solte</w:t>
      </w:r>
      <w:proofErr w:type="spellEnd"/>
      <w:r>
        <w:t xml:space="preserve"> der gerechte </w:t>
      </w:r>
      <w:proofErr w:type="spellStart"/>
      <w:r>
        <w:t>außrichten</w:t>
      </w:r>
      <w:proofErr w:type="spellEnd"/>
      <w:r>
        <w:t xml:space="preserve">? </w:t>
      </w:r>
    </w:p>
    <w:p w14:paraId="09583F48" w14:textId="77777777" w:rsidR="00F30817" w:rsidRDefault="00F30817" w:rsidP="00F30817">
      <w:pPr>
        <w:pStyle w:val="StandardWeb"/>
      </w:pPr>
      <w:r>
        <w:t xml:space="preserve">So sind auch </w:t>
      </w:r>
      <w:proofErr w:type="spellStart"/>
      <w:r>
        <w:t>sonsten</w:t>
      </w:r>
      <w:proofErr w:type="spellEnd"/>
      <w:r>
        <w:t xml:space="preserve"> der </w:t>
      </w:r>
      <w:proofErr w:type="spellStart"/>
      <w:r>
        <w:t>jenigen</w:t>
      </w:r>
      <w:proofErr w:type="spellEnd"/>
      <w:r>
        <w:t xml:space="preserve"> viel/ die den schaden Josephs in vielen dingen nicht verstehen: sondern wo wir nur eben von den </w:t>
      </w:r>
      <w:proofErr w:type="spellStart"/>
      <w:r>
        <w:t>widersachern</w:t>
      </w:r>
      <w:proofErr w:type="spellEnd"/>
      <w:r>
        <w:t xml:space="preserve"> falscher Religion keine </w:t>
      </w:r>
      <w:proofErr w:type="spellStart"/>
      <w:r>
        <w:t>noht</w:t>
      </w:r>
      <w:proofErr w:type="spellEnd"/>
      <w:r>
        <w:t xml:space="preserve"> hätten/ und </w:t>
      </w:r>
      <w:proofErr w:type="spellStart"/>
      <w:r>
        <w:t>äusserlicher</w:t>
      </w:r>
      <w:proofErr w:type="spellEnd"/>
      <w:r>
        <w:t xml:space="preserve"> friede wäre/ </w:t>
      </w:r>
      <w:proofErr w:type="spellStart"/>
      <w:r>
        <w:t>meyneten</w:t>
      </w:r>
      <w:proofErr w:type="spellEnd"/>
      <w:r>
        <w:t xml:space="preserve">/ die </w:t>
      </w:r>
      <w:proofErr w:type="spellStart"/>
      <w:r>
        <w:t>kirche</w:t>
      </w:r>
      <w:proofErr w:type="spellEnd"/>
      <w:r>
        <w:t xml:space="preserve"> stünde in dem glückseligsten </w:t>
      </w:r>
      <w:proofErr w:type="spellStart"/>
      <w:r>
        <w:t>stande</w:t>
      </w:r>
      <w:proofErr w:type="spellEnd"/>
      <w:r>
        <w:t xml:space="preserve">; sehen also </w:t>
      </w:r>
      <w:proofErr w:type="spellStart"/>
      <w:r>
        <w:t>deroselben</w:t>
      </w:r>
      <w:proofErr w:type="spellEnd"/>
      <w:r>
        <w:t xml:space="preserve"> gefährliche wunden </w:t>
      </w:r>
      <w:proofErr w:type="spellStart"/>
      <w:r>
        <w:t>durchauß</w:t>
      </w:r>
      <w:proofErr w:type="spellEnd"/>
      <w:r>
        <w:t xml:space="preserve"> nicht: wie sollen sie dann solche verbinden oder </w:t>
      </w:r>
      <w:proofErr w:type="spellStart"/>
      <w:r>
        <w:t>heylen</w:t>
      </w:r>
      <w:proofErr w:type="spellEnd"/>
      <w:r>
        <w:t xml:space="preserve">? </w:t>
      </w:r>
    </w:p>
    <w:p w14:paraId="19807085" w14:textId="77777777" w:rsidR="00F30817" w:rsidRDefault="00F30817" w:rsidP="00F30817">
      <w:pPr>
        <w:pStyle w:val="StandardWeb"/>
      </w:pPr>
      <w:r>
        <w:t xml:space="preserve">Daher </w:t>
      </w:r>
      <w:proofErr w:type="spellStart"/>
      <w:r>
        <w:t>kommets</w:t>
      </w:r>
      <w:proofErr w:type="spellEnd"/>
      <w:r>
        <w:t xml:space="preserve">/ da die </w:t>
      </w:r>
      <w:proofErr w:type="spellStart"/>
      <w:r>
        <w:t>controversien</w:t>
      </w:r>
      <w:proofErr w:type="spellEnd"/>
      <w:r>
        <w:t xml:space="preserve"> zwar </w:t>
      </w:r>
      <w:proofErr w:type="spellStart"/>
      <w:r>
        <w:t>freylich</w:t>
      </w:r>
      <w:proofErr w:type="spellEnd"/>
      <w:r>
        <w:t xml:space="preserve"> auch mit zu der </w:t>
      </w:r>
      <w:proofErr w:type="spellStart"/>
      <w:r>
        <w:t>Theologi</w:t>
      </w:r>
      <w:proofErr w:type="spellEnd"/>
      <w:r>
        <w:t xml:space="preserve"> gehören/ und wir nicht nur wissen sollen was wahr ist/ demselben zu folgen/ sondern auch was falsch ist/ demselben zu begegnen/ aber sie doch weder das einige noch vornehmste sind; daß ihrer nicht wenige fast alles allein </w:t>
      </w:r>
      <w:proofErr w:type="spellStart"/>
      <w:r>
        <w:t>auff</w:t>
      </w:r>
      <w:proofErr w:type="spellEnd"/>
      <w:r>
        <w:t xml:space="preserve"> die </w:t>
      </w:r>
      <w:proofErr w:type="spellStart"/>
      <w:r>
        <w:t>controversien</w:t>
      </w:r>
      <w:proofErr w:type="spellEnd"/>
      <w:r>
        <w:t xml:space="preserve"> setzen: und </w:t>
      </w:r>
      <w:proofErr w:type="spellStart"/>
      <w:r>
        <w:t>meynen</w:t>
      </w:r>
      <w:proofErr w:type="spellEnd"/>
      <w:r>
        <w:t xml:space="preserve">/ es </w:t>
      </w:r>
      <w:proofErr w:type="spellStart"/>
      <w:r>
        <w:t>seye</w:t>
      </w:r>
      <w:proofErr w:type="spellEnd"/>
      <w:r>
        <w:t xml:space="preserve"> der </w:t>
      </w:r>
      <w:proofErr w:type="spellStart"/>
      <w:r>
        <w:t>sachen</w:t>
      </w:r>
      <w:proofErr w:type="spellEnd"/>
      <w:r>
        <w:t xml:space="preserve"> stattlich gerathen/ wo wir nur wissen/ wie Papisten/ </w:t>
      </w:r>
      <w:proofErr w:type="spellStart"/>
      <w:r>
        <w:t>Reformirten</w:t>
      </w:r>
      <w:proofErr w:type="spellEnd"/>
      <w:r>
        <w:t xml:space="preserve">/ </w:t>
      </w:r>
      <w:proofErr w:type="spellStart"/>
      <w:r>
        <w:t>Wiedertäuffern</w:t>
      </w:r>
      <w:proofErr w:type="spellEnd"/>
      <w:r>
        <w:t xml:space="preserve">/ rc. </w:t>
      </w:r>
      <w:proofErr w:type="spellStart"/>
      <w:r>
        <w:t>auff</w:t>
      </w:r>
      <w:proofErr w:type="spellEnd"/>
      <w:r>
        <w:t xml:space="preserve"> ihre </w:t>
      </w:r>
      <w:proofErr w:type="spellStart"/>
      <w:r>
        <w:t>irrthume</w:t>
      </w:r>
      <w:proofErr w:type="spellEnd"/>
      <w:r>
        <w:t xml:space="preserve"> zu antworten </w:t>
      </w:r>
      <w:proofErr w:type="spellStart"/>
      <w:r>
        <w:t>seye</w:t>
      </w:r>
      <w:proofErr w:type="spellEnd"/>
      <w:r>
        <w:t xml:space="preserve">. Es gehe </w:t>
      </w:r>
      <w:proofErr w:type="spellStart"/>
      <w:r>
        <w:t>nachmahl</w:t>
      </w:r>
      <w:proofErr w:type="spellEnd"/>
      <w:r>
        <w:t xml:space="preserve"> mit den </w:t>
      </w:r>
      <w:proofErr w:type="spellStart"/>
      <w:r>
        <w:t>früchten</w:t>
      </w:r>
      <w:proofErr w:type="spellEnd"/>
      <w:r>
        <w:t xml:space="preserve"> der </w:t>
      </w:r>
      <w:proofErr w:type="spellStart"/>
      <w:r>
        <w:t>jenigen</w:t>
      </w:r>
      <w:proofErr w:type="spellEnd"/>
      <w:r>
        <w:t xml:space="preserve"> </w:t>
      </w:r>
      <w:proofErr w:type="spellStart"/>
      <w:r>
        <w:t>articul</w:t>
      </w:r>
      <w:proofErr w:type="spellEnd"/>
      <w:r>
        <w:t xml:space="preserve">/ welche wir etwa auch noch mit ihnen gemein haben/ und mit denen von allen erkennenden lebens-regeln wie es wolle. Es klagte der alte und </w:t>
      </w:r>
      <w:proofErr w:type="spellStart"/>
      <w:r>
        <w:t>erfahrne</w:t>
      </w:r>
      <w:proofErr w:type="spellEnd"/>
      <w:r>
        <w:t xml:space="preserve"> Kirchenlehrer Gregorius </w:t>
      </w:r>
      <w:proofErr w:type="spellStart"/>
      <w:r>
        <w:t>Nazianzenus</w:t>
      </w:r>
      <w:proofErr w:type="spellEnd"/>
      <w:r>
        <w:t xml:space="preserve"> (Epist. 21. oder nach der Griechischen </w:t>
      </w:r>
      <w:proofErr w:type="spellStart"/>
      <w:r>
        <w:t>edition</w:t>
      </w:r>
      <w:proofErr w:type="spellEnd"/>
      <w:r>
        <w:t xml:space="preserve"> </w:t>
      </w:r>
      <w:proofErr w:type="spellStart"/>
      <w:r>
        <w:t>Ep</w:t>
      </w:r>
      <w:proofErr w:type="spellEnd"/>
      <w:r>
        <w:t xml:space="preserve">. 1.) sehr </w:t>
      </w:r>
      <w:proofErr w:type="spellStart"/>
      <w:r>
        <w:t>bedächtlich</w:t>
      </w:r>
      <w:proofErr w:type="spellEnd"/>
      <w:r>
        <w:t xml:space="preserve"> zu seiner zeit über solche </w:t>
      </w:r>
      <w:proofErr w:type="spellStart"/>
      <w:r>
        <w:t>streitsucht</w:t>
      </w:r>
      <w:proofErr w:type="spellEnd"/>
      <w:r>
        <w:t xml:space="preserve">/ (welche klage der s. D. Christoph </w:t>
      </w:r>
      <w:proofErr w:type="spellStart"/>
      <w:r>
        <w:t>scheibler</w:t>
      </w:r>
      <w:proofErr w:type="spellEnd"/>
      <w:r>
        <w:t xml:space="preserve"> in seiner schönen und </w:t>
      </w:r>
      <w:proofErr w:type="spellStart"/>
      <w:r>
        <w:t>merckwürdigen</w:t>
      </w:r>
      <w:proofErr w:type="spellEnd"/>
      <w:r>
        <w:t xml:space="preserve"> Vorrede über das Manuale ad </w:t>
      </w:r>
      <w:proofErr w:type="spellStart"/>
      <w:r>
        <w:t>Theol</w:t>
      </w:r>
      <w:proofErr w:type="spellEnd"/>
      <w:r>
        <w:t xml:space="preserve">. </w:t>
      </w:r>
      <w:proofErr w:type="spellStart"/>
      <w:r>
        <w:t>pract</w:t>
      </w:r>
      <w:proofErr w:type="spellEnd"/>
      <w:r>
        <w:t xml:space="preserve">. so vor das </w:t>
      </w:r>
      <w:proofErr w:type="spellStart"/>
      <w:r>
        <w:t>nūtzliche</w:t>
      </w:r>
      <w:proofErr w:type="spellEnd"/>
      <w:r>
        <w:t xml:space="preserve"> </w:t>
      </w:r>
      <w:proofErr w:type="spellStart"/>
      <w:r>
        <w:t>werck</w:t>
      </w:r>
      <w:proofErr w:type="spellEnd"/>
      <w:r>
        <w:t xml:space="preserve"> seiner </w:t>
      </w:r>
      <w:proofErr w:type="spellStart"/>
      <w:r>
        <w:t>aurifodinae</w:t>
      </w:r>
      <w:proofErr w:type="spellEnd"/>
      <w:r>
        <w:t xml:space="preserve"> auch </w:t>
      </w:r>
      <w:proofErr w:type="spellStart"/>
      <w:r>
        <w:t>vorgesetzet</w:t>
      </w:r>
      <w:proofErr w:type="spellEnd"/>
      <w:r>
        <w:t xml:space="preserve"> ist/ nicht </w:t>
      </w:r>
      <w:proofErr w:type="spellStart"/>
      <w:r>
        <w:t>unbillich</w:t>
      </w:r>
      <w:proofErr w:type="spellEnd"/>
      <w:r>
        <w:t xml:space="preserve"> </w:t>
      </w:r>
      <w:proofErr w:type="spellStart"/>
      <w:r>
        <w:t>auff</w:t>
      </w:r>
      <w:proofErr w:type="spellEnd"/>
      <w:r>
        <w:t xml:space="preserve"> unsere </w:t>
      </w:r>
      <w:proofErr w:type="spellStart"/>
      <w:r>
        <w:t>zeiten</w:t>
      </w:r>
      <w:proofErr w:type="spellEnd"/>
      <w:r>
        <w:t xml:space="preserve"> ziehet) Omnes uno hoc nomine </w:t>
      </w:r>
      <w:proofErr w:type="spellStart"/>
      <w:r>
        <w:t>pii</w:t>
      </w:r>
      <w:proofErr w:type="spellEnd"/>
      <w:r>
        <w:t xml:space="preserve"> </w:t>
      </w:r>
      <w:proofErr w:type="spellStart"/>
      <w:r>
        <w:t>sumus</w:t>
      </w:r>
      <w:proofErr w:type="spellEnd"/>
      <w:r>
        <w:t xml:space="preserve">, </w:t>
      </w:r>
      <w:proofErr w:type="spellStart"/>
      <w:r>
        <w:t>quia</w:t>
      </w:r>
      <w:proofErr w:type="spellEnd"/>
      <w:r>
        <w:t xml:space="preserve"> alii </w:t>
      </w:r>
      <w:proofErr w:type="spellStart"/>
      <w:r>
        <w:t>alios</w:t>
      </w:r>
      <w:proofErr w:type="spellEnd"/>
      <w:r>
        <w:t xml:space="preserve"> </w:t>
      </w:r>
      <w:proofErr w:type="spellStart"/>
      <w:r>
        <w:t>impietatis</w:t>
      </w:r>
      <w:proofErr w:type="spellEnd"/>
      <w:r>
        <w:t xml:space="preserve"> </w:t>
      </w:r>
      <w:proofErr w:type="spellStart"/>
      <w:r>
        <w:t>condemnamus</w:t>
      </w:r>
      <w:proofErr w:type="spellEnd"/>
      <w:r>
        <w:t xml:space="preserve">. Das ist: Wir sind alle allein darinnen gottselige </w:t>
      </w:r>
      <w:proofErr w:type="spellStart"/>
      <w:r>
        <w:t>leut</w:t>
      </w:r>
      <w:proofErr w:type="spellEnd"/>
      <w:r>
        <w:t xml:space="preserve">/ daß wir einer den andern als gottlose verdammen. Malos &amp; </w:t>
      </w:r>
      <w:proofErr w:type="spellStart"/>
      <w:r>
        <w:t>bonos</w:t>
      </w:r>
      <w:proofErr w:type="spellEnd"/>
      <w:r>
        <w:t xml:space="preserve"> non </w:t>
      </w:r>
      <w:proofErr w:type="spellStart"/>
      <w:r>
        <w:t>vitae</w:t>
      </w:r>
      <w:proofErr w:type="spellEnd"/>
      <w:r>
        <w:t xml:space="preserve"> sed </w:t>
      </w:r>
      <w:proofErr w:type="spellStart"/>
      <w:r>
        <w:t>dissidii</w:t>
      </w:r>
      <w:proofErr w:type="spellEnd"/>
      <w:r>
        <w:t xml:space="preserve"> </w:t>
      </w:r>
      <w:proofErr w:type="spellStart"/>
      <w:r>
        <w:t>vel</w:t>
      </w:r>
      <w:proofErr w:type="spellEnd"/>
      <w:r>
        <w:t xml:space="preserve"> </w:t>
      </w:r>
      <w:proofErr w:type="spellStart"/>
      <w:r>
        <w:t>concordis</w:t>
      </w:r>
      <w:proofErr w:type="spellEnd"/>
      <w:r>
        <w:t xml:space="preserve"> </w:t>
      </w:r>
      <w:proofErr w:type="spellStart"/>
      <w:r>
        <w:t>doctrinae</w:t>
      </w:r>
      <w:proofErr w:type="spellEnd"/>
      <w:r>
        <w:t xml:space="preserve"> signo </w:t>
      </w:r>
      <w:proofErr w:type="spellStart"/>
      <w:r>
        <w:t>notamus</w:t>
      </w:r>
      <w:proofErr w:type="spellEnd"/>
      <w:r>
        <w:t xml:space="preserve">: Wer gut oder böse </w:t>
      </w:r>
      <w:proofErr w:type="spellStart"/>
      <w:r>
        <w:t>seye</w:t>
      </w:r>
      <w:proofErr w:type="spellEnd"/>
      <w:r>
        <w:t xml:space="preserve">/ </w:t>
      </w:r>
      <w:proofErr w:type="spellStart"/>
      <w:r>
        <w:t>urtheilen</w:t>
      </w:r>
      <w:proofErr w:type="spellEnd"/>
      <w:r>
        <w:t xml:space="preserve"> wir nicht nach dem leben/ sondern nach dem sie in der lehr mit uns einig oder nicht eins sind. </w:t>
      </w:r>
      <w:proofErr w:type="spellStart"/>
      <w:r>
        <w:t>Jtem</w:t>
      </w:r>
      <w:proofErr w:type="spellEnd"/>
      <w:r>
        <w:t xml:space="preserve">: Quod </w:t>
      </w:r>
      <w:proofErr w:type="spellStart"/>
      <w:r>
        <w:t>nonnulli</w:t>
      </w:r>
      <w:proofErr w:type="spellEnd"/>
      <w:r>
        <w:t xml:space="preserve"> </w:t>
      </w:r>
      <w:proofErr w:type="spellStart"/>
      <w:r>
        <w:t>sunt</w:t>
      </w:r>
      <w:proofErr w:type="spellEnd"/>
      <w:r>
        <w:t xml:space="preserve"> </w:t>
      </w:r>
      <w:proofErr w:type="spellStart"/>
      <w:r>
        <w:t>qui</w:t>
      </w:r>
      <w:proofErr w:type="spellEnd"/>
      <w:r>
        <w:t xml:space="preserve"> de </w:t>
      </w:r>
      <w:proofErr w:type="spellStart"/>
      <w:r>
        <w:t>levibus</w:t>
      </w:r>
      <w:proofErr w:type="spellEnd"/>
      <w:r>
        <w:t xml:space="preserve"> </w:t>
      </w:r>
      <w:proofErr w:type="spellStart"/>
      <w:r>
        <w:t>rebus</w:t>
      </w:r>
      <w:proofErr w:type="spellEnd"/>
      <w:r>
        <w:t xml:space="preserve">, </w:t>
      </w:r>
      <w:proofErr w:type="spellStart"/>
      <w:r>
        <w:t>nec</w:t>
      </w:r>
      <w:proofErr w:type="spellEnd"/>
      <w:r>
        <w:t xml:space="preserve"> </w:t>
      </w:r>
      <w:proofErr w:type="spellStart"/>
      <w:r>
        <w:t>quicquam</w:t>
      </w:r>
      <w:proofErr w:type="spellEnd"/>
      <w:r>
        <w:t xml:space="preserve"> </w:t>
      </w:r>
      <w:proofErr w:type="spellStart"/>
      <w:r>
        <w:t>utilitatis</w:t>
      </w:r>
      <w:proofErr w:type="spellEnd"/>
      <w:r>
        <w:t xml:space="preserve"> </w:t>
      </w:r>
      <w:proofErr w:type="spellStart"/>
      <w:r>
        <w:t>habentibus</w:t>
      </w:r>
      <w:proofErr w:type="spellEnd"/>
      <w:r>
        <w:t xml:space="preserve">, </w:t>
      </w:r>
      <w:proofErr w:type="spellStart"/>
      <w:r>
        <w:t>digladiantur</w:t>
      </w:r>
      <w:proofErr w:type="spellEnd"/>
      <w:r>
        <w:t xml:space="preserve">, </w:t>
      </w:r>
      <w:proofErr w:type="spellStart"/>
      <w:r>
        <w:t>sociosque</w:t>
      </w:r>
      <w:proofErr w:type="spellEnd"/>
      <w:r>
        <w:t xml:space="preserve"> </w:t>
      </w:r>
      <w:proofErr w:type="spellStart"/>
      <w:r>
        <w:t>mali</w:t>
      </w:r>
      <w:proofErr w:type="spellEnd"/>
      <w:r>
        <w:t xml:space="preserve"> </w:t>
      </w:r>
      <w:proofErr w:type="spellStart"/>
      <w:r>
        <w:t>quoscunque</w:t>
      </w:r>
      <w:proofErr w:type="spellEnd"/>
      <w:r>
        <w:t xml:space="preserve"> </w:t>
      </w:r>
      <w:proofErr w:type="spellStart"/>
      <w:r>
        <w:t>possunt</w:t>
      </w:r>
      <w:proofErr w:type="spellEnd"/>
      <w:r>
        <w:t xml:space="preserve"> </w:t>
      </w:r>
      <w:proofErr w:type="spellStart"/>
      <w:r>
        <w:t>admodum</w:t>
      </w:r>
      <w:proofErr w:type="spellEnd"/>
      <w:r>
        <w:t xml:space="preserve"> </w:t>
      </w:r>
      <w:proofErr w:type="spellStart"/>
      <w:r>
        <w:t>stultè</w:t>
      </w:r>
      <w:proofErr w:type="spellEnd"/>
      <w:r>
        <w:t xml:space="preserve"> </w:t>
      </w:r>
      <w:proofErr w:type="spellStart"/>
      <w:r>
        <w:t>temereque</w:t>
      </w:r>
      <w:proofErr w:type="spellEnd"/>
      <w:r>
        <w:t xml:space="preserve"> </w:t>
      </w:r>
      <w:proofErr w:type="spellStart"/>
      <w:r>
        <w:t>adsciscunt</w:t>
      </w:r>
      <w:proofErr w:type="spellEnd"/>
      <w:r>
        <w:t xml:space="preserve">, </w:t>
      </w:r>
      <w:proofErr w:type="spellStart"/>
      <w:r>
        <w:t>hisque</w:t>
      </w:r>
      <w:proofErr w:type="spellEnd"/>
      <w:r>
        <w:t xml:space="preserve"> </w:t>
      </w:r>
      <w:proofErr w:type="spellStart"/>
      <w:r>
        <w:t>omnibus</w:t>
      </w:r>
      <w:proofErr w:type="spellEnd"/>
      <w:r>
        <w:t xml:space="preserve"> </w:t>
      </w:r>
      <w:proofErr w:type="spellStart"/>
      <w:r>
        <w:t>deinde</w:t>
      </w:r>
      <w:proofErr w:type="spellEnd"/>
      <w:r>
        <w:t xml:space="preserve"> </w:t>
      </w:r>
      <w:proofErr w:type="spellStart"/>
      <w:r>
        <w:t>fides</w:t>
      </w:r>
      <w:proofErr w:type="spellEnd"/>
      <w:r>
        <w:t xml:space="preserve"> </w:t>
      </w:r>
      <w:proofErr w:type="spellStart"/>
      <w:r>
        <w:t>praetexitur</w:t>
      </w:r>
      <w:proofErr w:type="spellEnd"/>
      <w:r>
        <w:t xml:space="preserve">, </w:t>
      </w:r>
      <w:proofErr w:type="spellStart"/>
      <w:r>
        <w:t>atque</w:t>
      </w:r>
      <w:proofErr w:type="spellEnd"/>
      <w:r>
        <w:t xml:space="preserve"> illustre hoc </w:t>
      </w:r>
      <w:proofErr w:type="spellStart"/>
      <w:r>
        <w:t>nomen</w:t>
      </w:r>
      <w:proofErr w:type="spellEnd"/>
      <w:r>
        <w:t xml:space="preserve"> </w:t>
      </w:r>
      <w:proofErr w:type="spellStart"/>
      <w:r>
        <w:t>privatis</w:t>
      </w:r>
      <w:proofErr w:type="spellEnd"/>
      <w:r>
        <w:t xml:space="preserve"> </w:t>
      </w:r>
      <w:proofErr w:type="spellStart"/>
      <w:r>
        <w:t>illorum</w:t>
      </w:r>
      <w:proofErr w:type="spellEnd"/>
      <w:r>
        <w:t xml:space="preserve"> </w:t>
      </w:r>
      <w:proofErr w:type="spellStart"/>
      <w:r>
        <w:t>contentionibus</w:t>
      </w:r>
      <w:proofErr w:type="spellEnd"/>
      <w:r>
        <w:t xml:space="preserve"> </w:t>
      </w:r>
      <w:proofErr w:type="spellStart"/>
      <w:r>
        <w:t>dissidiisque</w:t>
      </w:r>
      <w:proofErr w:type="spellEnd"/>
      <w:r>
        <w:t xml:space="preserve"> </w:t>
      </w:r>
      <w:proofErr w:type="spellStart"/>
      <w:r>
        <w:t>convellitur</w:t>
      </w:r>
      <w:proofErr w:type="spellEnd"/>
      <w:r>
        <w:t xml:space="preserve">. Daß etliche </w:t>
      </w:r>
      <w:proofErr w:type="spellStart"/>
      <w:r>
        <w:t>seynd</w:t>
      </w:r>
      <w:proofErr w:type="spellEnd"/>
      <w:r>
        <w:t xml:space="preserve">/ welche unter sich streiten/ über geringe und unnütze dinge/ und suchen ihnen dann </w:t>
      </w:r>
      <w:proofErr w:type="spellStart"/>
      <w:r>
        <w:t>thörlich</w:t>
      </w:r>
      <w:proofErr w:type="spellEnd"/>
      <w:r>
        <w:t xml:space="preserve"> und vermessen </w:t>
      </w:r>
      <w:proofErr w:type="spellStart"/>
      <w:r>
        <w:t>anhängere</w:t>
      </w:r>
      <w:proofErr w:type="spellEnd"/>
      <w:r>
        <w:t xml:space="preserve">/ so viel sie ihrer zu </w:t>
      </w:r>
      <w:proofErr w:type="spellStart"/>
      <w:r>
        <w:t>wege</w:t>
      </w:r>
      <w:proofErr w:type="spellEnd"/>
      <w:r>
        <w:t xml:space="preserve"> bringen können/ und schützen dann vor/ als wäre es </w:t>
      </w:r>
      <w:proofErr w:type="spellStart"/>
      <w:r>
        <w:t>umb</w:t>
      </w:r>
      <w:proofErr w:type="spellEnd"/>
      <w:r>
        <w:t xml:space="preserve"> den glauben zu thun: so wird solcher vortreffliche </w:t>
      </w:r>
      <w:proofErr w:type="spellStart"/>
      <w:r>
        <w:t>name</w:t>
      </w:r>
      <w:proofErr w:type="spellEnd"/>
      <w:r>
        <w:t xml:space="preserve"> durch ihre eigene streit und </w:t>
      </w:r>
      <w:proofErr w:type="spellStart"/>
      <w:r>
        <w:t>gezänck</w:t>
      </w:r>
      <w:proofErr w:type="spellEnd"/>
      <w:r>
        <w:t xml:space="preserve"> zerrüttet. Wer </w:t>
      </w:r>
      <w:r>
        <w:lastRenderedPageBreak/>
        <w:t xml:space="preserve">erkennt aber nicht/ da er </w:t>
      </w:r>
      <w:proofErr w:type="spellStart"/>
      <w:r>
        <w:t>auff</w:t>
      </w:r>
      <w:proofErr w:type="spellEnd"/>
      <w:r>
        <w:t xml:space="preserve"> den </w:t>
      </w:r>
      <w:proofErr w:type="spellStart"/>
      <w:r>
        <w:t>augenschein</w:t>
      </w:r>
      <w:proofErr w:type="spellEnd"/>
      <w:r>
        <w:t xml:space="preserve"> gehet/ wo der liebe Vatter </w:t>
      </w:r>
      <w:proofErr w:type="spellStart"/>
      <w:r>
        <w:t>solte</w:t>
      </w:r>
      <w:proofErr w:type="spellEnd"/>
      <w:r>
        <w:t xml:space="preserve"> </w:t>
      </w:r>
      <w:proofErr w:type="spellStart"/>
      <w:r>
        <w:t>auff</w:t>
      </w:r>
      <w:proofErr w:type="spellEnd"/>
      <w:r>
        <w:t xml:space="preserve"> stehen/ daß er eben zu solcher klage würde </w:t>
      </w:r>
      <w:proofErr w:type="spellStart"/>
      <w:r>
        <w:t>guugsam</w:t>
      </w:r>
      <w:proofErr w:type="spellEnd"/>
      <w:r>
        <w:t xml:space="preserve"> </w:t>
      </w:r>
      <w:proofErr w:type="spellStart"/>
      <w:r>
        <w:t>ursach</w:t>
      </w:r>
      <w:proofErr w:type="spellEnd"/>
      <w:r>
        <w:t xml:space="preserve"> finden? so </w:t>
      </w:r>
      <w:proofErr w:type="spellStart"/>
      <w:r>
        <w:t>bedörffte</w:t>
      </w:r>
      <w:proofErr w:type="spellEnd"/>
      <w:r>
        <w:t xml:space="preserve"> es </w:t>
      </w:r>
      <w:proofErr w:type="spellStart"/>
      <w:r>
        <w:t>wol</w:t>
      </w:r>
      <w:proofErr w:type="spellEnd"/>
      <w:r>
        <w:t xml:space="preserve">/ daß deß der </w:t>
      </w:r>
      <w:proofErr w:type="spellStart"/>
      <w:r>
        <w:t>kirchen</w:t>
      </w:r>
      <w:proofErr w:type="spellEnd"/>
      <w:r>
        <w:t xml:space="preserve"> bestens so hochverständigen D. </w:t>
      </w:r>
      <w:proofErr w:type="spellStart"/>
      <w:r>
        <w:t>Dav</w:t>
      </w:r>
      <w:proofErr w:type="spellEnd"/>
      <w:r>
        <w:t xml:space="preserve">. </w:t>
      </w:r>
      <w:proofErr w:type="spellStart"/>
      <w:r>
        <w:t>Chytraei</w:t>
      </w:r>
      <w:proofErr w:type="spellEnd"/>
      <w:r>
        <w:t xml:space="preserve"> </w:t>
      </w:r>
      <w:proofErr w:type="spellStart"/>
      <w:r>
        <w:t>oration</w:t>
      </w:r>
      <w:proofErr w:type="spellEnd"/>
      <w:r>
        <w:t xml:space="preserve"> (de </w:t>
      </w:r>
      <w:proofErr w:type="spellStart"/>
      <w:r>
        <w:t>studio</w:t>
      </w:r>
      <w:proofErr w:type="spellEnd"/>
      <w:r>
        <w:t xml:space="preserve"> </w:t>
      </w:r>
      <w:proofErr w:type="spellStart"/>
      <w:r>
        <w:t>Theologiae</w:t>
      </w:r>
      <w:proofErr w:type="spellEnd"/>
      <w:r>
        <w:t xml:space="preserve"> non </w:t>
      </w:r>
      <w:proofErr w:type="spellStart"/>
      <w:r>
        <w:t>rixis</w:t>
      </w:r>
      <w:proofErr w:type="spellEnd"/>
      <w:r>
        <w:t xml:space="preserve"> </w:t>
      </w:r>
      <w:proofErr w:type="spellStart"/>
      <w:r>
        <w:t>disputationum</w:t>
      </w:r>
      <w:proofErr w:type="spellEnd"/>
      <w:r>
        <w:t xml:space="preserve"> sed </w:t>
      </w:r>
      <w:proofErr w:type="spellStart"/>
      <w:r>
        <w:t>exercitiis</w:t>
      </w:r>
      <w:proofErr w:type="spellEnd"/>
      <w:r>
        <w:t xml:space="preserve"> </w:t>
      </w:r>
      <w:proofErr w:type="spellStart"/>
      <w:r>
        <w:t>pietatis</w:t>
      </w:r>
      <w:proofErr w:type="spellEnd"/>
      <w:r>
        <w:t xml:space="preserve"> </w:t>
      </w:r>
      <w:proofErr w:type="spellStart"/>
      <w:r>
        <w:t>potius</w:t>
      </w:r>
      <w:proofErr w:type="spellEnd"/>
      <w:r>
        <w:t xml:space="preserve"> </w:t>
      </w:r>
      <w:proofErr w:type="spellStart"/>
      <w:r>
        <w:t>colendo</w:t>
      </w:r>
      <w:proofErr w:type="spellEnd"/>
      <w:r>
        <w:t xml:space="preserve">, wie man das Theologische </w:t>
      </w:r>
      <w:proofErr w:type="spellStart"/>
      <w:r>
        <w:t>studium</w:t>
      </w:r>
      <w:proofErr w:type="spellEnd"/>
      <w:r>
        <w:t xml:space="preserve"> nicht so </w:t>
      </w:r>
      <w:proofErr w:type="spellStart"/>
      <w:r>
        <w:t>wol</w:t>
      </w:r>
      <w:proofErr w:type="spellEnd"/>
      <w:r>
        <w:t xml:space="preserve"> in </w:t>
      </w:r>
      <w:proofErr w:type="spellStart"/>
      <w:r>
        <w:t>zancksüchtigen</w:t>
      </w:r>
      <w:proofErr w:type="spellEnd"/>
      <w:r>
        <w:t xml:space="preserve"> </w:t>
      </w:r>
      <w:proofErr w:type="spellStart"/>
      <w:r>
        <w:t>disputationen</w:t>
      </w:r>
      <w:proofErr w:type="spellEnd"/>
      <w:r>
        <w:t xml:space="preserve">/ als </w:t>
      </w:r>
      <w:proofErr w:type="spellStart"/>
      <w:r>
        <w:t>übung</w:t>
      </w:r>
      <w:proofErr w:type="spellEnd"/>
      <w:r>
        <w:t xml:space="preserve"> der </w:t>
      </w:r>
      <w:proofErr w:type="spellStart"/>
      <w:r>
        <w:t>gottseligkeit</w:t>
      </w:r>
      <w:proofErr w:type="spellEnd"/>
      <w:r>
        <w:t xml:space="preserve"> suchen </w:t>
      </w:r>
      <w:proofErr w:type="spellStart"/>
      <w:r>
        <w:t>solte</w:t>
      </w:r>
      <w:proofErr w:type="spellEnd"/>
      <w:r>
        <w:t xml:space="preserve">) gleichsam jährlich etliche mahl allen </w:t>
      </w:r>
      <w:proofErr w:type="spellStart"/>
      <w:r>
        <w:t>studiosis</w:t>
      </w:r>
      <w:proofErr w:type="spellEnd"/>
      <w:r>
        <w:t xml:space="preserve"> vorgelesen würde. Wohin auch zielet der sel. </w:t>
      </w:r>
      <w:proofErr w:type="spellStart"/>
      <w:r>
        <w:t>Rostockische</w:t>
      </w:r>
      <w:proofErr w:type="spellEnd"/>
      <w:r>
        <w:t xml:space="preserve"> </w:t>
      </w:r>
      <w:proofErr w:type="spellStart"/>
      <w:r>
        <w:t>Theologus</w:t>
      </w:r>
      <w:proofErr w:type="spellEnd"/>
      <w:r>
        <w:t xml:space="preserve"> D. Johann </w:t>
      </w:r>
      <w:proofErr w:type="spellStart"/>
      <w:r>
        <w:t>Affelmann</w:t>
      </w:r>
      <w:proofErr w:type="spellEnd"/>
      <w:r>
        <w:t xml:space="preserve">/ wann er (nach dem </w:t>
      </w:r>
      <w:proofErr w:type="spellStart"/>
      <w:r>
        <w:t>zeugnüß</w:t>
      </w:r>
      <w:proofErr w:type="spellEnd"/>
      <w:r>
        <w:t xml:space="preserve"> seines getreuen </w:t>
      </w:r>
      <w:proofErr w:type="spellStart"/>
      <w:r>
        <w:t>discipuls</w:t>
      </w:r>
      <w:proofErr w:type="spellEnd"/>
      <w:r>
        <w:t xml:space="preserve"> deß sel. </w:t>
      </w:r>
      <w:proofErr w:type="spellStart"/>
      <w:r>
        <w:t>Henr</w:t>
      </w:r>
      <w:proofErr w:type="spellEnd"/>
      <w:r>
        <w:t xml:space="preserve">. </w:t>
      </w:r>
      <w:proofErr w:type="spellStart"/>
      <w:r>
        <w:t>Varenii</w:t>
      </w:r>
      <w:proofErr w:type="spellEnd"/>
      <w:r>
        <w:t xml:space="preserve"> Christ. </w:t>
      </w:r>
      <w:proofErr w:type="spellStart"/>
      <w:r>
        <w:t>Rett</w:t>
      </w:r>
      <w:proofErr w:type="spellEnd"/>
      <w:r>
        <w:t xml:space="preserve">. Joh. Arnds Wahres Christenthum p. 2. p. 149.) die </w:t>
      </w:r>
      <w:proofErr w:type="spellStart"/>
      <w:r>
        <w:t>studiosos</w:t>
      </w:r>
      <w:proofErr w:type="spellEnd"/>
      <w:r>
        <w:t xml:space="preserve"> </w:t>
      </w:r>
      <w:proofErr w:type="spellStart"/>
      <w:r>
        <w:t>Theologiae</w:t>
      </w:r>
      <w:proofErr w:type="spellEnd"/>
      <w:r>
        <w:t xml:space="preserve"> also in einem </w:t>
      </w:r>
      <w:proofErr w:type="spellStart"/>
      <w:r>
        <w:t>programmate</w:t>
      </w:r>
      <w:proofErr w:type="spellEnd"/>
      <w:r>
        <w:t xml:space="preserve"> angesprochen. </w:t>
      </w:r>
      <w:proofErr w:type="spellStart"/>
      <w:r w:rsidRPr="00DF2475">
        <w:rPr>
          <w:lang w:val="en-US"/>
        </w:rPr>
        <w:t>Maledictos</w:t>
      </w:r>
      <w:proofErr w:type="spellEnd"/>
      <w:r w:rsidRPr="00DF2475">
        <w:rPr>
          <w:lang w:val="en-US"/>
        </w:rPr>
        <w:t xml:space="preserve"> </w:t>
      </w:r>
      <w:proofErr w:type="spellStart"/>
      <w:r w:rsidRPr="00DF2475">
        <w:rPr>
          <w:lang w:val="en-US"/>
        </w:rPr>
        <w:t>pronunciare</w:t>
      </w:r>
      <w:proofErr w:type="spellEnd"/>
      <w:r w:rsidRPr="00DF2475">
        <w:rPr>
          <w:lang w:val="en-US"/>
        </w:rPr>
        <w:t xml:space="preserve"> non </w:t>
      </w:r>
      <w:proofErr w:type="spellStart"/>
      <w:r w:rsidRPr="00DF2475">
        <w:rPr>
          <w:lang w:val="en-US"/>
        </w:rPr>
        <w:t>dubitamus</w:t>
      </w:r>
      <w:proofErr w:type="spellEnd"/>
      <w:r w:rsidRPr="00DF2475">
        <w:rPr>
          <w:lang w:val="en-US"/>
        </w:rPr>
        <w:t xml:space="preserve">, qui serio </w:t>
      </w:r>
      <w:proofErr w:type="spellStart"/>
      <w:r w:rsidRPr="00DF2475">
        <w:rPr>
          <w:lang w:val="en-US"/>
        </w:rPr>
        <w:t>sincerae</w:t>
      </w:r>
      <w:proofErr w:type="spellEnd"/>
      <w:r w:rsidRPr="00DF2475">
        <w:rPr>
          <w:lang w:val="en-US"/>
        </w:rPr>
        <w:t xml:space="preserve"> </w:t>
      </w:r>
      <w:proofErr w:type="spellStart"/>
      <w:r w:rsidRPr="00DF2475">
        <w:rPr>
          <w:lang w:val="en-US"/>
        </w:rPr>
        <w:t>pietatis</w:t>
      </w:r>
      <w:proofErr w:type="spellEnd"/>
      <w:r w:rsidRPr="00DF2475">
        <w:rPr>
          <w:lang w:val="en-US"/>
        </w:rPr>
        <w:t xml:space="preserve"> studio &amp; </w:t>
      </w:r>
      <w:proofErr w:type="spellStart"/>
      <w:r w:rsidRPr="00DF2475">
        <w:rPr>
          <w:lang w:val="en-US"/>
        </w:rPr>
        <w:t>accuratiore</w:t>
      </w:r>
      <w:proofErr w:type="spellEnd"/>
      <w:r w:rsidRPr="00DF2475">
        <w:rPr>
          <w:lang w:val="en-US"/>
        </w:rPr>
        <w:t xml:space="preserve"> </w:t>
      </w:r>
      <w:proofErr w:type="spellStart"/>
      <w:r w:rsidRPr="00DF2475">
        <w:rPr>
          <w:lang w:val="en-US"/>
        </w:rPr>
        <w:t>interioris</w:t>
      </w:r>
      <w:proofErr w:type="spellEnd"/>
      <w:r w:rsidRPr="00DF2475">
        <w:rPr>
          <w:lang w:val="en-US"/>
        </w:rPr>
        <w:t xml:space="preserve"> hominis </w:t>
      </w:r>
      <w:proofErr w:type="spellStart"/>
      <w:r w:rsidRPr="00DF2475">
        <w:rPr>
          <w:lang w:val="en-US"/>
        </w:rPr>
        <w:t>cultura</w:t>
      </w:r>
      <w:proofErr w:type="spellEnd"/>
      <w:r w:rsidRPr="00DF2475">
        <w:rPr>
          <w:lang w:val="en-US"/>
        </w:rPr>
        <w:t xml:space="preserve"> </w:t>
      </w:r>
      <w:proofErr w:type="spellStart"/>
      <w:r w:rsidRPr="00DF2475">
        <w:rPr>
          <w:lang w:val="en-US"/>
        </w:rPr>
        <w:t>posthabita</w:t>
      </w:r>
      <w:proofErr w:type="spellEnd"/>
      <w:r w:rsidRPr="00DF2475">
        <w:rPr>
          <w:lang w:val="en-US"/>
        </w:rPr>
        <w:t xml:space="preserve"> </w:t>
      </w:r>
      <w:proofErr w:type="spellStart"/>
      <w:r w:rsidRPr="00DF2475">
        <w:rPr>
          <w:lang w:val="en-US"/>
        </w:rPr>
        <w:t>apicem</w:t>
      </w:r>
      <w:proofErr w:type="spellEnd"/>
      <w:r w:rsidRPr="00DF2475">
        <w:rPr>
          <w:lang w:val="en-US"/>
        </w:rPr>
        <w:t xml:space="preserve"> </w:t>
      </w:r>
      <w:proofErr w:type="spellStart"/>
      <w:r w:rsidRPr="00DF2475">
        <w:rPr>
          <w:lang w:val="en-US"/>
        </w:rPr>
        <w:t>Theologiae</w:t>
      </w:r>
      <w:proofErr w:type="spellEnd"/>
      <w:r w:rsidRPr="00DF2475">
        <w:rPr>
          <w:lang w:val="en-US"/>
        </w:rPr>
        <w:t xml:space="preserve"> in </w:t>
      </w:r>
      <w:proofErr w:type="spellStart"/>
      <w:r w:rsidRPr="00DF2475">
        <w:rPr>
          <w:lang w:val="en-US"/>
        </w:rPr>
        <w:t>disputando</w:t>
      </w:r>
      <w:proofErr w:type="spellEnd"/>
      <w:r w:rsidRPr="00DF2475">
        <w:rPr>
          <w:lang w:val="en-US"/>
        </w:rPr>
        <w:t xml:space="preserve"> </w:t>
      </w:r>
      <w:proofErr w:type="spellStart"/>
      <w:r w:rsidRPr="00DF2475">
        <w:rPr>
          <w:lang w:val="en-US"/>
        </w:rPr>
        <w:t>constitutum</w:t>
      </w:r>
      <w:proofErr w:type="spellEnd"/>
      <w:r w:rsidRPr="00DF2475">
        <w:rPr>
          <w:lang w:val="en-US"/>
        </w:rPr>
        <w:t xml:space="preserve"> </w:t>
      </w:r>
      <w:proofErr w:type="spellStart"/>
      <w:r w:rsidRPr="00DF2475">
        <w:rPr>
          <w:lang w:val="en-US"/>
        </w:rPr>
        <w:t>censent</w:t>
      </w:r>
      <w:proofErr w:type="spellEnd"/>
      <w:r w:rsidRPr="00DF2475">
        <w:rPr>
          <w:lang w:val="en-US"/>
        </w:rPr>
        <w:t xml:space="preserve">, </w:t>
      </w:r>
      <w:proofErr w:type="spellStart"/>
      <w:r w:rsidRPr="00DF2475">
        <w:rPr>
          <w:lang w:val="en-US"/>
        </w:rPr>
        <w:t>adeoque</w:t>
      </w:r>
      <w:proofErr w:type="spellEnd"/>
      <w:r w:rsidRPr="00DF2475">
        <w:rPr>
          <w:lang w:val="en-US"/>
        </w:rPr>
        <w:t xml:space="preserve"> </w:t>
      </w:r>
      <w:proofErr w:type="spellStart"/>
      <w:r w:rsidRPr="00DF2475">
        <w:rPr>
          <w:lang w:val="en-US"/>
        </w:rPr>
        <w:t>linguam</w:t>
      </w:r>
      <w:proofErr w:type="spellEnd"/>
      <w:r w:rsidRPr="00DF2475">
        <w:rPr>
          <w:lang w:val="en-US"/>
        </w:rPr>
        <w:t xml:space="preserve"> Deo, </w:t>
      </w:r>
      <w:proofErr w:type="spellStart"/>
      <w:r w:rsidRPr="00DF2475">
        <w:rPr>
          <w:lang w:val="en-US"/>
        </w:rPr>
        <w:t>animam</w:t>
      </w:r>
      <w:proofErr w:type="spellEnd"/>
      <w:r w:rsidRPr="00DF2475">
        <w:rPr>
          <w:lang w:val="en-US"/>
        </w:rPr>
        <w:t xml:space="preserve"> </w:t>
      </w:r>
      <w:proofErr w:type="spellStart"/>
      <w:r w:rsidRPr="00DF2475">
        <w:rPr>
          <w:lang w:val="en-US"/>
        </w:rPr>
        <w:t>dant</w:t>
      </w:r>
      <w:proofErr w:type="spellEnd"/>
      <w:r w:rsidRPr="00DF2475">
        <w:rPr>
          <w:lang w:val="en-US"/>
        </w:rPr>
        <w:t xml:space="preserve"> Diabolo, </w:t>
      </w:r>
      <w:proofErr w:type="spellStart"/>
      <w:r w:rsidRPr="00DF2475">
        <w:rPr>
          <w:lang w:val="en-US"/>
        </w:rPr>
        <w:t>ut</w:t>
      </w:r>
      <w:proofErr w:type="spellEnd"/>
      <w:r w:rsidRPr="00DF2475">
        <w:rPr>
          <w:lang w:val="en-US"/>
        </w:rPr>
        <w:t xml:space="preserve"> </w:t>
      </w:r>
      <w:proofErr w:type="spellStart"/>
      <w:r w:rsidRPr="00DF2475">
        <w:rPr>
          <w:lang w:val="en-US"/>
        </w:rPr>
        <w:t>Bernhardus</w:t>
      </w:r>
      <w:proofErr w:type="spellEnd"/>
      <w:r w:rsidRPr="00DF2475">
        <w:rPr>
          <w:lang w:val="en-US"/>
        </w:rPr>
        <w:t xml:space="preserve"> loquitur </w:t>
      </w:r>
      <w:proofErr w:type="spellStart"/>
      <w:r w:rsidRPr="00DF2475">
        <w:rPr>
          <w:lang w:val="en-US"/>
        </w:rPr>
        <w:t>serm</w:t>
      </w:r>
      <w:proofErr w:type="spellEnd"/>
      <w:r w:rsidRPr="00DF2475">
        <w:rPr>
          <w:lang w:val="en-US"/>
        </w:rPr>
        <w:t xml:space="preserve">. 24. sup. Cant. </w:t>
      </w:r>
      <w:proofErr w:type="spellStart"/>
      <w:r w:rsidRPr="00DF2475">
        <w:rPr>
          <w:lang w:val="en-US"/>
        </w:rPr>
        <w:t>pag</w:t>
      </w:r>
      <w:proofErr w:type="spellEnd"/>
      <w:r w:rsidRPr="00DF2475">
        <w:rPr>
          <w:lang w:val="en-US"/>
        </w:rPr>
        <w:t xml:space="preserve">. 565. </w:t>
      </w:r>
      <w:proofErr w:type="spellStart"/>
      <w:r w:rsidRPr="00DF2475">
        <w:rPr>
          <w:lang w:val="en-US"/>
        </w:rPr>
        <w:t>Novimus</w:t>
      </w:r>
      <w:proofErr w:type="spellEnd"/>
      <w:r w:rsidRPr="00DF2475">
        <w:rPr>
          <w:lang w:val="en-US"/>
        </w:rPr>
        <w:t xml:space="preserve"> </w:t>
      </w:r>
      <w:proofErr w:type="spellStart"/>
      <w:r w:rsidRPr="00DF2475">
        <w:rPr>
          <w:lang w:val="en-US"/>
        </w:rPr>
        <w:t>enim</w:t>
      </w:r>
      <w:proofErr w:type="spellEnd"/>
      <w:r w:rsidRPr="00DF2475">
        <w:rPr>
          <w:lang w:val="en-US"/>
        </w:rPr>
        <w:t xml:space="preserve"> Christum </w:t>
      </w:r>
      <w:proofErr w:type="spellStart"/>
      <w:r w:rsidRPr="00DF2475">
        <w:rPr>
          <w:lang w:val="en-US"/>
        </w:rPr>
        <w:t>esse</w:t>
      </w:r>
      <w:proofErr w:type="spellEnd"/>
      <w:r w:rsidRPr="00DF2475">
        <w:rPr>
          <w:lang w:val="en-US"/>
        </w:rPr>
        <w:t xml:space="preserve"> </w:t>
      </w:r>
      <w:proofErr w:type="spellStart"/>
      <w:r w:rsidRPr="00DF2475">
        <w:rPr>
          <w:lang w:val="en-US"/>
        </w:rPr>
        <w:t>conjunctè</w:t>
      </w:r>
      <w:proofErr w:type="spellEnd"/>
      <w:r w:rsidRPr="00DF2475">
        <w:rPr>
          <w:lang w:val="en-US"/>
        </w:rPr>
        <w:t xml:space="preserve"> non disjunctive, </w:t>
      </w:r>
      <w:proofErr w:type="spellStart"/>
      <w:r w:rsidRPr="00DF2475">
        <w:rPr>
          <w:lang w:val="en-US"/>
        </w:rPr>
        <w:t>viam</w:t>
      </w:r>
      <w:proofErr w:type="spellEnd"/>
      <w:r w:rsidRPr="00DF2475">
        <w:rPr>
          <w:lang w:val="en-US"/>
        </w:rPr>
        <w:t xml:space="preserve">, </w:t>
      </w:r>
      <w:proofErr w:type="spellStart"/>
      <w:r w:rsidRPr="00DF2475">
        <w:rPr>
          <w:lang w:val="en-US"/>
        </w:rPr>
        <w:t>veritatem</w:t>
      </w:r>
      <w:proofErr w:type="spellEnd"/>
      <w:r w:rsidRPr="00DF2475">
        <w:rPr>
          <w:lang w:val="en-US"/>
        </w:rPr>
        <w:t xml:space="preserve">, </w:t>
      </w:r>
      <w:proofErr w:type="spellStart"/>
      <w:r w:rsidRPr="00DF2475">
        <w:rPr>
          <w:lang w:val="en-US"/>
        </w:rPr>
        <w:t>vitam</w:t>
      </w:r>
      <w:proofErr w:type="spellEnd"/>
      <w:r w:rsidRPr="00DF2475">
        <w:rPr>
          <w:lang w:val="en-US"/>
        </w:rPr>
        <w:t xml:space="preserve">. Joh. 14, 6. </w:t>
      </w:r>
      <w:proofErr w:type="spellStart"/>
      <w:r w:rsidRPr="00DF2475">
        <w:rPr>
          <w:lang w:val="en-US"/>
        </w:rPr>
        <w:t>viam</w:t>
      </w:r>
      <w:proofErr w:type="spellEnd"/>
      <w:r w:rsidRPr="00DF2475">
        <w:rPr>
          <w:lang w:val="en-US"/>
        </w:rPr>
        <w:t xml:space="preserve"> </w:t>
      </w:r>
      <w:proofErr w:type="spellStart"/>
      <w:r w:rsidRPr="00DF2475">
        <w:rPr>
          <w:lang w:val="en-US"/>
        </w:rPr>
        <w:t>ratione</w:t>
      </w:r>
      <w:proofErr w:type="spellEnd"/>
      <w:r w:rsidRPr="00DF2475">
        <w:rPr>
          <w:lang w:val="en-US"/>
        </w:rPr>
        <w:t xml:space="preserve"> vitae, </w:t>
      </w:r>
      <w:proofErr w:type="spellStart"/>
      <w:r w:rsidRPr="00DF2475">
        <w:rPr>
          <w:lang w:val="en-US"/>
        </w:rPr>
        <w:t>quae</w:t>
      </w:r>
      <w:proofErr w:type="spellEnd"/>
      <w:r w:rsidRPr="00DF2475">
        <w:rPr>
          <w:lang w:val="en-US"/>
        </w:rPr>
        <w:t xml:space="preserve"> serio studio </w:t>
      </w:r>
      <w:proofErr w:type="spellStart"/>
      <w:r w:rsidRPr="00DF2475">
        <w:rPr>
          <w:lang w:val="en-US"/>
        </w:rPr>
        <w:t>est</w:t>
      </w:r>
      <w:proofErr w:type="spellEnd"/>
      <w:r w:rsidRPr="00DF2475">
        <w:rPr>
          <w:lang w:val="en-US"/>
        </w:rPr>
        <w:t xml:space="preserve"> </w:t>
      </w:r>
      <w:proofErr w:type="spellStart"/>
      <w:r w:rsidRPr="00DF2475">
        <w:rPr>
          <w:lang w:val="en-US"/>
        </w:rPr>
        <w:t>imitanda</w:t>
      </w:r>
      <w:proofErr w:type="spellEnd"/>
      <w:r w:rsidRPr="00DF2475">
        <w:rPr>
          <w:lang w:val="en-US"/>
        </w:rPr>
        <w:t xml:space="preserve">; </w:t>
      </w:r>
      <w:proofErr w:type="spellStart"/>
      <w:r w:rsidRPr="00DF2475">
        <w:rPr>
          <w:lang w:val="en-US"/>
        </w:rPr>
        <w:t>veritatem</w:t>
      </w:r>
      <w:proofErr w:type="spellEnd"/>
      <w:r w:rsidRPr="00DF2475">
        <w:rPr>
          <w:lang w:val="en-US"/>
        </w:rPr>
        <w:t xml:space="preserve"> </w:t>
      </w:r>
      <w:proofErr w:type="spellStart"/>
      <w:r w:rsidRPr="00DF2475">
        <w:rPr>
          <w:lang w:val="en-US"/>
        </w:rPr>
        <w:t>ratione</w:t>
      </w:r>
      <w:proofErr w:type="spellEnd"/>
      <w:r w:rsidRPr="00DF2475">
        <w:rPr>
          <w:lang w:val="en-US"/>
        </w:rPr>
        <w:t xml:space="preserve"> </w:t>
      </w:r>
      <w:proofErr w:type="spellStart"/>
      <w:r w:rsidRPr="00DF2475">
        <w:rPr>
          <w:lang w:val="en-US"/>
        </w:rPr>
        <w:t>doctrinae</w:t>
      </w:r>
      <w:proofErr w:type="spellEnd"/>
      <w:r w:rsidRPr="00DF2475">
        <w:rPr>
          <w:lang w:val="en-US"/>
        </w:rPr>
        <w:t xml:space="preserve">, </w:t>
      </w:r>
      <w:proofErr w:type="spellStart"/>
      <w:r w:rsidRPr="00DF2475">
        <w:rPr>
          <w:lang w:val="en-US"/>
        </w:rPr>
        <w:t>quae</w:t>
      </w:r>
      <w:proofErr w:type="spellEnd"/>
      <w:r w:rsidRPr="00DF2475">
        <w:rPr>
          <w:lang w:val="en-US"/>
        </w:rPr>
        <w:t xml:space="preserve"> </w:t>
      </w:r>
      <w:proofErr w:type="spellStart"/>
      <w:r w:rsidRPr="00DF2475">
        <w:rPr>
          <w:lang w:val="en-US"/>
        </w:rPr>
        <w:t>fideli</w:t>
      </w:r>
      <w:proofErr w:type="spellEnd"/>
      <w:r w:rsidRPr="00DF2475">
        <w:rPr>
          <w:lang w:val="en-US"/>
        </w:rPr>
        <w:t xml:space="preserve"> </w:t>
      </w:r>
      <w:proofErr w:type="spellStart"/>
      <w:r w:rsidRPr="00DF2475">
        <w:rPr>
          <w:lang w:val="en-US"/>
        </w:rPr>
        <w:t>corde</w:t>
      </w:r>
      <w:proofErr w:type="spellEnd"/>
      <w:r w:rsidRPr="00DF2475">
        <w:rPr>
          <w:lang w:val="en-US"/>
        </w:rPr>
        <w:t xml:space="preserve"> </w:t>
      </w:r>
      <w:proofErr w:type="spellStart"/>
      <w:r w:rsidRPr="00DF2475">
        <w:rPr>
          <w:lang w:val="en-US"/>
        </w:rPr>
        <w:t>est</w:t>
      </w:r>
      <w:proofErr w:type="spellEnd"/>
      <w:r w:rsidRPr="00DF2475">
        <w:rPr>
          <w:lang w:val="en-US"/>
        </w:rPr>
        <w:t xml:space="preserve"> </w:t>
      </w:r>
      <w:proofErr w:type="spellStart"/>
      <w:r w:rsidRPr="00DF2475">
        <w:rPr>
          <w:lang w:val="en-US"/>
        </w:rPr>
        <w:t>apprehendenda</w:t>
      </w:r>
      <w:proofErr w:type="spellEnd"/>
      <w:r w:rsidRPr="00DF2475">
        <w:rPr>
          <w:lang w:val="en-US"/>
        </w:rPr>
        <w:t xml:space="preserve">; </w:t>
      </w:r>
      <w:proofErr w:type="spellStart"/>
      <w:r w:rsidRPr="00DF2475">
        <w:rPr>
          <w:lang w:val="en-US"/>
        </w:rPr>
        <w:t>vitam</w:t>
      </w:r>
      <w:proofErr w:type="spellEnd"/>
      <w:r w:rsidRPr="00DF2475">
        <w:rPr>
          <w:lang w:val="en-US"/>
        </w:rPr>
        <w:t xml:space="preserve"> </w:t>
      </w:r>
      <w:proofErr w:type="spellStart"/>
      <w:r w:rsidRPr="00DF2475">
        <w:rPr>
          <w:lang w:val="en-US"/>
        </w:rPr>
        <w:t>ratione</w:t>
      </w:r>
      <w:proofErr w:type="spellEnd"/>
      <w:r w:rsidRPr="00DF2475">
        <w:rPr>
          <w:lang w:val="en-US"/>
        </w:rPr>
        <w:t xml:space="preserve"> </w:t>
      </w:r>
      <w:proofErr w:type="spellStart"/>
      <w:r w:rsidRPr="00DF2475">
        <w:rPr>
          <w:lang w:val="en-US"/>
        </w:rPr>
        <w:t>meriti</w:t>
      </w:r>
      <w:proofErr w:type="spellEnd"/>
      <w:r w:rsidRPr="00DF2475">
        <w:rPr>
          <w:lang w:val="en-US"/>
        </w:rPr>
        <w:t xml:space="preserve">, </w:t>
      </w:r>
      <w:proofErr w:type="spellStart"/>
      <w:r w:rsidRPr="00DF2475">
        <w:rPr>
          <w:lang w:val="en-US"/>
        </w:rPr>
        <w:t>quod</w:t>
      </w:r>
      <w:proofErr w:type="spellEnd"/>
      <w:r w:rsidRPr="00DF2475">
        <w:rPr>
          <w:lang w:val="en-US"/>
        </w:rPr>
        <w:t xml:space="preserve"> vera fide </w:t>
      </w:r>
      <w:proofErr w:type="spellStart"/>
      <w:r w:rsidRPr="00DF2475">
        <w:rPr>
          <w:lang w:val="en-US"/>
        </w:rPr>
        <w:t>amplectendum</w:t>
      </w:r>
      <w:proofErr w:type="spellEnd"/>
      <w:r w:rsidRPr="00DF2475">
        <w:rPr>
          <w:lang w:val="en-US"/>
        </w:rPr>
        <w:t xml:space="preserve">. </w:t>
      </w:r>
      <w:r>
        <w:t xml:space="preserve">Wir </w:t>
      </w:r>
      <w:proofErr w:type="spellStart"/>
      <w:r>
        <w:t>zweifflen</w:t>
      </w:r>
      <w:proofErr w:type="spellEnd"/>
      <w:r>
        <w:t xml:space="preserve"> nicht/ dieselbige verflucht zu halten/ die alle rechtschaffene </w:t>
      </w:r>
      <w:proofErr w:type="spellStart"/>
      <w:r>
        <w:t>eifferige</w:t>
      </w:r>
      <w:proofErr w:type="spellEnd"/>
      <w:r>
        <w:t xml:space="preserve"> </w:t>
      </w:r>
      <w:proofErr w:type="spellStart"/>
      <w:r>
        <w:t>übung</w:t>
      </w:r>
      <w:proofErr w:type="spellEnd"/>
      <w:r>
        <w:t xml:space="preserve"> der wahren </w:t>
      </w:r>
      <w:proofErr w:type="spellStart"/>
      <w:r>
        <w:t>gottseligkeit</w:t>
      </w:r>
      <w:proofErr w:type="spellEnd"/>
      <w:r>
        <w:t xml:space="preserve">/ und deß innwendigen </w:t>
      </w:r>
      <w:proofErr w:type="spellStart"/>
      <w:r>
        <w:t>menschen</w:t>
      </w:r>
      <w:proofErr w:type="spellEnd"/>
      <w:r>
        <w:t xml:space="preserve"> </w:t>
      </w:r>
      <w:proofErr w:type="spellStart"/>
      <w:r>
        <w:t>hindansetzen</w:t>
      </w:r>
      <w:proofErr w:type="spellEnd"/>
      <w:r>
        <w:t xml:space="preserve">/ und die </w:t>
      </w:r>
      <w:proofErr w:type="spellStart"/>
      <w:r>
        <w:t>Theologiam</w:t>
      </w:r>
      <w:proofErr w:type="spellEnd"/>
      <w:r>
        <w:t xml:space="preserve"> oder das fürnehmste darinnen </w:t>
      </w:r>
      <w:proofErr w:type="spellStart"/>
      <w:r>
        <w:t>auffs</w:t>
      </w:r>
      <w:proofErr w:type="spellEnd"/>
      <w:r>
        <w:t xml:space="preserve"> </w:t>
      </w:r>
      <w:proofErr w:type="spellStart"/>
      <w:r>
        <w:t>disputiren</w:t>
      </w:r>
      <w:proofErr w:type="spellEnd"/>
      <w:r>
        <w:t xml:space="preserve"> setzen/ und also GOTT nur die </w:t>
      </w:r>
      <w:proofErr w:type="spellStart"/>
      <w:r>
        <w:t>zunge</w:t>
      </w:r>
      <w:proofErr w:type="spellEnd"/>
      <w:r>
        <w:t xml:space="preserve">/ dem </w:t>
      </w:r>
      <w:proofErr w:type="spellStart"/>
      <w:r>
        <w:t>teuffel</w:t>
      </w:r>
      <w:proofErr w:type="spellEnd"/>
      <w:r>
        <w:t xml:space="preserve"> aber die </w:t>
      </w:r>
      <w:proofErr w:type="spellStart"/>
      <w:r>
        <w:t>seele</w:t>
      </w:r>
      <w:proofErr w:type="spellEnd"/>
      <w:r>
        <w:t xml:space="preserve"> ergeben/ wie </w:t>
      </w:r>
      <w:proofErr w:type="spellStart"/>
      <w:r>
        <w:t>Bernhardus</w:t>
      </w:r>
      <w:proofErr w:type="spellEnd"/>
      <w:r>
        <w:t xml:space="preserve"> redet. Dann wie wir wissen/ daß Christus/ zugleich und nicht von einander </w:t>
      </w:r>
      <w:proofErr w:type="spellStart"/>
      <w:r>
        <w:t>gescheiden</w:t>
      </w:r>
      <w:proofErr w:type="spellEnd"/>
      <w:r>
        <w:t xml:space="preserve">/ sey der weg/ die </w:t>
      </w:r>
      <w:proofErr w:type="spellStart"/>
      <w:r>
        <w:t>warheit</w:t>
      </w:r>
      <w:proofErr w:type="spellEnd"/>
      <w:r>
        <w:t xml:space="preserve"> und das leben. Der weg ist er wegen seines heiligen </w:t>
      </w:r>
      <w:proofErr w:type="spellStart"/>
      <w:r>
        <w:t>lebens</w:t>
      </w:r>
      <w:proofErr w:type="spellEnd"/>
      <w:r>
        <w:t xml:space="preserve">/ </w:t>
      </w:r>
      <w:proofErr w:type="spellStart"/>
      <w:r>
        <w:t>worinnen</w:t>
      </w:r>
      <w:proofErr w:type="spellEnd"/>
      <w:r>
        <w:t xml:space="preserve"> wir mit höchstem </w:t>
      </w:r>
      <w:proofErr w:type="spellStart"/>
      <w:r>
        <w:t>fleiß</w:t>
      </w:r>
      <w:proofErr w:type="spellEnd"/>
      <w:r>
        <w:t xml:space="preserve"> ihm müssen folgen; die </w:t>
      </w:r>
      <w:proofErr w:type="spellStart"/>
      <w:r>
        <w:t>wahrheit</w:t>
      </w:r>
      <w:proofErr w:type="spellEnd"/>
      <w:r>
        <w:t xml:space="preserve"> wegen seiner lehr/ die mit </w:t>
      </w:r>
      <w:proofErr w:type="spellStart"/>
      <w:r>
        <w:t>glaubigem</w:t>
      </w:r>
      <w:proofErr w:type="spellEnd"/>
      <w:r>
        <w:t xml:space="preserve"> </w:t>
      </w:r>
      <w:proofErr w:type="spellStart"/>
      <w:r>
        <w:t>hertzen</w:t>
      </w:r>
      <w:proofErr w:type="spellEnd"/>
      <w:r>
        <w:t xml:space="preserve"> ist anzunehmen. Das leben nach seinem verdienst/ welches mit wahrem glauben ist zu </w:t>
      </w:r>
      <w:proofErr w:type="spellStart"/>
      <w:r>
        <w:t>ergreiffen</w:t>
      </w:r>
      <w:proofErr w:type="spellEnd"/>
      <w:r>
        <w:t xml:space="preserve">. Ach/ würde hieran </w:t>
      </w:r>
      <w:proofErr w:type="spellStart"/>
      <w:r>
        <w:t>fleissiger</w:t>
      </w:r>
      <w:proofErr w:type="spellEnd"/>
      <w:r>
        <w:t xml:space="preserve"> gedacht/ wieviel besser </w:t>
      </w:r>
      <w:proofErr w:type="spellStart"/>
      <w:r>
        <w:t>solte</w:t>
      </w:r>
      <w:proofErr w:type="spellEnd"/>
      <w:r>
        <w:t xml:space="preserve"> es stehen? </w:t>
      </w:r>
    </w:p>
    <w:p w14:paraId="6F695D1B" w14:textId="77777777" w:rsidR="00F30817" w:rsidRDefault="00F30817" w:rsidP="00F30817">
      <w:pPr>
        <w:pStyle w:val="StandardWeb"/>
      </w:pPr>
      <w:r>
        <w:t xml:space="preserve">Aber wir können je nicht in abrede seyn/ ob wir </w:t>
      </w:r>
      <w:proofErr w:type="spellStart"/>
      <w:r>
        <w:t>wol</w:t>
      </w:r>
      <w:proofErr w:type="spellEnd"/>
      <w:r>
        <w:t xml:space="preserve"> durch </w:t>
      </w:r>
      <w:proofErr w:type="spellStart"/>
      <w:r>
        <w:t>GOttes</w:t>
      </w:r>
      <w:proofErr w:type="spellEnd"/>
      <w:r>
        <w:t xml:space="preserve"> </w:t>
      </w:r>
      <w:proofErr w:type="spellStart"/>
      <w:r>
        <w:t>gnade</w:t>
      </w:r>
      <w:proofErr w:type="spellEnd"/>
      <w:r>
        <w:t xml:space="preserve">/ die reine lehr </w:t>
      </w:r>
      <w:proofErr w:type="spellStart"/>
      <w:r>
        <w:t>auß</w:t>
      </w:r>
      <w:proofErr w:type="spellEnd"/>
      <w:r>
        <w:t xml:space="preserve"> </w:t>
      </w:r>
      <w:proofErr w:type="spellStart"/>
      <w:r>
        <w:t>GOttes</w:t>
      </w:r>
      <w:proofErr w:type="spellEnd"/>
      <w:r>
        <w:t xml:space="preserve"> </w:t>
      </w:r>
      <w:proofErr w:type="spellStart"/>
      <w:r>
        <w:t>wort</w:t>
      </w:r>
      <w:proofErr w:type="spellEnd"/>
      <w:r>
        <w:t xml:space="preserve"> noch übrig haben/ daß </w:t>
      </w:r>
      <w:proofErr w:type="spellStart"/>
      <w:r>
        <w:t>gleichwol</w:t>
      </w:r>
      <w:proofErr w:type="spellEnd"/>
      <w:r>
        <w:t xml:space="preserve"> hin und wieder allgemach in die </w:t>
      </w:r>
      <w:proofErr w:type="spellStart"/>
      <w:r>
        <w:t>Theologi</w:t>
      </w:r>
      <w:proofErr w:type="spellEnd"/>
      <w:r>
        <w:t xml:space="preserve"> viel </w:t>
      </w:r>
      <w:proofErr w:type="spellStart"/>
      <w:r>
        <w:t>fremb</w:t>
      </w:r>
      <w:proofErr w:type="spellEnd"/>
      <w:r>
        <w:t xml:space="preserve"> des/ unnützes und mehr nach der </w:t>
      </w:r>
      <w:proofErr w:type="spellStart"/>
      <w:r>
        <w:t>welt</w:t>
      </w:r>
      <w:proofErr w:type="spellEnd"/>
      <w:r>
        <w:t xml:space="preserve"> </w:t>
      </w:r>
      <w:proofErr w:type="spellStart"/>
      <w:r>
        <w:t>weißheit</w:t>
      </w:r>
      <w:proofErr w:type="spellEnd"/>
      <w:r>
        <w:t xml:space="preserve"> schmeckendes </w:t>
      </w:r>
      <w:proofErr w:type="spellStart"/>
      <w:r>
        <w:t>eingeführet</w:t>
      </w:r>
      <w:proofErr w:type="spellEnd"/>
      <w:r>
        <w:t xml:space="preserve"> werde. </w:t>
      </w:r>
      <w:proofErr w:type="spellStart"/>
      <w:r>
        <w:t>Worinnen</w:t>
      </w:r>
      <w:proofErr w:type="spellEnd"/>
      <w:r>
        <w:t xml:space="preserve"> mehr </w:t>
      </w:r>
      <w:proofErr w:type="spellStart"/>
      <w:r>
        <w:t>gefahr</w:t>
      </w:r>
      <w:proofErr w:type="spellEnd"/>
      <w:r>
        <w:t xml:space="preserve"> stecket als man </w:t>
      </w:r>
      <w:proofErr w:type="spellStart"/>
      <w:r>
        <w:t>gedencken</w:t>
      </w:r>
      <w:proofErr w:type="spellEnd"/>
      <w:r>
        <w:t xml:space="preserve"> möchte. Es sollen uns </w:t>
      </w:r>
      <w:proofErr w:type="spellStart"/>
      <w:r>
        <w:t>billich</w:t>
      </w:r>
      <w:proofErr w:type="spellEnd"/>
      <w:r>
        <w:t xml:space="preserve"> im sinn </w:t>
      </w:r>
      <w:proofErr w:type="spellStart"/>
      <w:r>
        <w:t>ligen</w:t>
      </w:r>
      <w:proofErr w:type="spellEnd"/>
      <w:r>
        <w:t xml:space="preserve">/ die </w:t>
      </w:r>
      <w:proofErr w:type="spellStart"/>
      <w:r>
        <w:t>wort</w:t>
      </w:r>
      <w:proofErr w:type="spellEnd"/>
      <w:r>
        <w:t xml:space="preserve"> deß hocherleuchten </w:t>
      </w:r>
      <w:proofErr w:type="spellStart"/>
      <w:r>
        <w:t>Lutheri</w:t>
      </w:r>
      <w:proofErr w:type="spellEnd"/>
      <w:r>
        <w:t xml:space="preserve">. Tom. 2. </w:t>
      </w:r>
      <w:proofErr w:type="spellStart"/>
      <w:r>
        <w:t>Altenb</w:t>
      </w:r>
      <w:proofErr w:type="spellEnd"/>
      <w:r>
        <w:t xml:space="preserve">. </w:t>
      </w:r>
      <w:proofErr w:type="spellStart"/>
      <w:r>
        <w:t>pag</w:t>
      </w:r>
      <w:proofErr w:type="spellEnd"/>
      <w:r>
        <w:t xml:space="preserve">. 160. b. an die von </w:t>
      </w:r>
      <w:proofErr w:type="spellStart"/>
      <w:r>
        <w:t>Erffurth</w:t>
      </w:r>
      <w:proofErr w:type="spellEnd"/>
      <w:r>
        <w:t xml:space="preserve">: </w:t>
      </w:r>
      <w:proofErr w:type="spellStart"/>
      <w:r>
        <w:t>Hůtet</w:t>
      </w:r>
      <w:proofErr w:type="spellEnd"/>
      <w:r>
        <w:t xml:space="preserve"> euch/ </w:t>
      </w:r>
      <w:proofErr w:type="spellStart"/>
      <w:r>
        <w:t>satan</w:t>
      </w:r>
      <w:proofErr w:type="spellEnd"/>
      <w:r>
        <w:t xml:space="preserve"> hat es im sinn/ daß er euch mit dem </w:t>
      </w:r>
      <w:proofErr w:type="spellStart"/>
      <w:r>
        <w:t>unnöthigen</w:t>
      </w:r>
      <w:proofErr w:type="spellEnd"/>
      <w:r>
        <w:t xml:space="preserve"> </w:t>
      </w:r>
      <w:proofErr w:type="spellStart"/>
      <w:r>
        <w:t>auffhalte</w:t>
      </w:r>
      <w:proofErr w:type="spellEnd"/>
      <w:r>
        <w:t xml:space="preserve">/ und das nöthige damit hindere/ und wann er ein handbreit zu euch einbricht/ </w:t>
      </w:r>
      <w:proofErr w:type="spellStart"/>
      <w:r>
        <w:t>wil</w:t>
      </w:r>
      <w:proofErr w:type="spellEnd"/>
      <w:r>
        <w:t xml:space="preserve"> er hernach den </w:t>
      </w:r>
      <w:proofErr w:type="spellStart"/>
      <w:r>
        <w:t>gantzen</w:t>
      </w:r>
      <w:proofErr w:type="spellEnd"/>
      <w:r>
        <w:t xml:space="preserve"> </w:t>
      </w:r>
      <w:proofErr w:type="spellStart"/>
      <w:r>
        <w:t>cörper</w:t>
      </w:r>
      <w:proofErr w:type="spellEnd"/>
      <w:r>
        <w:t xml:space="preserve"> mit </w:t>
      </w:r>
      <w:proofErr w:type="spellStart"/>
      <w:r>
        <w:t>secten</w:t>
      </w:r>
      <w:proofErr w:type="spellEnd"/>
      <w:r>
        <w:t xml:space="preserve"> voll unnützer fragen einführen/ wie er </w:t>
      </w:r>
      <w:proofErr w:type="spellStart"/>
      <w:r>
        <w:t>bißher</w:t>
      </w:r>
      <w:proofErr w:type="spellEnd"/>
      <w:r>
        <w:t xml:space="preserve"> in den hohen-schulen durch die </w:t>
      </w:r>
      <w:proofErr w:type="spellStart"/>
      <w:r>
        <w:t>Philosophia</w:t>
      </w:r>
      <w:proofErr w:type="spellEnd"/>
      <w:r>
        <w:t xml:space="preserve"> gethan hat. Also hören wir/ wie nicht geringer schade </w:t>
      </w:r>
      <w:proofErr w:type="spellStart"/>
      <w:r>
        <w:t>seye</w:t>
      </w:r>
      <w:proofErr w:type="spellEnd"/>
      <w:r>
        <w:t xml:space="preserve">/ wo man </w:t>
      </w:r>
      <w:proofErr w:type="spellStart"/>
      <w:r>
        <w:t>ausser</w:t>
      </w:r>
      <w:proofErr w:type="spellEnd"/>
      <w:r>
        <w:t xml:space="preserve"> und über die </w:t>
      </w:r>
      <w:proofErr w:type="spellStart"/>
      <w:r>
        <w:t>schrifft</w:t>
      </w:r>
      <w:proofErr w:type="spellEnd"/>
      <w:r>
        <w:t xml:space="preserve"> </w:t>
      </w:r>
      <w:proofErr w:type="spellStart"/>
      <w:r>
        <w:t>wil</w:t>
      </w:r>
      <w:proofErr w:type="spellEnd"/>
      <w:r>
        <w:t xml:space="preserve"> klug und witzig seyn: Und doch wird es an </w:t>
      </w:r>
      <w:proofErr w:type="spellStart"/>
      <w:r>
        <w:t>exempeln</w:t>
      </w:r>
      <w:proofErr w:type="spellEnd"/>
      <w:r>
        <w:t xml:space="preserve"> nicht mangeln. </w:t>
      </w:r>
    </w:p>
    <w:p w14:paraId="3825B6E4" w14:textId="77777777" w:rsidR="00F30817" w:rsidRDefault="00F30817" w:rsidP="00F30817">
      <w:pPr>
        <w:pStyle w:val="StandardWeb"/>
      </w:pPr>
      <w:r>
        <w:t xml:space="preserve">Man vergleiche unsers </w:t>
      </w:r>
      <w:proofErr w:type="spellStart"/>
      <w:r>
        <w:t>theuren</w:t>
      </w:r>
      <w:proofErr w:type="spellEnd"/>
      <w:r>
        <w:t xml:space="preserve"> </w:t>
      </w:r>
      <w:proofErr w:type="spellStart"/>
      <w:r>
        <w:t>Lutheri</w:t>
      </w:r>
      <w:proofErr w:type="spellEnd"/>
      <w:r>
        <w:t xml:space="preserve"> </w:t>
      </w:r>
      <w:proofErr w:type="spellStart"/>
      <w:r>
        <w:t>schrifften</w:t>
      </w:r>
      <w:proofErr w:type="spellEnd"/>
      <w:r>
        <w:t xml:space="preserve">/ wo derselbe mit </w:t>
      </w:r>
      <w:proofErr w:type="spellStart"/>
      <w:r>
        <w:t>erklärung</w:t>
      </w:r>
      <w:proofErr w:type="spellEnd"/>
      <w:r>
        <w:t xml:space="preserve"> Göttlichen Worts </w:t>
      </w:r>
      <w:proofErr w:type="spellStart"/>
      <w:r>
        <w:t>umbgehet</w:t>
      </w:r>
      <w:proofErr w:type="spellEnd"/>
      <w:r>
        <w:t>/ oder die Christliche glaubens-</w:t>
      </w:r>
      <w:proofErr w:type="spellStart"/>
      <w:r>
        <w:t>articul</w:t>
      </w:r>
      <w:proofErr w:type="spellEnd"/>
      <w:r>
        <w:t xml:space="preserve"> handelt/ sodann vieler anderer zu und gleich nach seiner zeit gelebter </w:t>
      </w:r>
      <w:proofErr w:type="spellStart"/>
      <w:r>
        <w:t>Theologorum</w:t>
      </w:r>
      <w:proofErr w:type="spellEnd"/>
      <w:r>
        <w:t xml:space="preserve"> noch vor </w:t>
      </w:r>
      <w:proofErr w:type="spellStart"/>
      <w:r>
        <w:t>augen</w:t>
      </w:r>
      <w:proofErr w:type="spellEnd"/>
      <w:r>
        <w:t xml:space="preserve"> </w:t>
      </w:r>
      <w:proofErr w:type="spellStart"/>
      <w:r>
        <w:t>ligende</w:t>
      </w:r>
      <w:proofErr w:type="spellEnd"/>
      <w:r>
        <w:t xml:space="preserve"> </w:t>
      </w:r>
      <w:proofErr w:type="spellStart"/>
      <w:r>
        <w:t>wercke</w:t>
      </w:r>
      <w:proofErr w:type="spellEnd"/>
      <w:r>
        <w:t xml:space="preserve">/ hingegen einen </w:t>
      </w:r>
      <w:proofErr w:type="spellStart"/>
      <w:r>
        <w:t>grossen</w:t>
      </w:r>
      <w:proofErr w:type="spellEnd"/>
      <w:r>
        <w:t xml:space="preserve"> </w:t>
      </w:r>
      <w:proofErr w:type="spellStart"/>
      <w:r>
        <w:t>theil</w:t>
      </w:r>
      <w:proofErr w:type="spellEnd"/>
      <w:r>
        <w:t xml:space="preserve"> der heut </w:t>
      </w:r>
      <w:proofErr w:type="spellStart"/>
      <w:r>
        <w:t>herauß</w:t>
      </w:r>
      <w:proofErr w:type="spellEnd"/>
      <w:r>
        <w:t xml:space="preserve">-kommenden. Man wird </w:t>
      </w:r>
      <w:proofErr w:type="spellStart"/>
      <w:r>
        <w:t>wahrhafftig</w:t>
      </w:r>
      <w:proofErr w:type="spellEnd"/>
      <w:r>
        <w:t xml:space="preserve"> finden/ wann man es redlich </w:t>
      </w:r>
      <w:proofErr w:type="spellStart"/>
      <w:r>
        <w:t>herauß</w:t>
      </w:r>
      <w:proofErr w:type="spellEnd"/>
      <w:r>
        <w:t xml:space="preserve"> bekennen </w:t>
      </w:r>
      <w:proofErr w:type="spellStart"/>
      <w:r>
        <w:t>wil</w:t>
      </w:r>
      <w:proofErr w:type="spellEnd"/>
      <w:r>
        <w:t xml:space="preserve">/ daß so viel geistreiche </w:t>
      </w:r>
      <w:proofErr w:type="spellStart"/>
      <w:r>
        <w:t>krafft</w:t>
      </w:r>
      <w:proofErr w:type="spellEnd"/>
      <w:r>
        <w:t xml:space="preserve">/ und in höchster </w:t>
      </w:r>
      <w:proofErr w:type="spellStart"/>
      <w:r>
        <w:t>einfalt</w:t>
      </w:r>
      <w:proofErr w:type="spellEnd"/>
      <w:r>
        <w:t xml:space="preserve"> vorgetragene </w:t>
      </w:r>
      <w:proofErr w:type="spellStart"/>
      <w:r>
        <w:t>weißheit</w:t>
      </w:r>
      <w:proofErr w:type="spellEnd"/>
      <w:r>
        <w:t xml:space="preserve"> in jenen angetroffen und </w:t>
      </w:r>
      <w:proofErr w:type="spellStart"/>
      <w:r>
        <w:t>darauß</w:t>
      </w:r>
      <w:proofErr w:type="spellEnd"/>
      <w:r>
        <w:t xml:space="preserve"> </w:t>
      </w:r>
      <w:proofErr w:type="spellStart"/>
      <w:r>
        <w:t>gefühlet</w:t>
      </w:r>
      <w:proofErr w:type="spellEnd"/>
      <w:r>
        <w:t xml:space="preserve"> wird/ so </w:t>
      </w:r>
      <w:proofErr w:type="spellStart"/>
      <w:r>
        <w:t>lähr</w:t>
      </w:r>
      <w:proofErr w:type="spellEnd"/>
      <w:r>
        <w:t xml:space="preserve"> sind fast diese gegen jenen/ und findet sich an den neuern etwa ein </w:t>
      </w:r>
      <w:proofErr w:type="spellStart"/>
      <w:r>
        <w:t>mehrer</w:t>
      </w:r>
      <w:proofErr w:type="spellEnd"/>
      <w:r>
        <w:t xml:space="preserve"> </w:t>
      </w:r>
      <w:proofErr w:type="spellStart"/>
      <w:r>
        <w:t>apparat</w:t>
      </w:r>
      <w:proofErr w:type="spellEnd"/>
      <w:r>
        <w:t xml:space="preserve"> von menschlicher prächtiger </w:t>
      </w:r>
      <w:proofErr w:type="spellStart"/>
      <w:r>
        <w:t>erudition</w:t>
      </w:r>
      <w:proofErr w:type="spellEnd"/>
      <w:r>
        <w:t xml:space="preserve">, und </w:t>
      </w:r>
      <w:proofErr w:type="spellStart"/>
      <w:r>
        <w:t>verkunsteltes</w:t>
      </w:r>
      <w:proofErr w:type="spellEnd"/>
      <w:r>
        <w:t xml:space="preserve"> wesen/ ja auch fürwitzige </w:t>
      </w:r>
      <w:proofErr w:type="spellStart"/>
      <w:r>
        <w:t>subtilitäten</w:t>
      </w:r>
      <w:proofErr w:type="spellEnd"/>
      <w:r>
        <w:t xml:space="preserve"> in </w:t>
      </w:r>
      <w:proofErr w:type="spellStart"/>
      <w:r>
        <w:t>dingên</w:t>
      </w:r>
      <w:proofErr w:type="spellEnd"/>
      <w:r>
        <w:t xml:space="preserve">/ wo wir nicht über die </w:t>
      </w:r>
      <w:proofErr w:type="spellStart"/>
      <w:r>
        <w:t>schrifft</w:t>
      </w:r>
      <w:proofErr w:type="spellEnd"/>
      <w:r>
        <w:t xml:space="preserve"> weise seyn </w:t>
      </w:r>
      <w:proofErr w:type="spellStart"/>
      <w:r>
        <w:t>solten</w:t>
      </w:r>
      <w:proofErr w:type="spellEnd"/>
      <w:r>
        <w:t xml:space="preserve">. Und weiß ich </w:t>
      </w:r>
      <w:proofErr w:type="spellStart"/>
      <w:r>
        <w:t>nit</w:t>
      </w:r>
      <w:proofErr w:type="spellEnd"/>
      <w:r>
        <w:t xml:space="preserve"> ob unser sel. Herr </w:t>
      </w:r>
      <w:proofErr w:type="spellStart"/>
      <w:r>
        <w:t>Lutherus</w:t>
      </w:r>
      <w:proofErr w:type="spellEnd"/>
      <w:r>
        <w:t xml:space="preserve">/ wo er wieder </w:t>
      </w:r>
      <w:proofErr w:type="spellStart"/>
      <w:r>
        <w:t>auffstehen</w:t>
      </w:r>
      <w:proofErr w:type="spellEnd"/>
      <w:r>
        <w:t xml:space="preserve"> </w:t>
      </w:r>
      <w:proofErr w:type="spellStart"/>
      <w:r>
        <w:t>solte</w:t>
      </w:r>
      <w:proofErr w:type="spellEnd"/>
      <w:r>
        <w:t xml:space="preserve">/ nicht auch an unsern </w:t>
      </w:r>
      <w:proofErr w:type="spellStart"/>
      <w:r>
        <w:t>Academien</w:t>
      </w:r>
      <w:proofErr w:type="spellEnd"/>
      <w:r>
        <w:t xml:space="preserve"> </w:t>
      </w:r>
      <w:proofErr w:type="spellStart"/>
      <w:r>
        <w:t>offters</w:t>
      </w:r>
      <w:proofErr w:type="spellEnd"/>
      <w:r>
        <w:t xml:space="preserve"> ein und anders straffen würde/ was er mit </w:t>
      </w:r>
      <w:proofErr w:type="spellStart"/>
      <w:r>
        <w:t>eiffer</w:t>
      </w:r>
      <w:proofErr w:type="spellEnd"/>
      <w:r>
        <w:t xml:space="preserve"> zu seiner zeit den </w:t>
      </w:r>
      <w:proofErr w:type="spellStart"/>
      <w:r>
        <w:t>damahligen</w:t>
      </w:r>
      <w:proofErr w:type="spellEnd"/>
      <w:r>
        <w:t xml:space="preserve"> </w:t>
      </w:r>
      <w:proofErr w:type="spellStart"/>
      <w:r>
        <w:t>verweißlichen</w:t>
      </w:r>
      <w:proofErr w:type="spellEnd"/>
      <w:r>
        <w:t xml:space="preserve"> vorgerückt. </w:t>
      </w:r>
    </w:p>
    <w:p w14:paraId="19E619D4" w14:textId="77777777" w:rsidR="00F30817" w:rsidRDefault="00F30817" w:rsidP="00F30817">
      <w:pPr>
        <w:pStyle w:val="StandardWeb"/>
      </w:pPr>
      <w:r>
        <w:t xml:space="preserve">Es ist zwar diese klage nicht neu. Der stattliche </w:t>
      </w:r>
      <w:proofErr w:type="spellStart"/>
      <w:r>
        <w:t>mann</w:t>
      </w:r>
      <w:proofErr w:type="spellEnd"/>
      <w:r>
        <w:t xml:space="preserve"> D. David </w:t>
      </w:r>
      <w:proofErr w:type="spellStart"/>
      <w:r>
        <w:t>Chytraeus</w:t>
      </w:r>
      <w:proofErr w:type="spellEnd"/>
      <w:r>
        <w:t xml:space="preserve">, welcher vor vielen andern die </w:t>
      </w:r>
      <w:proofErr w:type="spellStart"/>
      <w:r>
        <w:t>mängel</w:t>
      </w:r>
      <w:proofErr w:type="spellEnd"/>
      <w:r>
        <w:t xml:space="preserve"> der </w:t>
      </w:r>
      <w:proofErr w:type="spellStart"/>
      <w:r>
        <w:t>kirchên</w:t>
      </w:r>
      <w:proofErr w:type="spellEnd"/>
      <w:r>
        <w:t xml:space="preserve"> eingesehen/ und wegen seiner vortrefflichen </w:t>
      </w:r>
      <w:proofErr w:type="spellStart"/>
      <w:r>
        <w:t>erfahrung</w:t>
      </w:r>
      <w:proofErr w:type="spellEnd"/>
      <w:r>
        <w:t xml:space="preserve"> </w:t>
      </w:r>
      <w:proofErr w:type="spellStart"/>
      <w:r>
        <w:t>unn</w:t>
      </w:r>
      <w:proofErr w:type="spellEnd"/>
      <w:r>
        <w:t xml:space="preserve"> Christlicher </w:t>
      </w:r>
      <w:proofErr w:type="spellStart"/>
      <w:r>
        <w:t>klugheit</w:t>
      </w:r>
      <w:proofErr w:type="spellEnd"/>
      <w:r>
        <w:t xml:space="preserve"> von König und Fürsten zu </w:t>
      </w:r>
      <w:proofErr w:type="spellStart"/>
      <w:r>
        <w:t>anordnung</w:t>
      </w:r>
      <w:proofErr w:type="spellEnd"/>
      <w:r>
        <w:t xml:space="preserve"> </w:t>
      </w:r>
      <w:proofErr w:type="spellStart"/>
      <w:r>
        <w:t>kirchen</w:t>
      </w:r>
      <w:proofErr w:type="spellEnd"/>
      <w:r>
        <w:t xml:space="preserve"> und schulen </w:t>
      </w:r>
      <w:proofErr w:type="spellStart"/>
      <w:r>
        <w:t>mehrmahl</w:t>
      </w:r>
      <w:proofErr w:type="spellEnd"/>
      <w:r>
        <w:t xml:space="preserve"> </w:t>
      </w:r>
      <w:r>
        <w:lastRenderedPageBreak/>
        <w:t xml:space="preserve">erfordert worden/ klagte schon dergleichen in dem </w:t>
      </w:r>
      <w:proofErr w:type="spellStart"/>
      <w:r>
        <w:t>vergangnen</w:t>
      </w:r>
      <w:proofErr w:type="spellEnd"/>
      <w:r>
        <w:t xml:space="preserve"> </w:t>
      </w:r>
      <w:proofErr w:type="spellStart"/>
      <w:r>
        <w:t>seculo</w:t>
      </w:r>
      <w:proofErr w:type="spellEnd"/>
      <w:r>
        <w:t xml:space="preserve"> in einem schreiben an Hier. </w:t>
      </w:r>
      <w:proofErr w:type="spellStart"/>
      <w:r>
        <w:t>Mencelium</w:t>
      </w:r>
      <w:proofErr w:type="spellEnd"/>
      <w:r>
        <w:t xml:space="preserve"> (in Epist. </w:t>
      </w:r>
      <w:proofErr w:type="spellStart"/>
      <w:r>
        <w:t>pag</w:t>
      </w:r>
      <w:proofErr w:type="spellEnd"/>
      <w:r>
        <w:t xml:space="preserve">. 348.) </w:t>
      </w:r>
      <w:proofErr w:type="spellStart"/>
      <w:r>
        <w:t>Wolte</w:t>
      </w:r>
      <w:proofErr w:type="spellEnd"/>
      <w:r>
        <w:t xml:space="preserve"> GOTT/ spricht er/ wir </w:t>
      </w:r>
      <w:proofErr w:type="spellStart"/>
      <w:r>
        <w:t>gewehneten</w:t>
      </w:r>
      <w:proofErr w:type="spellEnd"/>
      <w:r>
        <w:t xml:space="preserve"> unsere und unserer </w:t>
      </w:r>
      <w:proofErr w:type="spellStart"/>
      <w:r>
        <w:t>zuhörer</w:t>
      </w:r>
      <w:proofErr w:type="spellEnd"/>
      <w:r>
        <w:t xml:space="preserve"> gemühter/ mit </w:t>
      </w:r>
      <w:proofErr w:type="spellStart"/>
      <w:r>
        <w:t>forcht</w:t>
      </w:r>
      <w:proofErr w:type="spellEnd"/>
      <w:r>
        <w:t xml:space="preserve"> deß </w:t>
      </w:r>
      <w:proofErr w:type="spellStart"/>
      <w:r>
        <w:t>HErrn</w:t>
      </w:r>
      <w:proofErr w:type="spellEnd"/>
      <w:r>
        <w:t xml:space="preserve">/ </w:t>
      </w:r>
      <w:proofErr w:type="spellStart"/>
      <w:r>
        <w:t>buß</w:t>
      </w:r>
      <w:proofErr w:type="spellEnd"/>
      <w:r>
        <w:t xml:space="preserve"> und </w:t>
      </w:r>
      <w:proofErr w:type="spellStart"/>
      <w:r>
        <w:t>bekehrung</w:t>
      </w:r>
      <w:proofErr w:type="spellEnd"/>
      <w:r>
        <w:t xml:space="preserve">/ schrecken gegen den </w:t>
      </w:r>
      <w:proofErr w:type="spellStart"/>
      <w:r>
        <w:t>zorn</w:t>
      </w:r>
      <w:proofErr w:type="spellEnd"/>
      <w:r>
        <w:t xml:space="preserve"> und </w:t>
      </w:r>
      <w:proofErr w:type="spellStart"/>
      <w:r>
        <w:t>gericht</w:t>
      </w:r>
      <w:proofErr w:type="spellEnd"/>
      <w:r>
        <w:t xml:space="preserve"> </w:t>
      </w:r>
      <w:proofErr w:type="spellStart"/>
      <w:r>
        <w:t>GOttes</w:t>
      </w:r>
      <w:proofErr w:type="spellEnd"/>
      <w:r>
        <w:t xml:space="preserve"> über </w:t>
      </w:r>
      <w:proofErr w:type="spellStart"/>
      <w:r>
        <w:t>diesünde</w:t>
      </w:r>
      <w:proofErr w:type="spellEnd"/>
      <w:r>
        <w:t xml:space="preserve">/ zur </w:t>
      </w:r>
      <w:proofErr w:type="spellStart"/>
      <w:r>
        <w:t>übung</w:t>
      </w:r>
      <w:proofErr w:type="spellEnd"/>
      <w:r>
        <w:t xml:space="preserve"> der wahren </w:t>
      </w:r>
      <w:proofErr w:type="spellStart"/>
      <w:r>
        <w:t>gottseligkeit</w:t>
      </w:r>
      <w:proofErr w:type="spellEnd"/>
      <w:r>
        <w:t xml:space="preserve">/ </w:t>
      </w:r>
      <w:proofErr w:type="spellStart"/>
      <w:r>
        <w:t>gerechtigkeit</w:t>
      </w:r>
      <w:proofErr w:type="spellEnd"/>
      <w:r>
        <w:t xml:space="preserve"> und liebe Gottes und unsers </w:t>
      </w:r>
      <w:proofErr w:type="spellStart"/>
      <w:r>
        <w:t>nechsten</w:t>
      </w:r>
      <w:proofErr w:type="spellEnd"/>
      <w:r>
        <w:t xml:space="preserve">/ vielmehr als </w:t>
      </w:r>
      <w:proofErr w:type="spellStart"/>
      <w:r>
        <w:t>disputirlichen</w:t>
      </w:r>
      <w:proofErr w:type="spellEnd"/>
      <w:r>
        <w:t xml:space="preserve"> </w:t>
      </w:r>
      <w:proofErr w:type="spellStart"/>
      <w:r>
        <w:t>zancksachen</w:t>
      </w:r>
      <w:proofErr w:type="spellEnd"/>
      <w:r>
        <w:t xml:space="preserve">/ </w:t>
      </w:r>
      <w:proofErr w:type="spellStart"/>
      <w:r>
        <w:t>dardurch</w:t>
      </w:r>
      <w:proofErr w:type="spellEnd"/>
      <w:r>
        <w:t xml:space="preserve"> nur </w:t>
      </w:r>
      <w:proofErr w:type="spellStart"/>
      <w:r>
        <w:t>angezeiget</w:t>
      </w:r>
      <w:proofErr w:type="spellEnd"/>
      <w:r>
        <w:t xml:space="preserve"> wird/ daß die bey </w:t>
      </w:r>
      <w:proofErr w:type="spellStart"/>
      <w:r>
        <w:t>vorigên</w:t>
      </w:r>
      <w:proofErr w:type="spellEnd"/>
      <w:r>
        <w:t xml:space="preserve"> </w:t>
      </w:r>
      <w:proofErr w:type="spellStart"/>
      <w:r>
        <w:t>zeiten</w:t>
      </w:r>
      <w:proofErr w:type="spellEnd"/>
      <w:r>
        <w:t xml:space="preserve"> gewesene </w:t>
      </w:r>
      <w:proofErr w:type="spellStart"/>
      <w:r>
        <w:t>sophisterey</w:t>
      </w:r>
      <w:proofErr w:type="spellEnd"/>
      <w:r>
        <w:t xml:space="preserve"> nicht </w:t>
      </w:r>
      <w:proofErr w:type="spellStart"/>
      <w:r>
        <w:t>weggenommmen</w:t>
      </w:r>
      <w:proofErr w:type="spellEnd"/>
      <w:r>
        <w:t xml:space="preserve">/ sondern nur </w:t>
      </w:r>
      <w:proofErr w:type="spellStart"/>
      <w:r>
        <w:t>auffanderefragen</w:t>
      </w:r>
      <w:proofErr w:type="spellEnd"/>
      <w:r>
        <w:t xml:space="preserve"> und </w:t>
      </w:r>
      <w:proofErr w:type="spellStart"/>
      <w:r>
        <w:t>strittigkeiten</w:t>
      </w:r>
      <w:proofErr w:type="spellEnd"/>
      <w:r>
        <w:t xml:space="preserve"> </w:t>
      </w:r>
      <w:proofErr w:type="spellStart"/>
      <w:r>
        <w:t>um̃gewechslet</w:t>
      </w:r>
      <w:proofErr w:type="spellEnd"/>
      <w:r>
        <w:t xml:space="preserve"> oder verändert </w:t>
      </w:r>
      <w:proofErr w:type="spellStart"/>
      <w:r>
        <w:t>seye</w:t>
      </w:r>
      <w:proofErr w:type="spellEnd"/>
      <w:r>
        <w:t xml:space="preserve">. </w:t>
      </w:r>
      <w:proofErr w:type="spellStart"/>
      <w:r>
        <w:t>Wiederumb</w:t>
      </w:r>
      <w:proofErr w:type="spellEnd"/>
      <w:r>
        <w:t xml:space="preserve"> an einem andern an Joh. </w:t>
      </w:r>
      <w:proofErr w:type="spellStart"/>
      <w:r>
        <w:t>Judicem</w:t>
      </w:r>
      <w:proofErr w:type="spellEnd"/>
      <w:r>
        <w:t xml:space="preserve">. Es </w:t>
      </w:r>
      <w:proofErr w:type="spellStart"/>
      <w:r>
        <w:t>schmertzet</w:t>
      </w:r>
      <w:proofErr w:type="spellEnd"/>
      <w:r>
        <w:t xml:space="preserve"> mich/ nachdem die </w:t>
      </w:r>
      <w:proofErr w:type="spellStart"/>
      <w:r>
        <w:t>Theologia</w:t>
      </w:r>
      <w:proofErr w:type="spellEnd"/>
      <w:r>
        <w:t xml:space="preserve"> kaum </w:t>
      </w:r>
      <w:proofErr w:type="spellStart"/>
      <w:r>
        <w:t>auß</w:t>
      </w:r>
      <w:proofErr w:type="spellEnd"/>
      <w:r>
        <w:t xml:space="preserve"> der </w:t>
      </w:r>
      <w:proofErr w:type="spellStart"/>
      <w:r>
        <w:t>finsternüß</w:t>
      </w:r>
      <w:proofErr w:type="spellEnd"/>
      <w:r>
        <w:t xml:space="preserve"> der </w:t>
      </w:r>
      <w:proofErr w:type="spellStart"/>
      <w:r>
        <w:t>Päbstischen</w:t>
      </w:r>
      <w:proofErr w:type="spellEnd"/>
      <w:r>
        <w:t xml:space="preserve"> </w:t>
      </w:r>
      <w:proofErr w:type="spellStart"/>
      <w:r>
        <w:t>sophisterey</w:t>
      </w:r>
      <w:proofErr w:type="spellEnd"/>
      <w:r>
        <w:t xml:space="preserve"> herfür gekommen/ daß sie </w:t>
      </w:r>
      <w:proofErr w:type="spellStart"/>
      <w:r>
        <w:t>allzusehr</w:t>
      </w:r>
      <w:proofErr w:type="spellEnd"/>
      <w:r>
        <w:t xml:space="preserve"> auf eine neue </w:t>
      </w:r>
      <w:proofErr w:type="spellStart"/>
      <w:r>
        <w:t>sophisterey</w:t>
      </w:r>
      <w:proofErr w:type="spellEnd"/>
      <w:r>
        <w:t xml:space="preserve"> unnützer und vorwitziger fragen zurück schlägt/ da doch die Christliche Religion nicht eben in </w:t>
      </w:r>
      <w:proofErr w:type="spellStart"/>
      <w:r>
        <w:t>wissenschafft</w:t>
      </w:r>
      <w:proofErr w:type="spellEnd"/>
      <w:r>
        <w:t xml:space="preserve"> und </w:t>
      </w:r>
      <w:proofErr w:type="spellStart"/>
      <w:r>
        <w:t>spitzigkeit</w:t>
      </w:r>
      <w:proofErr w:type="spellEnd"/>
      <w:r>
        <w:t xml:space="preserve"> der vorwitzigen fragen/ so zu dieser zeit </w:t>
      </w:r>
      <w:proofErr w:type="spellStart"/>
      <w:r>
        <w:t>allzuviel</w:t>
      </w:r>
      <w:proofErr w:type="spellEnd"/>
      <w:r>
        <w:t xml:space="preserve"> erneuert werden/ sondern darinnen bestehet/ daß wir den wahren </w:t>
      </w:r>
      <w:proofErr w:type="spellStart"/>
      <w:r>
        <w:t>GOtt</w:t>
      </w:r>
      <w:proofErr w:type="spellEnd"/>
      <w:r>
        <w:t xml:space="preserve"> und unsern Erlöser </w:t>
      </w:r>
      <w:proofErr w:type="spellStart"/>
      <w:r>
        <w:t>JEsum</w:t>
      </w:r>
      <w:proofErr w:type="spellEnd"/>
      <w:r>
        <w:t xml:space="preserve"> Christum </w:t>
      </w:r>
      <w:proofErr w:type="spellStart"/>
      <w:r>
        <w:t>auß</w:t>
      </w:r>
      <w:proofErr w:type="spellEnd"/>
      <w:r>
        <w:t xml:space="preserve"> seinem </w:t>
      </w:r>
      <w:proofErr w:type="spellStart"/>
      <w:r>
        <w:t>wort</w:t>
      </w:r>
      <w:proofErr w:type="spellEnd"/>
      <w:r>
        <w:t xml:space="preserve"> recht erkennen/ inniglich </w:t>
      </w:r>
      <w:proofErr w:type="spellStart"/>
      <w:r>
        <w:t>förchten</w:t>
      </w:r>
      <w:proofErr w:type="spellEnd"/>
      <w:r>
        <w:t xml:space="preserve">/ und </w:t>
      </w:r>
      <w:proofErr w:type="spellStart"/>
      <w:r>
        <w:t>auß</w:t>
      </w:r>
      <w:proofErr w:type="spellEnd"/>
      <w:r>
        <w:t xml:space="preserve"> wahrem glauben lieb haben/ </w:t>
      </w:r>
      <w:proofErr w:type="spellStart"/>
      <w:r>
        <w:t>Jhn</w:t>
      </w:r>
      <w:proofErr w:type="spellEnd"/>
      <w:r>
        <w:t xml:space="preserve"> </w:t>
      </w:r>
      <w:proofErr w:type="spellStart"/>
      <w:r>
        <w:t>anruffen</w:t>
      </w:r>
      <w:proofErr w:type="spellEnd"/>
      <w:r>
        <w:t xml:space="preserve">/ Ihm in Creutz und </w:t>
      </w:r>
      <w:proofErr w:type="spellStart"/>
      <w:r>
        <w:t>gantzem</w:t>
      </w:r>
      <w:proofErr w:type="spellEnd"/>
      <w:r>
        <w:t xml:space="preserve"> leben gehorsam seyn/ auch andere </w:t>
      </w:r>
      <w:proofErr w:type="spellStart"/>
      <w:r>
        <w:t>leute</w:t>
      </w:r>
      <w:proofErr w:type="spellEnd"/>
      <w:r>
        <w:t xml:space="preserve"> von </w:t>
      </w:r>
      <w:proofErr w:type="spellStart"/>
      <w:r>
        <w:t>hertzen</w:t>
      </w:r>
      <w:proofErr w:type="spellEnd"/>
      <w:r>
        <w:t xml:space="preserve"> lieben/ denen </w:t>
      </w:r>
      <w:proofErr w:type="spellStart"/>
      <w:r>
        <w:t>mildiglich</w:t>
      </w:r>
      <w:proofErr w:type="spellEnd"/>
      <w:r>
        <w:t xml:space="preserve"> </w:t>
      </w:r>
      <w:proofErr w:type="spellStart"/>
      <w:r>
        <w:t>helffen</w:t>
      </w:r>
      <w:proofErr w:type="spellEnd"/>
      <w:r>
        <w:t xml:space="preserve">/ in aller </w:t>
      </w:r>
      <w:proofErr w:type="spellStart"/>
      <w:r>
        <w:t>gefährlichkeit</w:t>
      </w:r>
      <w:proofErr w:type="spellEnd"/>
      <w:r>
        <w:t xml:space="preserve"> in unserm leben/ ja auch im todt </w:t>
      </w:r>
      <w:proofErr w:type="spellStart"/>
      <w:r>
        <w:t>selbsten</w:t>
      </w:r>
      <w:proofErr w:type="spellEnd"/>
      <w:r>
        <w:t xml:space="preserve"> mit </w:t>
      </w:r>
      <w:proofErr w:type="spellStart"/>
      <w:r>
        <w:t>vestem</w:t>
      </w:r>
      <w:proofErr w:type="spellEnd"/>
      <w:r>
        <w:t xml:space="preserve"> vertrauen </w:t>
      </w:r>
      <w:proofErr w:type="spellStart"/>
      <w:r>
        <w:t>auffdie</w:t>
      </w:r>
      <w:proofErr w:type="spellEnd"/>
      <w:r>
        <w:t xml:space="preserve"> in Christo uns erworbene </w:t>
      </w:r>
      <w:proofErr w:type="spellStart"/>
      <w:r>
        <w:t>gnade</w:t>
      </w:r>
      <w:proofErr w:type="spellEnd"/>
      <w:r>
        <w:t xml:space="preserve"> ruhen/ und erwarten/ daß wir mit Gott ewiglich leben mögen. </w:t>
      </w:r>
    </w:p>
    <w:p w14:paraId="2B799B0E" w14:textId="77777777" w:rsidR="00F30817" w:rsidRDefault="00F30817" w:rsidP="00F30817">
      <w:pPr>
        <w:pStyle w:val="StandardWeb"/>
      </w:pPr>
      <w:r>
        <w:t xml:space="preserve">Wie sehnlich klaget auch der </w:t>
      </w:r>
      <w:proofErr w:type="spellStart"/>
      <w:r>
        <w:t>Wolverdiente</w:t>
      </w:r>
      <w:proofErr w:type="spellEnd"/>
      <w:r>
        <w:t xml:space="preserve"> sel. D. Nic. </w:t>
      </w:r>
      <w:proofErr w:type="spellStart"/>
      <w:r>
        <w:t>Selneccerus</w:t>
      </w:r>
      <w:proofErr w:type="spellEnd"/>
      <w:r>
        <w:t xml:space="preserve">, in der </w:t>
      </w:r>
      <w:proofErr w:type="spellStart"/>
      <w:r>
        <w:t>Vorred</w:t>
      </w:r>
      <w:proofErr w:type="spellEnd"/>
      <w:r>
        <w:t xml:space="preserve"> über die Psalmen/ da er sagt: Man finde allewege mehr </w:t>
      </w:r>
      <w:proofErr w:type="spellStart"/>
      <w:r>
        <w:t>bücher</w:t>
      </w:r>
      <w:proofErr w:type="spellEnd"/>
      <w:r>
        <w:t xml:space="preserve">/ die voll </w:t>
      </w:r>
      <w:proofErr w:type="spellStart"/>
      <w:r>
        <w:t>disputirens</w:t>
      </w:r>
      <w:proofErr w:type="spellEnd"/>
      <w:r>
        <w:t xml:space="preserve"> und </w:t>
      </w:r>
      <w:proofErr w:type="spellStart"/>
      <w:r>
        <w:t>zanckens</w:t>
      </w:r>
      <w:proofErr w:type="spellEnd"/>
      <w:r>
        <w:t xml:space="preserve"> und </w:t>
      </w:r>
      <w:proofErr w:type="spellStart"/>
      <w:r>
        <w:t>scheltens</w:t>
      </w:r>
      <w:proofErr w:type="spellEnd"/>
      <w:r>
        <w:t xml:space="preserve">/ und </w:t>
      </w:r>
      <w:proofErr w:type="spellStart"/>
      <w:r>
        <w:t>lästerens</w:t>
      </w:r>
      <w:proofErr w:type="spellEnd"/>
      <w:r>
        <w:t xml:space="preserve">/ und voll </w:t>
      </w:r>
      <w:proofErr w:type="spellStart"/>
      <w:r>
        <w:t>streittiger</w:t>
      </w:r>
      <w:proofErr w:type="spellEnd"/>
      <w:r>
        <w:t xml:space="preserve"> </w:t>
      </w:r>
      <w:proofErr w:type="spellStart"/>
      <w:r>
        <w:t>händel</w:t>
      </w:r>
      <w:proofErr w:type="spellEnd"/>
      <w:r>
        <w:t xml:space="preserve"> sind/ die doch zu nichts als zu </w:t>
      </w:r>
      <w:proofErr w:type="spellStart"/>
      <w:r>
        <w:t>dênschulgezänck</w:t>
      </w:r>
      <w:proofErr w:type="spellEnd"/>
      <w:r>
        <w:t xml:space="preserve"> allein dienen/ dann daß man feine lehr und </w:t>
      </w:r>
      <w:proofErr w:type="spellStart"/>
      <w:r>
        <w:t>trostbücher</w:t>
      </w:r>
      <w:proofErr w:type="spellEnd"/>
      <w:r>
        <w:t xml:space="preserve"> finden und </w:t>
      </w:r>
      <w:proofErr w:type="spellStart"/>
      <w:r>
        <w:t>kauffen</w:t>
      </w:r>
      <w:proofErr w:type="spellEnd"/>
      <w:r>
        <w:t xml:space="preserve"> könnte/ die fein schlecht und recht das </w:t>
      </w:r>
      <w:proofErr w:type="spellStart"/>
      <w:r>
        <w:t>wort</w:t>
      </w:r>
      <w:proofErr w:type="spellEnd"/>
      <w:r>
        <w:t xml:space="preserve"> Gottes </w:t>
      </w:r>
      <w:proofErr w:type="spellStart"/>
      <w:r>
        <w:t>außlegeten</w:t>
      </w:r>
      <w:proofErr w:type="spellEnd"/>
      <w:r>
        <w:t xml:space="preserve">/ und rechte reine lehre </w:t>
      </w:r>
      <w:proofErr w:type="spellStart"/>
      <w:r>
        <w:t>führeten</w:t>
      </w:r>
      <w:proofErr w:type="spellEnd"/>
      <w:r>
        <w:t xml:space="preserve">? Noch soll es alles köstlich ding seyn/ besser als kein </w:t>
      </w:r>
      <w:proofErr w:type="spellStart"/>
      <w:r>
        <w:t>heiligthum</w:t>
      </w:r>
      <w:proofErr w:type="spellEnd"/>
      <w:r>
        <w:t xml:space="preserve">/ so es doch gemeiniglich voll privat </w:t>
      </w:r>
      <w:proofErr w:type="spellStart"/>
      <w:r>
        <w:t>affect</w:t>
      </w:r>
      <w:proofErr w:type="spellEnd"/>
      <w:r>
        <w:t xml:space="preserve"> und heimlicher </w:t>
      </w:r>
      <w:proofErr w:type="spellStart"/>
      <w:r>
        <w:t>rachgierigkeit</w:t>
      </w:r>
      <w:proofErr w:type="spellEnd"/>
      <w:r>
        <w:t xml:space="preserve"> und </w:t>
      </w:r>
      <w:proofErr w:type="spellStart"/>
      <w:r>
        <w:t>verwirrung</w:t>
      </w:r>
      <w:proofErr w:type="spellEnd"/>
      <w:r>
        <w:t xml:space="preserve"> der </w:t>
      </w:r>
      <w:proofErr w:type="spellStart"/>
      <w:r>
        <w:t>warheit</w:t>
      </w:r>
      <w:proofErr w:type="spellEnd"/>
      <w:r>
        <w:t xml:space="preserve"> stecket. Man thue hinweg </w:t>
      </w:r>
      <w:proofErr w:type="spellStart"/>
      <w:r>
        <w:t>menschen</w:t>
      </w:r>
      <w:proofErr w:type="spellEnd"/>
      <w:r>
        <w:t xml:space="preserve"> </w:t>
      </w:r>
      <w:proofErr w:type="spellStart"/>
      <w:r>
        <w:t>gedancken</w:t>
      </w:r>
      <w:proofErr w:type="spellEnd"/>
      <w:r>
        <w:t xml:space="preserve">/ die bloß ohne </w:t>
      </w:r>
      <w:proofErr w:type="spellStart"/>
      <w:r>
        <w:t>GOttes</w:t>
      </w:r>
      <w:proofErr w:type="spellEnd"/>
      <w:r>
        <w:t xml:space="preserve"> Wort und Heiligen Geist gehen/ und thue davon </w:t>
      </w:r>
      <w:proofErr w:type="spellStart"/>
      <w:r>
        <w:t>unnöchiges</w:t>
      </w:r>
      <w:proofErr w:type="spellEnd"/>
      <w:r>
        <w:t xml:space="preserve"> </w:t>
      </w:r>
      <w:proofErr w:type="spellStart"/>
      <w:r>
        <w:t>gezänck</w:t>
      </w:r>
      <w:proofErr w:type="spellEnd"/>
      <w:r>
        <w:t xml:space="preserve"> und </w:t>
      </w:r>
      <w:proofErr w:type="spellStart"/>
      <w:r>
        <w:t>disputiren</w:t>
      </w:r>
      <w:proofErr w:type="spellEnd"/>
      <w:r>
        <w:t xml:space="preserve">/ und eigene </w:t>
      </w:r>
      <w:proofErr w:type="spellStart"/>
      <w:r>
        <w:t>rachgierigkeit</w:t>
      </w:r>
      <w:proofErr w:type="spellEnd"/>
      <w:r>
        <w:t xml:space="preserve">/ </w:t>
      </w:r>
      <w:proofErr w:type="spellStart"/>
      <w:r>
        <w:t>ehrgeitz</w:t>
      </w:r>
      <w:proofErr w:type="spellEnd"/>
      <w:r>
        <w:t xml:space="preserve"> und lästern/ so wird man gewißlich jetziger zeit wenig guter </w:t>
      </w:r>
      <w:proofErr w:type="spellStart"/>
      <w:r>
        <w:t>bücher</w:t>
      </w:r>
      <w:proofErr w:type="spellEnd"/>
      <w:r>
        <w:t xml:space="preserve"> finden/ die jetzt geschrieben werden. Womit einstimmt auch </w:t>
      </w:r>
      <w:proofErr w:type="spellStart"/>
      <w:r>
        <w:t>weyland</w:t>
      </w:r>
      <w:proofErr w:type="spellEnd"/>
      <w:r>
        <w:t xml:space="preserve"> M. </w:t>
      </w:r>
      <w:proofErr w:type="spellStart"/>
      <w:r>
        <w:t>Dünckel</w:t>
      </w:r>
      <w:proofErr w:type="spellEnd"/>
      <w:r>
        <w:t xml:space="preserve"> </w:t>
      </w:r>
      <w:proofErr w:type="spellStart"/>
      <w:r>
        <w:t>Coburgischer</w:t>
      </w:r>
      <w:proofErr w:type="spellEnd"/>
      <w:r>
        <w:t xml:space="preserve"> </w:t>
      </w:r>
      <w:proofErr w:type="spellStart"/>
      <w:r>
        <w:t>superintendens</w:t>
      </w:r>
      <w:proofErr w:type="spellEnd"/>
      <w:r>
        <w:t xml:space="preserve"> in einer vorrede über </w:t>
      </w:r>
      <w:proofErr w:type="spellStart"/>
      <w:r>
        <w:t>Lutheri</w:t>
      </w:r>
      <w:proofErr w:type="spellEnd"/>
      <w:r>
        <w:t xml:space="preserve"> </w:t>
      </w:r>
      <w:proofErr w:type="spellStart"/>
      <w:r>
        <w:t>büchlein</w:t>
      </w:r>
      <w:proofErr w:type="spellEnd"/>
      <w:r>
        <w:t xml:space="preserve">/ da er auch den schaden </w:t>
      </w:r>
      <w:proofErr w:type="spellStart"/>
      <w:r>
        <w:t>dabey</w:t>
      </w:r>
      <w:proofErr w:type="spellEnd"/>
      <w:r>
        <w:t xml:space="preserve"> </w:t>
      </w:r>
      <w:proofErr w:type="spellStart"/>
      <w:r>
        <w:t>bemercket</w:t>
      </w:r>
      <w:proofErr w:type="spellEnd"/>
      <w:r>
        <w:t xml:space="preserve">/ der </w:t>
      </w:r>
      <w:proofErr w:type="spellStart"/>
      <w:r>
        <w:t>darvon</w:t>
      </w:r>
      <w:proofErr w:type="spellEnd"/>
      <w:r>
        <w:t xml:space="preserve"> entstehet: Darüber wird die rechte </w:t>
      </w:r>
      <w:proofErr w:type="spellStart"/>
      <w:r>
        <w:t>Theologia</w:t>
      </w:r>
      <w:proofErr w:type="spellEnd"/>
      <w:r>
        <w:t xml:space="preserve"> </w:t>
      </w:r>
      <w:proofErr w:type="spellStart"/>
      <w:r>
        <w:t>practica</w:t>
      </w:r>
      <w:proofErr w:type="spellEnd"/>
      <w:r>
        <w:t xml:space="preserve">, das ist die lehre von glauben/ liebe und </w:t>
      </w:r>
      <w:proofErr w:type="spellStart"/>
      <w:r>
        <w:t>hoffnung</w:t>
      </w:r>
      <w:proofErr w:type="spellEnd"/>
      <w:r>
        <w:t xml:space="preserve">/ </w:t>
      </w:r>
      <w:proofErr w:type="spellStart"/>
      <w:r>
        <w:t>hindan</w:t>
      </w:r>
      <w:proofErr w:type="spellEnd"/>
      <w:r>
        <w:t xml:space="preserve"> gesetzt/ und wird dadurch wiederum eine </w:t>
      </w:r>
      <w:proofErr w:type="spellStart"/>
      <w:r>
        <w:t>Theologia</w:t>
      </w:r>
      <w:proofErr w:type="spellEnd"/>
      <w:r>
        <w:t xml:space="preserve"> </w:t>
      </w:r>
      <w:proofErr w:type="spellStart"/>
      <w:r>
        <w:t>spinosa</w:t>
      </w:r>
      <w:proofErr w:type="spellEnd"/>
      <w:r>
        <w:t xml:space="preserve">, eine stachlichte/ dornichte lehr </w:t>
      </w:r>
      <w:proofErr w:type="spellStart"/>
      <w:r>
        <w:t>auff</w:t>
      </w:r>
      <w:proofErr w:type="spellEnd"/>
      <w:r>
        <w:t xml:space="preserve"> die bahn gebracht/ welche </w:t>
      </w:r>
      <w:proofErr w:type="spellStart"/>
      <w:r>
        <w:t>hertzen</w:t>
      </w:r>
      <w:proofErr w:type="spellEnd"/>
      <w:r>
        <w:t xml:space="preserve"> und </w:t>
      </w:r>
      <w:proofErr w:type="spellStart"/>
      <w:r>
        <w:t>seelen</w:t>
      </w:r>
      <w:proofErr w:type="spellEnd"/>
      <w:r>
        <w:t xml:space="preserve"> ritzet und kratzet/ wie vor den </w:t>
      </w:r>
      <w:proofErr w:type="spellStart"/>
      <w:r>
        <w:t>zeiten</w:t>
      </w:r>
      <w:proofErr w:type="spellEnd"/>
      <w:r>
        <w:t xml:space="preserve"> </w:t>
      </w:r>
      <w:proofErr w:type="spellStart"/>
      <w:r>
        <w:t>Lutheri</w:t>
      </w:r>
      <w:proofErr w:type="spellEnd"/>
      <w:r>
        <w:t xml:space="preserve"> auch gewesen. </w:t>
      </w:r>
    </w:p>
    <w:p w14:paraId="733E3509" w14:textId="77777777" w:rsidR="00F30817" w:rsidRDefault="00F30817" w:rsidP="00F30817">
      <w:pPr>
        <w:pStyle w:val="StandardWeb"/>
      </w:pPr>
      <w:r>
        <w:t xml:space="preserve">Aber wie </w:t>
      </w:r>
      <w:proofErr w:type="spellStart"/>
      <w:r>
        <w:t>hertzlich</w:t>
      </w:r>
      <w:proofErr w:type="spellEnd"/>
      <w:r>
        <w:t xml:space="preserve"> dieses nun alle diese und andere </w:t>
      </w:r>
      <w:proofErr w:type="spellStart"/>
      <w:r>
        <w:t>wolmeinen</w:t>
      </w:r>
      <w:proofErr w:type="spellEnd"/>
      <w:r>
        <w:t xml:space="preserve"> de </w:t>
      </w:r>
      <w:proofErr w:type="spellStart"/>
      <w:r>
        <w:t>lehrer</w:t>
      </w:r>
      <w:proofErr w:type="spellEnd"/>
      <w:r>
        <w:t xml:space="preserve"> beklagt und </w:t>
      </w:r>
      <w:proofErr w:type="spellStart"/>
      <w:r>
        <w:t>besserung</w:t>
      </w:r>
      <w:proofErr w:type="spellEnd"/>
      <w:r>
        <w:t xml:space="preserve"> </w:t>
      </w:r>
      <w:proofErr w:type="spellStart"/>
      <w:r>
        <w:t>gewünschet</w:t>
      </w:r>
      <w:proofErr w:type="spellEnd"/>
      <w:r>
        <w:t xml:space="preserve">/ so ist doch fast nichts damit </w:t>
      </w:r>
      <w:proofErr w:type="spellStart"/>
      <w:r>
        <w:t>außgerichtet</w:t>
      </w:r>
      <w:proofErr w:type="spellEnd"/>
      <w:r>
        <w:t xml:space="preserve"> worden/ sondern gibts der </w:t>
      </w:r>
      <w:proofErr w:type="spellStart"/>
      <w:r>
        <w:t>augenschein</w:t>
      </w:r>
      <w:proofErr w:type="spellEnd"/>
      <w:r>
        <w:t xml:space="preserve">/ daß solche </w:t>
      </w:r>
      <w:proofErr w:type="spellStart"/>
      <w:r>
        <w:t>unart</w:t>
      </w:r>
      <w:proofErr w:type="spellEnd"/>
      <w:r>
        <w:t xml:space="preserve"> etwa mehr zu- als abgenommen: Wie zu </w:t>
      </w:r>
      <w:proofErr w:type="spellStart"/>
      <w:r>
        <w:t>anfang</w:t>
      </w:r>
      <w:proofErr w:type="spellEnd"/>
      <w:r>
        <w:t xml:space="preserve"> dieses </w:t>
      </w:r>
      <w:proofErr w:type="spellStart"/>
      <w:r>
        <w:t>seculi</w:t>
      </w:r>
      <w:proofErr w:type="spellEnd"/>
      <w:r>
        <w:t xml:space="preserve"> der </w:t>
      </w:r>
      <w:proofErr w:type="spellStart"/>
      <w:r>
        <w:t>tieffsinnige</w:t>
      </w:r>
      <w:proofErr w:type="spellEnd"/>
      <w:r>
        <w:t xml:space="preserve"> sel. D. Johan. Valent. </w:t>
      </w:r>
      <w:proofErr w:type="spellStart"/>
      <w:r>
        <w:t>Andreae</w:t>
      </w:r>
      <w:proofErr w:type="spellEnd"/>
      <w:r>
        <w:t xml:space="preserve"> in vielen </w:t>
      </w:r>
      <w:proofErr w:type="spellStart"/>
      <w:r>
        <w:t>scriptis</w:t>
      </w:r>
      <w:proofErr w:type="spellEnd"/>
      <w:r>
        <w:t xml:space="preserve"> so </w:t>
      </w:r>
      <w:proofErr w:type="spellStart"/>
      <w:r>
        <w:t>wol</w:t>
      </w:r>
      <w:proofErr w:type="spellEnd"/>
      <w:r>
        <w:t xml:space="preserve"> sehnlich beklagt/ als dergleichen </w:t>
      </w:r>
      <w:proofErr w:type="spellStart"/>
      <w:r>
        <w:t>leute</w:t>
      </w:r>
      <w:proofErr w:type="spellEnd"/>
      <w:r>
        <w:t xml:space="preserve"> ziemlich empfindlich </w:t>
      </w:r>
      <w:proofErr w:type="spellStart"/>
      <w:r>
        <w:t>offters</w:t>
      </w:r>
      <w:proofErr w:type="spellEnd"/>
      <w:r>
        <w:t xml:space="preserve"> angestochen hat. Aber </w:t>
      </w:r>
      <w:proofErr w:type="spellStart"/>
      <w:r>
        <w:t>surdis</w:t>
      </w:r>
      <w:proofErr w:type="spellEnd"/>
      <w:r>
        <w:t xml:space="preserve"> </w:t>
      </w:r>
      <w:proofErr w:type="spellStart"/>
      <w:r>
        <w:t>fabulae</w:t>
      </w:r>
      <w:proofErr w:type="spellEnd"/>
      <w:r>
        <w:t xml:space="preserve">! </w:t>
      </w:r>
    </w:p>
    <w:p w14:paraId="34858904" w14:textId="77777777" w:rsidR="00F30817" w:rsidRDefault="00F30817" w:rsidP="00F30817">
      <w:pPr>
        <w:pStyle w:val="StandardWeb"/>
      </w:pPr>
      <w:r>
        <w:t xml:space="preserve">Also lernen wir vieles/ so wir </w:t>
      </w:r>
      <w:proofErr w:type="spellStart"/>
      <w:r>
        <w:t>offters</w:t>
      </w:r>
      <w:proofErr w:type="spellEnd"/>
      <w:r>
        <w:t xml:space="preserve"> wünschen </w:t>
      </w:r>
      <w:proofErr w:type="spellStart"/>
      <w:r>
        <w:t>solten</w:t>
      </w:r>
      <w:proofErr w:type="spellEnd"/>
      <w:r>
        <w:t xml:space="preserve">/ nicht gelernet zu haben: indessen wird das </w:t>
      </w:r>
      <w:proofErr w:type="spellStart"/>
      <w:r>
        <w:t>jenige</w:t>
      </w:r>
      <w:proofErr w:type="spellEnd"/>
      <w:r>
        <w:t xml:space="preserve"> versäumet/ daran uns mehr/ ja alles gelegen ist/ wie wir oben </w:t>
      </w:r>
      <w:proofErr w:type="spellStart"/>
      <w:r>
        <w:t>auß</w:t>
      </w:r>
      <w:proofErr w:type="spellEnd"/>
      <w:r>
        <w:t xml:space="preserve"> </w:t>
      </w:r>
      <w:proofErr w:type="spellStart"/>
      <w:r>
        <w:t>Lutheri</w:t>
      </w:r>
      <w:proofErr w:type="spellEnd"/>
      <w:r>
        <w:t xml:space="preserve"> worten gehöret. Ach/ wie erfahren solches so manche Christliche </w:t>
      </w:r>
      <w:proofErr w:type="spellStart"/>
      <w:r>
        <w:t>Theologi</w:t>
      </w:r>
      <w:proofErr w:type="spellEnd"/>
      <w:r>
        <w:t xml:space="preserve">, wo sie durch </w:t>
      </w:r>
      <w:proofErr w:type="spellStart"/>
      <w:r>
        <w:t>GOttes</w:t>
      </w:r>
      <w:proofErr w:type="spellEnd"/>
      <w:r>
        <w:t xml:space="preserve"> </w:t>
      </w:r>
      <w:proofErr w:type="spellStart"/>
      <w:r>
        <w:t>gnade</w:t>
      </w:r>
      <w:proofErr w:type="spellEnd"/>
      <w:r>
        <w:t xml:space="preserve"> erstlich in ein </w:t>
      </w:r>
      <w:proofErr w:type="spellStart"/>
      <w:r>
        <w:t>ampt</w:t>
      </w:r>
      <w:proofErr w:type="spellEnd"/>
      <w:r>
        <w:t xml:space="preserve"> kommen/ daß ihnen etwa ihr </w:t>
      </w:r>
      <w:proofErr w:type="spellStart"/>
      <w:r>
        <w:t>lebetag</w:t>
      </w:r>
      <w:proofErr w:type="spellEnd"/>
      <w:r>
        <w:t xml:space="preserve"> ein </w:t>
      </w:r>
      <w:proofErr w:type="spellStart"/>
      <w:r>
        <w:t>grosses</w:t>
      </w:r>
      <w:proofErr w:type="spellEnd"/>
      <w:r>
        <w:t xml:space="preserve"> </w:t>
      </w:r>
      <w:proofErr w:type="spellStart"/>
      <w:r>
        <w:t>theil</w:t>
      </w:r>
      <w:proofErr w:type="spellEnd"/>
      <w:r>
        <w:t xml:space="preserve"> der dinge/ </w:t>
      </w:r>
      <w:proofErr w:type="spellStart"/>
      <w:r>
        <w:t>worauff</w:t>
      </w:r>
      <w:proofErr w:type="spellEnd"/>
      <w:r>
        <w:t xml:space="preserve"> sie ihre saure </w:t>
      </w:r>
      <w:proofErr w:type="spellStart"/>
      <w:r>
        <w:t>arbeit</w:t>
      </w:r>
      <w:proofErr w:type="spellEnd"/>
      <w:r>
        <w:t xml:space="preserve"> und </w:t>
      </w:r>
      <w:proofErr w:type="spellStart"/>
      <w:r>
        <w:t>schwehre</w:t>
      </w:r>
      <w:proofErr w:type="spellEnd"/>
      <w:r>
        <w:t xml:space="preserve"> kosten gewandt/ nichts nutzen: Hingegen wie sie fast erst </w:t>
      </w:r>
      <w:proofErr w:type="spellStart"/>
      <w:r>
        <w:t>auffs</w:t>
      </w:r>
      <w:proofErr w:type="spellEnd"/>
      <w:r>
        <w:t xml:space="preserve"> neue anfangen müssen/ das mehr </w:t>
      </w:r>
      <w:proofErr w:type="spellStart"/>
      <w:r>
        <w:t>nohtwendige</w:t>
      </w:r>
      <w:proofErr w:type="spellEnd"/>
      <w:r>
        <w:t xml:space="preserve"> zu </w:t>
      </w:r>
      <w:proofErr w:type="spellStart"/>
      <w:r>
        <w:t>studiren</w:t>
      </w:r>
      <w:proofErr w:type="spellEnd"/>
      <w:r>
        <w:t xml:space="preserve">/ so sie </w:t>
      </w:r>
      <w:proofErr w:type="spellStart"/>
      <w:r>
        <w:t>wünscheten</w:t>
      </w:r>
      <w:proofErr w:type="spellEnd"/>
      <w:r>
        <w:t xml:space="preserve"> vorhin erkannt zu haben/ und darzu mit </w:t>
      </w:r>
      <w:proofErr w:type="spellStart"/>
      <w:r>
        <w:t>fleiß</w:t>
      </w:r>
      <w:proofErr w:type="spellEnd"/>
      <w:r>
        <w:t xml:space="preserve"> und weißlich geführet seyn worden? Es mangelt auch selbst zu unsern </w:t>
      </w:r>
      <w:proofErr w:type="spellStart"/>
      <w:r>
        <w:t>zeiten</w:t>
      </w:r>
      <w:proofErr w:type="spellEnd"/>
      <w:r>
        <w:t xml:space="preserve"> nicht an solchen </w:t>
      </w:r>
      <w:proofErr w:type="spellStart"/>
      <w:r>
        <w:t>männern</w:t>
      </w:r>
      <w:proofErr w:type="spellEnd"/>
      <w:r>
        <w:t xml:space="preserve">/ die es mit der </w:t>
      </w:r>
      <w:proofErr w:type="spellStart"/>
      <w:r>
        <w:t>kirchen</w:t>
      </w:r>
      <w:proofErr w:type="spellEnd"/>
      <w:r>
        <w:t xml:space="preserve"> Gottes </w:t>
      </w:r>
      <w:proofErr w:type="spellStart"/>
      <w:r>
        <w:t>wol</w:t>
      </w:r>
      <w:proofErr w:type="spellEnd"/>
      <w:r>
        <w:t xml:space="preserve"> </w:t>
      </w:r>
      <w:proofErr w:type="spellStart"/>
      <w:r>
        <w:t>meynen</w:t>
      </w:r>
      <w:proofErr w:type="spellEnd"/>
      <w:r>
        <w:t xml:space="preserve">/ und diesen </w:t>
      </w:r>
      <w:proofErr w:type="spellStart"/>
      <w:r>
        <w:t>fehler</w:t>
      </w:r>
      <w:proofErr w:type="spellEnd"/>
      <w:r>
        <w:t xml:space="preserve"> beobachten: und habe ich </w:t>
      </w:r>
      <w:proofErr w:type="spellStart"/>
      <w:r>
        <w:t>nit</w:t>
      </w:r>
      <w:proofErr w:type="spellEnd"/>
      <w:r>
        <w:t xml:space="preserve"> ohne sondere </w:t>
      </w:r>
      <w:proofErr w:type="spellStart"/>
      <w:r>
        <w:t>bewegung</w:t>
      </w:r>
      <w:proofErr w:type="spellEnd"/>
      <w:r>
        <w:t xml:space="preserve"> (so zur </w:t>
      </w:r>
      <w:proofErr w:type="spellStart"/>
      <w:r>
        <w:t>freude</w:t>
      </w:r>
      <w:proofErr w:type="spellEnd"/>
      <w:r>
        <w:t xml:space="preserve">/ als </w:t>
      </w:r>
      <w:proofErr w:type="spellStart"/>
      <w:r>
        <w:t>folgends</w:t>
      </w:r>
      <w:proofErr w:type="spellEnd"/>
      <w:r>
        <w:t xml:space="preserve">/ weil die </w:t>
      </w:r>
      <w:proofErr w:type="spellStart"/>
      <w:r>
        <w:t>frucht</w:t>
      </w:r>
      <w:proofErr w:type="spellEnd"/>
      <w:r>
        <w:t xml:space="preserve"> </w:t>
      </w:r>
      <w:proofErr w:type="spellStart"/>
      <w:r>
        <w:t>unterbliebên</w:t>
      </w:r>
      <w:proofErr w:type="spellEnd"/>
      <w:r>
        <w:t xml:space="preserve">/ </w:t>
      </w:r>
      <w:proofErr w:type="spellStart"/>
      <w:r>
        <w:t>traurigkeit</w:t>
      </w:r>
      <w:proofErr w:type="spellEnd"/>
      <w:r>
        <w:t xml:space="preserve">) gelesen/ was der Christliche </w:t>
      </w:r>
      <w:proofErr w:type="spellStart"/>
      <w:r>
        <w:lastRenderedPageBreak/>
        <w:t>Wirtenbergische</w:t>
      </w:r>
      <w:proofErr w:type="spellEnd"/>
      <w:r>
        <w:t xml:space="preserve"> </w:t>
      </w:r>
      <w:proofErr w:type="spellStart"/>
      <w:r>
        <w:t>Theologus</w:t>
      </w:r>
      <w:proofErr w:type="spellEnd"/>
      <w:r>
        <w:t xml:space="preserve"> Herr D. Balthasar Raith/ mein in der that erkannter und in dem Herrn geehrter </w:t>
      </w:r>
      <w:proofErr w:type="spellStart"/>
      <w:r>
        <w:t>gönner</w:t>
      </w:r>
      <w:proofErr w:type="spellEnd"/>
      <w:r>
        <w:t xml:space="preserve">/ in der </w:t>
      </w:r>
      <w:proofErr w:type="spellStart"/>
      <w:r>
        <w:t>laudatione</w:t>
      </w:r>
      <w:proofErr w:type="spellEnd"/>
      <w:r>
        <w:t xml:space="preserve"> </w:t>
      </w:r>
      <w:proofErr w:type="spellStart"/>
      <w:r>
        <w:t>funebri</w:t>
      </w:r>
      <w:proofErr w:type="spellEnd"/>
      <w:r>
        <w:t xml:space="preserve"> deß berühmten seligen Herrn D. </w:t>
      </w:r>
      <w:proofErr w:type="spellStart"/>
      <w:r>
        <w:t>Zelleri</w:t>
      </w:r>
      <w:proofErr w:type="spellEnd"/>
      <w:r>
        <w:t xml:space="preserve">, 1669. zu Tübingen gehalten/ </w:t>
      </w:r>
      <w:proofErr w:type="spellStart"/>
      <w:r>
        <w:t>gedencket</w:t>
      </w:r>
      <w:proofErr w:type="spellEnd"/>
      <w:r>
        <w:t xml:space="preserve">: Wie noch erst vor wenig </w:t>
      </w:r>
      <w:proofErr w:type="spellStart"/>
      <w:r>
        <w:t>jahren</w:t>
      </w:r>
      <w:proofErr w:type="spellEnd"/>
      <w:r>
        <w:t xml:space="preserve"> der </w:t>
      </w:r>
      <w:proofErr w:type="spellStart"/>
      <w:r>
        <w:t>umb</w:t>
      </w:r>
      <w:proofErr w:type="spellEnd"/>
      <w:r>
        <w:t xml:space="preserve"> die sächsische </w:t>
      </w:r>
      <w:proofErr w:type="spellStart"/>
      <w:r>
        <w:t>kirche</w:t>
      </w:r>
      <w:proofErr w:type="spellEnd"/>
      <w:r>
        <w:t xml:space="preserve"> </w:t>
      </w:r>
      <w:proofErr w:type="spellStart"/>
      <w:r>
        <w:t>wolverdiente</w:t>
      </w:r>
      <w:proofErr w:type="spellEnd"/>
      <w:r>
        <w:t xml:space="preserve"> </w:t>
      </w:r>
      <w:proofErr w:type="spellStart"/>
      <w:r>
        <w:t>Theologus</w:t>
      </w:r>
      <w:proofErr w:type="spellEnd"/>
      <w:r>
        <w:t xml:space="preserve"> D. Weller sel. als derselbige </w:t>
      </w:r>
      <w:proofErr w:type="spellStart"/>
      <w:r>
        <w:t>auff</w:t>
      </w:r>
      <w:proofErr w:type="spellEnd"/>
      <w:r>
        <w:t xml:space="preserve"> dem Reichstag zu </w:t>
      </w:r>
      <w:proofErr w:type="spellStart"/>
      <w:r>
        <w:t>Regenspurg</w:t>
      </w:r>
      <w:proofErr w:type="spellEnd"/>
      <w:r>
        <w:t xml:space="preserve"> war/ mit jenem persönlich </w:t>
      </w:r>
      <w:proofErr w:type="spellStart"/>
      <w:r>
        <w:t>um̃zugehen</w:t>
      </w:r>
      <w:proofErr w:type="spellEnd"/>
      <w:r>
        <w:t xml:space="preserve"> verlangt/ </w:t>
      </w:r>
      <w:proofErr w:type="spellStart"/>
      <w:r>
        <w:t>umb</w:t>
      </w:r>
      <w:proofErr w:type="spellEnd"/>
      <w:r>
        <w:t xml:space="preserve"> weiter unter einander </w:t>
      </w:r>
      <w:proofErr w:type="spellStart"/>
      <w:r>
        <w:t>handlung</w:t>
      </w:r>
      <w:proofErr w:type="spellEnd"/>
      <w:r>
        <w:t xml:space="preserve"> zu pflegen/ wie doch die scholastische </w:t>
      </w:r>
      <w:proofErr w:type="spellStart"/>
      <w:r>
        <w:t>Theologia</w:t>
      </w:r>
      <w:proofErr w:type="spellEnd"/>
      <w:r>
        <w:t xml:space="preserve">, so </w:t>
      </w:r>
      <w:proofErr w:type="spellStart"/>
      <w:r>
        <w:t>Lutherus</w:t>
      </w:r>
      <w:proofErr w:type="spellEnd"/>
      <w:r>
        <w:t xml:space="preserve"> zur fordern </w:t>
      </w:r>
      <w:proofErr w:type="spellStart"/>
      <w:r>
        <w:t>thür</w:t>
      </w:r>
      <w:proofErr w:type="spellEnd"/>
      <w:r>
        <w:t xml:space="preserve"> </w:t>
      </w:r>
      <w:proofErr w:type="spellStart"/>
      <w:r>
        <w:t>hinauß</w:t>
      </w:r>
      <w:proofErr w:type="spellEnd"/>
      <w:r>
        <w:t xml:space="preserve"> </w:t>
      </w:r>
      <w:proofErr w:type="spellStart"/>
      <w:r>
        <w:t>getrleben</w:t>
      </w:r>
      <w:proofErr w:type="spellEnd"/>
      <w:r>
        <w:t xml:space="preserve">/ aber von andern zu der hindern wieder eingelassen werden </w:t>
      </w:r>
      <w:proofErr w:type="spellStart"/>
      <w:r>
        <w:t>wolte</w:t>
      </w:r>
      <w:proofErr w:type="spellEnd"/>
      <w:r>
        <w:t xml:space="preserve">/ </w:t>
      </w:r>
      <w:proofErr w:type="spellStart"/>
      <w:r>
        <w:t>auffs</w:t>
      </w:r>
      <w:proofErr w:type="spellEnd"/>
      <w:r>
        <w:t xml:space="preserve"> neue von der Evangelischen Kirchen </w:t>
      </w:r>
      <w:proofErr w:type="spellStart"/>
      <w:r>
        <w:t>außgeschaft</w:t>
      </w:r>
      <w:proofErr w:type="spellEnd"/>
      <w:r>
        <w:t xml:space="preserve">/ und die rechte Biblische </w:t>
      </w:r>
      <w:proofErr w:type="spellStart"/>
      <w:r>
        <w:t>Theologi</w:t>
      </w:r>
      <w:proofErr w:type="spellEnd"/>
      <w:r>
        <w:t xml:space="preserve"> </w:t>
      </w:r>
      <w:proofErr w:type="spellStart"/>
      <w:r>
        <w:t>wiederumb</w:t>
      </w:r>
      <w:proofErr w:type="spellEnd"/>
      <w:r>
        <w:t xml:space="preserve"> herfür gebracht würde (D. D. Weller Comes </w:t>
      </w:r>
      <w:proofErr w:type="spellStart"/>
      <w:r>
        <w:t>Electoris</w:t>
      </w:r>
      <w:proofErr w:type="spellEnd"/>
      <w:r>
        <w:t xml:space="preserve"> sui ad </w:t>
      </w:r>
      <w:proofErr w:type="spellStart"/>
      <w:r>
        <w:t>comitia</w:t>
      </w:r>
      <w:proofErr w:type="spellEnd"/>
      <w:r>
        <w:t xml:space="preserve"> </w:t>
      </w:r>
      <w:proofErr w:type="spellStart"/>
      <w:r>
        <w:t>novissima</w:t>
      </w:r>
      <w:proofErr w:type="spellEnd"/>
      <w:r>
        <w:t xml:space="preserve"> </w:t>
      </w:r>
      <w:proofErr w:type="spellStart"/>
      <w:r>
        <w:t>Ratisponae</w:t>
      </w:r>
      <w:proofErr w:type="spellEnd"/>
      <w:r>
        <w:t xml:space="preserve"> </w:t>
      </w:r>
      <w:proofErr w:type="spellStart"/>
      <w:r>
        <w:t>habita</w:t>
      </w:r>
      <w:proofErr w:type="spellEnd"/>
      <w:r>
        <w:t xml:space="preserve">, </w:t>
      </w:r>
      <w:proofErr w:type="spellStart"/>
      <w:r>
        <w:t>flagrantissimo</w:t>
      </w:r>
      <w:proofErr w:type="spellEnd"/>
      <w:r>
        <w:t xml:space="preserve"> </w:t>
      </w:r>
      <w:proofErr w:type="spellStart"/>
      <w:r>
        <w:t>desiderio</w:t>
      </w:r>
      <w:proofErr w:type="spellEnd"/>
      <w:r>
        <w:t xml:space="preserve"> </w:t>
      </w:r>
      <w:proofErr w:type="spellStart"/>
      <w:r>
        <w:t>Zellerum</w:t>
      </w:r>
      <w:proofErr w:type="spellEnd"/>
      <w:r>
        <w:t xml:space="preserve"> </w:t>
      </w:r>
      <w:proofErr w:type="spellStart"/>
      <w:r>
        <w:t>nostrum</w:t>
      </w:r>
      <w:proofErr w:type="spellEnd"/>
      <w:r>
        <w:t xml:space="preserve">, </w:t>
      </w:r>
      <w:proofErr w:type="spellStart"/>
      <w:r>
        <w:t>cui</w:t>
      </w:r>
      <w:proofErr w:type="spellEnd"/>
      <w:r>
        <w:t xml:space="preserve"> </w:t>
      </w:r>
      <w:proofErr w:type="spellStart"/>
      <w:r>
        <w:t>amicissimus</w:t>
      </w:r>
      <w:proofErr w:type="spellEnd"/>
      <w:r>
        <w:t xml:space="preserve"> erat, </w:t>
      </w:r>
      <w:proofErr w:type="spellStart"/>
      <w:r>
        <w:t>expetiit</w:t>
      </w:r>
      <w:proofErr w:type="spellEnd"/>
      <w:r>
        <w:t xml:space="preserve">, </w:t>
      </w:r>
      <w:proofErr w:type="spellStart"/>
      <w:r>
        <w:t>ut</w:t>
      </w:r>
      <w:proofErr w:type="spellEnd"/>
      <w:r>
        <w:t xml:space="preserve"> de </w:t>
      </w:r>
      <w:proofErr w:type="spellStart"/>
      <w:r>
        <w:t>Theologia</w:t>
      </w:r>
      <w:proofErr w:type="spellEnd"/>
      <w:r>
        <w:t xml:space="preserve"> </w:t>
      </w:r>
      <w:proofErr w:type="spellStart"/>
      <w:r>
        <w:t>scholastica</w:t>
      </w:r>
      <w:proofErr w:type="spellEnd"/>
      <w:r>
        <w:t xml:space="preserve">, </w:t>
      </w:r>
      <w:proofErr w:type="spellStart"/>
      <w:r>
        <w:t>quae</w:t>
      </w:r>
      <w:proofErr w:type="spellEnd"/>
      <w:r>
        <w:t xml:space="preserve"> </w:t>
      </w:r>
      <w:proofErr w:type="spellStart"/>
      <w:r>
        <w:t>eliminata</w:t>
      </w:r>
      <w:proofErr w:type="spellEnd"/>
      <w:r>
        <w:t xml:space="preserve"> per </w:t>
      </w:r>
      <w:proofErr w:type="spellStart"/>
      <w:r>
        <w:t>anticam</w:t>
      </w:r>
      <w:proofErr w:type="spellEnd"/>
      <w:r>
        <w:t xml:space="preserve"> à </w:t>
      </w:r>
      <w:proofErr w:type="spellStart"/>
      <w:r>
        <w:t>Luthero</w:t>
      </w:r>
      <w:proofErr w:type="spellEnd"/>
      <w:r>
        <w:t xml:space="preserve">, per </w:t>
      </w:r>
      <w:proofErr w:type="spellStart"/>
      <w:r>
        <w:t>posticam</w:t>
      </w:r>
      <w:proofErr w:type="spellEnd"/>
      <w:r>
        <w:t xml:space="preserve"> </w:t>
      </w:r>
      <w:proofErr w:type="spellStart"/>
      <w:r>
        <w:t>Zelosis</w:t>
      </w:r>
      <w:proofErr w:type="spellEnd"/>
      <w:r>
        <w:t xml:space="preserve"> </w:t>
      </w:r>
      <w:proofErr w:type="spellStart"/>
      <w:r>
        <w:t>Theologis</w:t>
      </w:r>
      <w:proofErr w:type="spellEnd"/>
      <w:r>
        <w:t xml:space="preserve"> </w:t>
      </w:r>
      <w:proofErr w:type="spellStart"/>
      <w:r>
        <w:t>reduci</w:t>
      </w:r>
      <w:proofErr w:type="spellEnd"/>
      <w:r>
        <w:t xml:space="preserve"> </w:t>
      </w:r>
      <w:proofErr w:type="spellStart"/>
      <w:r>
        <w:t>videbatur</w:t>
      </w:r>
      <w:proofErr w:type="spellEnd"/>
      <w:r>
        <w:t xml:space="preserve">, </w:t>
      </w:r>
      <w:proofErr w:type="spellStart"/>
      <w:r>
        <w:t>ac</w:t>
      </w:r>
      <w:proofErr w:type="spellEnd"/>
      <w:r>
        <w:t xml:space="preserve"> </w:t>
      </w:r>
      <w:proofErr w:type="spellStart"/>
      <w:r>
        <w:t>revocanda</w:t>
      </w:r>
      <w:proofErr w:type="spellEnd"/>
      <w:r>
        <w:t xml:space="preserve"> </w:t>
      </w:r>
      <w:proofErr w:type="spellStart"/>
      <w:r>
        <w:t>Theologia</w:t>
      </w:r>
      <w:proofErr w:type="spellEnd"/>
      <w:r>
        <w:t xml:space="preserve"> </w:t>
      </w:r>
      <w:proofErr w:type="spellStart"/>
      <w:r>
        <w:t>Biblica</w:t>
      </w:r>
      <w:proofErr w:type="spellEnd"/>
      <w:r>
        <w:t xml:space="preserve"> serio cum </w:t>
      </w:r>
      <w:proofErr w:type="spellStart"/>
      <w:r>
        <w:t>eo</w:t>
      </w:r>
      <w:proofErr w:type="spellEnd"/>
      <w:r>
        <w:t xml:space="preserve"> </w:t>
      </w:r>
      <w:proofErr w:type="spellStart"/>
      <w:r>
        <w:t>ageret</w:t>
      </w:r>
      <w:proofErr w:type="spellEnd"/>
      <w:r>
        <w:t xml:space="preserve">) Ach </w:t>
      </w:r>
      <w:proofErr w:type="spellStart"/>
      <w:r>
        <w:t>solte</w:t>
      </w:r>
      <w:proofErr w:type="spellEnd"/>
      <w:r>
        <w:t xml:space="preserve"> </w:t>
      </w:r>
      <w:proofErr w:type="spellStart"/>
      <w:r>
        <w:t>GOtt</w:t>
      </w:r>
      <w:proofErr w:type="spellEnd"/>
      <w:r>
        <w:t xml:space="preserve"> solcher </w:t>
      </w:r>
      <w:proofErr w:type="spellStart"/>
      <w:r>
        <w:t>tapfferer</w:t>
      </w:r>
      <w:proofErr w:type="spellEnd"/>
      <w:r>
        <w:t xml:space="preserve"> </w:t>
      </w:r>
      <w:proofErr w:type="spellStart"/>
      <w:r>
        <w:t>Theologorum</w:t>
      </w:r>
      <w:proofErr w:type="spellEnd"/>
      <w:r>
        <w:t xml:space="preserve"> </w:t>
      </w:r>
      <w:proofErr w:type="spellStart"/>
      <w:r>
        <w:t>damahlige</w:t>
      </w:r>
      <w:proofErr w:type="spellEnd"/>
      <w:r>
        <w:t xml:space="preserve"> </w:t>
      </w:r>
      <w:proofErr w:type="spellStart"/>
      <w:r>
        <w:t>Consilia</w:t>
      </w:r>
      <w:proofErr w:type="spellEnd"/>
      <w:r>
        <w:t xml:space="preserve"> gesegnet haben/ oder noch </w:t>
      </w:r>
      <w:proofErr w:type="spellStart"/>
      <w:r>
        <w:t>künfftig</w:t>
      </w:r>
      <w:proofErr w:type="spellEnd"/>
      <w:r>
        <w:t xml:space="preserve">/ welche eben dergleichen verlangen/ segnen/ so würde es </w:t>
      </w:r>
      <w:proofErr w:type="spellStart"/>
      <w:r>
        <w:t>wol</w:t>
      </w:r>
      <w:proofErr w:type="spellEnd"/>
      <w:r>
        <w:t xml:space="preserve"> eine der </w:t>
      </w:r>
      <w:proofErr w:type="spellStart"/>
      <w:r>
        <w:t>grössesten</w:t>
      </w:r>
      <w:proofErr w:type="spellEnd"/>
      <w:r>
        <w:t xml:space="preserve"> </w:t>
      </w:r>
      <w:proofErr w:type="spellStart"/>
      <w:r>
        <w:t>gutthaten</w:t>
      </w:r>
      <w:proofErr w:type="spellEnd"/>
      <w:r>
        <w:t xml:space="preserve"> seyn/ wovor wir seiner </w:t>
      </w:r>
      <w:proofErr w:type="spellStart"/>
      <w:r>
        <w:t>himmelischen</w:t>
      </w:r>
      <w:proofErr w:type="spellEnd"/>
      <w:r>
        <w:t xml:space="preserve"> </w:t>
      </w:r>
      <w:proofErr w:type="spellStart"/>
      <w:r>
        <w:t>güte</w:t>
      </w:r>
      <w:proofErr w:type="spellEnd"/>
      <w:r>
        <w:t xml:space="preserve"> zu </w:t>
      </w:r>
      <w:proofErr w:type="spellStart"/>
      <w:r>
        <w:t>dancken</w:t>
      </w:r>
      <w:proofErr w:type="spellEnd"/>
      <w:r>
        <w:t xml:space="preserve"> hätten. </w:t>
      </w:r>
    </w:p>
    <w:p w14:paraId="01E623EA" w14:textId="77777777" w:rsidR="00F30817" w:rsidRDefault="00F30817" w:rsidP="00F30817">
      <w:pPr>
        <w:pStyle w:val="StandardWeb"/>
      </w:pPr>
      <w:r>
        <w:t xml:space="preserve">Weil </w:t>
      </w:r>
      <w:proofErr w:type="spellStart"/>
      <w:r>
        <w:t>einmahl</w:t>
      </w:r>
      <w:proofErr w:type="spellEnd"/>
      <w:r>
        <w:t xml:space="preserve"> dieser </w:t>
      </w:r>
      <w:proofErr w:type="spellStart"/>
      <w:r>
        <w:t>mangel</w:t>
      </w:r>
      <w:proofErr w:type="spellEnd"/>
      <w:r>
        <w:t xml:space="preserve"> mehr schaden thut/ als ihnen die meisten einbilden. indem die </w:t>
      </w:r>
      <w:proofErr w:type="spellStart"/>
      <w:r>
        <w:t>gemüeher</w:t>
      </w:r>
      <w:proofErr w:type="spellEnd"/>
      <w:r>
        <w:t xml:space="preserve"> </w:t>
      </w:r>
      <w:proofErr w:type="spellStart"/>
      <w:r>
        <w:t>gewehnet</w:t>
      </w:r>
      <w:proofErr w:type="spellEnd"/>
      <w:r>
        <w:t xml:space="preserve"> werden an dergleichen ding/ wovor längsten s. Paulus seinen </w:t>
      </w:r>
      <w:proofErr w:type="spellStart"/>
      <w:r>
        <w:t>Timotheum</w:t>
      </w:r>
      <w:proofErr w:type="spellEnd"/>
      <w:r>
        <w:t xml:space="preserve"> </w:t>
      </w:r>
      <w:proofErr w:type="spellStart"/>
      <w:r>
        <w:t>gewarnet</w:t>
      </w:r>
      <w:proofErr w:type="spellEnd"/>
      <w:r>
        <w:t xml:space="preserve">/ und </w:t>
      </w:r>
      <w:proofErr w:type="spellStart"/>
      <w:r>
        <w:t>befihlet</w:t>
      </w:r>
      <w:proofErr w:type="spellEnd"/>
      <w:r>
        <w:t xml:space="preserve"> ihm zu lehren/ daß sie nicht acht hätten </w:t>
      </w:r>
      <w:proofErr w:type="spellStart"/>
      <w:r>
        <w:t>auff</w:t>
      </w:r>
      <w:proofErr w:type="spellEnd"/>
      <w:r>
        <w:t xml:space="preserve"> die fabeln/ und der </w:t>
      </w:r>
      <w:proofErr w:type="spellStart"/>
      <w:r>
        <w:t>geschlechte</w:t>
      </w:r>
      <w:proofErr w:type="spellEnd"/>
      <w:r>
        <w:t xml:space="preserve">-register/ die kein ende haben/ und bringen fragen </w:t>
      </w:r>
      <w:proofErr w:type="spellStart"/>
      <w:r>
        <w:t>auff</w:t>
      </w:r>
      <w:proofErr w:type="spellEnd"/>
      <w:r>
        <w:t xml:space="preserve">/ mehr dann </w:t>
      </w:r>
      <w:proofErr w:type="spellStart"/>
      <w:r>
        <w:t>besserung</w:t>
      </w:r>
      <w:proofErr w:type="spellEnd"/>
      <w:r>
        <w:t xml:space="preserve"> zu </w:t>
      </w:r>
      <w:proofErr w:type="spellStart"/>
      <w:r>
        <w:t>GOtt</w:t>
      </w:r>
      <w:proofErr w:type="spellEnd"/>
      <w:r>
        <w:t xml:space="preserve"> im glauben; da doch die hauptsumma deß </w:t>
      </w:r>
      <w:proofErr w:type="spellStart"/>
      <w:r>
        <w:t>gebotts</w:t>
      </w:r>
      <w:proofErr w:type="spellEnd"/>
      <w:r>
        <w:t xml:space="preserve"> ist liebe von reinem </w:t>
      </w:r>
      <w:proofErr w:type="spellStart"/>
      <w:r>
        <w:t>hertzen</w:t>
      </w:r>
      <w:proofErr w:type="spellEnd"/>
      <w:r>
        <w:t xml:space="preserve">/ und von gutem gewissen/ und von ungefärbtem glauben/ welcher haben etliche </w:t>
      </w:r>
      <w:proofErr w:type="spellStart"/>
      <w:r>
        <w:t>gefehlet</w:t>
      </w:r>
      <w:proofErr w:type="spellEnd"/>
      <w:r>
        <w:t xml:space="preserve">/ und sind </w:t>
      </w:r>
      <w:proofErr w:type="spellStart"/>
      <w:r>
        <w:t>umbgewandt</w:t>
      </w:r>
      <w:proofErr w:type="spellEnd"/>
      <w:r>
        <w:t xml:space="preserve"> zu </w:t>
      </w:r>
      <w:proofErr w:type="spellStart"/>
      <w:r>
        <w:t>unnůtzem</w:t>
      </w:r>
      <w:proofErr w:type="spellEnd"/>
      <w:r>
        <w:t xml:space="preserve"> </w:t>
      </w:r>
      <w:proofErr w:type="spellStart"/>
      <w:r>
        <w:t>geschwätz</w:t>
      </w:r>
      <w:proofErr w:type="spellEnd"/>
      <w:r>
        <w:t xml:space="preserve">: Wollen der </w:t>
      </w:r>
      <w:proofErr w:type="spellStart"/>
      <w:r>
        <w:t>schrifft</w:t>
      </w:r>
      <w:proofErr w:type="spellEnd"/>
      <w:r>
        <w:t xml:space="preserve"> meister seyn/ und verstehen nicht/ was sie sagen oder was sie setzen. 1. </w:t>
      </w:r>
      <w:proofErr w:type="spellStart"/>
      <w:r>
        <w:t>Timoth</w:t>
      </w:r>
      <w:proofErr w:type="spellEnd"/>
      <w:r>
        <w:t xml:space="preserve">. 1/ 4. 5. 6. 7. </w:t>
      </w:r>
    </w:p>
    <w:p w14:paraId="74FC8A17" w14:textId="77777777" w:rsidR="00F30817" w:rsidRDefault="00F30817" w:rsidP="00F30817">
      <w:pPr>
        <w:pStyle w:val="StandardWeb"/>
      </w:pPr>
      <w:proofErr w:type="spellStart"/>
      <w:r>
        <w:t>Wiederumb</w:t>
      </w:r>
      <w:proofErr w:type="spellEnd"/>
      <w:r>
        <w:t xml:space="preserve"> </w:t>
      </w:r>
      <w:proofErr w:type="spellStart"/>
      <w:r>
        <w:t>cap</w:t>
      </w:r>
      <w:proofErr w:type="spellEnd"/>
      <w:r>
        <w:t xml:space="preserve">. 6/ 3. 4. 5. sagt er: so jemand anders lehret/ und bleibet </w:t>
      </w:r>
      <w:proofErr w:type="spellStart"/>
      <w:r>
        <w:t>nit</w:t>
      </w:r>
      <w:proofErr w:type="spellEnd"/>
      <w:r>
        <w:t xml:space="preserve"> bey den worten unsers </w:t>
      </w:r>
      <w:proofErr w:type="spellStart"/>
      <w:r>
        <w:t>HErrn</w:t>
      </w:r>
      <w:proofErr w:type="spellEnd"/>
      <w:r>
        <w:t xml:space="preserve"> Jesu Christi (solche sind aber lauter </w:t>
      </w:r>
      <w:proofErr w:type="spellStart"/>
      <w:r>
        <w:t>einfalt</w:t>
      </w:r>
      <w:proofErr w:type="spellEnd"/>
      <w:r>
        <w:t xml:space="preserve">/ und </w:t>
      </w:r>
      <w:proofErr w:type="spellStart"/>
      <w:r>
        <w:t>nit</w:t>
      </w:r>
      <w:proofErr w:type="spellEnd"/>
      <w:r>
        <w:t xml:space="preserve"> menschliche </w:t>
      </w:r>
      <w:proofErr w:type="spellStart"/>
      <w:r>
        <w:t>spitzfindigkeit</w:t>
      </w:r>
      <w:proofErr w:type="spellEnd"/>
      <w:r>
        <w:t xml:space="preserve">/ sondern Göttliche </w:t>
      </w:r>
      <w:proofErr w:type="spellStart"/>
      <w:r>
        <w:t>weißheit</w:t>
      </w:r>
      <w:proofErr w:type="spellEnd"/>
      <w:r>
        <w:t xml:space="preserve">) und bey der lehr von der </w:t>
      </w:r>
      <w:proofErr w:type="spellStart"/>
      <w:r>
        <w:t>gottseligkeit</w:t>
      </w:r>
      <w:proofErr w:type="spellEnd"/>
      <w:r>
        <w:t xml:space="preserve"> (hier lasst uns den zweck unser er studiorum wahrnehmen?) der ist verdüstert und (da er der gelehrteste meister in </w:t>
      </w:r>
      <w:proofErr w:type="spellStart"/>
      <w:r>
        <w:t>Jsrael</w:t>
      </w:r>
      <w:proofErr w:type="spellEnd"/>
      <w:r>
        <w:t xml:space="preserve">/ der alles wisse/ zu seyn ihm selbst einbildet/ </w:t>
      </w:r>
      <w:proofErr w:type="spellStart"/>
      <w:r>
        <w:t>unn</w:t>
      </w:r>
      <w:proofErr w:type="spellEnd"/>
      <w:r>
        <w:t xml:space="preserve"> </w:t>
      </w:r>
      <w:proofErr w:type="spellStart"/>
      <w:r>
        <w:t>darvor</w:t>
      </w:r>
      <w:proofErr w:type="spellEnd"/>
      <w:r>
        <w:t xml:space="preserve"> </w:t>
      </w:r>
      <w:proofErr w:type="spellStart"/>
      <w:r>
        <w:t>gerühmet</w:t>
      </w:r>
      <w:proofErr w:type="spellEnd"/>
      <w:r>
        <w:t xml:space="preserve"> wird) weißt nichts/ sondern ist </w:t>
      </w:r>
      <w:proofErr w:type="spellStart"/>
      <w:r>
        <w:t>seuchtig</w:t>
      </w:r>
      <w:proofErr w:type="spellEnd"/>
      <w:r>
        <w:t xml:space="preserve"> in fragen und wort-kriegen/ </w:t>
      </w:r>
      <w:proofErr w:type="spellStart"/>
      <w:r>
        <w:t>auß</w:t>
      </w:r>
      <w:proofErr w:type="spellEnd"/>
      <w:r>
        <w:t xml:space="preserve"> welchen entspringet </w:t>
      </w:r>
      <w:proofErr w:type="spellStart"/>
      <w:r>
        <w:t>neid</w:t>
      </w:r>
      <w:proofErr w:type="spellEnd"/>
      <w:r>
        <w:t xml:space="preserve">/ </w:t>
      </w:r>
      <w:proofErr w:type="spellStart"/>
      <w:r>
        <w:t>hader</w:t>
      </w:r>
      <w:proofErr w:type="spellEnd"/>
      <w:r>
        <w:t xml:space="preserve">/ </w:t>
      </w:r>
      <w:proofErr w:type="spellStart"/>
      <w:r>
        <w:t>lästerung</w:t>
      </w:r>
      <w:proofErr w:type="spellEnd"/>
      <w:r>
        <w:t xml:space="preserve">/ böse </w:t>
      </w:r>
      <w:proofErr w:type="spellStart"/>
      <w:r>
        <w:t>argwohn</w:t>
      </w:r>
      <w:proofErr w:type="spellEnd"/>
      <w:r>
        <w:t>/ schul-</w:t>
      </w:r>
      <w:proofErr w:type="spellStart"/>
      <w:r>
        <w:t>gezäncke</w:t>
      </w:r>
      <w:proofErr w:type="spellEnd"/>
      <w:r>
        <w:t xml:space="preserve">/ solcher </w:t>
      </w:r>
      <w:proofErr w:type="spellStart"/>
      <w:r>
        <w:t>leute</w:t>
      </w:r>
      <w:proofErr w:type="spellEnd"/>
      <w:r>
        <w:t xml:space="preserve"> </w:t>
      </w:r>
      <w:proofErr w:type="spellStart"/>
      <w:r>
        <w:t>diezurüttete</w:t>
      </w:r>
      <w:proofErr w:type="spellEnd"/>
      <w:r>
        <w:t xml:space="preserve"> sinne haben/ und der </w:t>
      </w:r>
      <w:proofErr w:type="spellStart"/>
      <w:r>
        <w:t>wahrheit</w:t>
      </w:r>
      <w:proofErr w:type="spellEnd"/>
      <w:r>
        <w:t xml:space="preserve"> beraubet sind/ die da </w:t>
      </w:r>
      <w:proofErr w:type="spellStart"/>
      <w:r>
        <w:t>meynen</w:t>
      </w:r>
      <w:proofErr w:type="spellEnd"/>
      <w:r>
        <w:t xml:space="preserve">/ </w:t>
      </w:r>
      <w:proofErr w:type="spellStart"/>
      <w:r>
        <w:t>gottseligkeit</w:t>
      </w:r>
      <w:proofErr w:type="spellEnd"/>
      <w:r>
        <w:t xml:space="preserve"> </w:t>
      </w:r>
      <w:proofErr w:type="spellStart"/>
      <w:r>
        <w:t>seye</w:t>
      </w:r>
      <w:proofErr w:type="spellEnd"/>
      <w:r>
        <w:t xml:space="preserve"> ein </w:t>
      </w:r>
      <w:proofErr w:type="spellStart"/>
      <w:r>
        <w:t>gewerbe</w:t>
      </w:r>
      <w:proofErr w:type="spellEnd"/>
      <w:r>
        <w:t xml:space="preserve">. so hat er auch seine </w:t>
      </w:r>
      <w:proofErr w:type="spellStart"/>
      <w:r>
        <w:t>Colosser</w:t>
      </w:r>
      <w:proofErr w:type="spellEnd"/>
      <w:r>
        <w:t xml:space="preserve"> 2/ 8. treulich </w:t>
      </w:r>
      <w:proofErr w:type="spellStart"/>
      <w:r>
        <w:t>gewarnet</w:t>
      </w:r>
      <w:proofErr w:type="spellEnd"/>
      <w:r>
        <w:t xml:space="preserve">: sehet zu/ daß euch niemand beraube durch die </w:t>
      </w:r>
      <w:proofErr w:type="spellStart"/>
      <w:r>
        <w:t>Philosophia</w:t>
      </w:r>
      <w:proofErr w:type="spellEnd"/>
      <w:r>
        <w:t xml:space="preserve"> und lose </w:t>
      </w:r>
      <w:proofErr w:type="spellStart"/>
      <w:r>
        <w:t>verfůhrung</w:t>
      </w:r>
      <w:proofErr w:type="spellEnd"/>
      <w:r>
        <w:t xml:space="preserve"> nach der menschenlehre und nach der </w:t>
      </w:r>
      <w:proofErr w:type="spellStart"/>
      <w:r>
        <w:t>welt</w:t>
      </w:r>
      <w:proofErr w:type="spellEnd"/>
      <w:r>
        <w:t xml:space="preserve"> </w:t>
      </w:r>
      <w:proofErr w:type="spellStart"/>
      <w:r>
        <w:t>satzungen</w:t>
      </w:r>
      <w:proofErr w:type="spellEnd"/>
      <w:r>
        <w:t xml:space="preserve"> und nicht nach Christo. Wo dann ein gemüht </w:t>
      </w:r>
      <w:proofErr w:type="spellStart"/>
      <w:r>
        <w:t>angefüllet</w:t>
      </w:r>
      <w:proofErr w:type="spellEnd"/>
      <w:r>
        <w:t xml:space="preserve"> ist mit einer solchen </w:t>
      </w:r>
      <w:proofErr w:type="spellStart"/>
      <w:r>
        <w:t>Theologi</w:t>
      </w:r>
      <w:proofErr w:type="spellEnd"/>
      <w:r>
        <w:t xml:space="preserve">, die zwar das </w:t>
      </w:r>
      <w:proofErr w:type="spellStart"/>
      <w:r>
        <w:t>fundament</w:t>
      </w:r>
      <w:proofErr w:type="spellEnd"/>
      <w:r>
        <w:t xml:space="preserve"> deß </w:t>
      </w:r>
      <w:proofErr w:type="spellStart"/>
      <w:r>
        <w:t>glaubens</w:t>
      </w:r>
      <w:proofErr w:type="spellEnd"/>
      <w:r>
        <w:t xml:space="preserve"> </w:t>
      </w:r>
      <w:proofErr w:type="spellStart"/>
      <w:r>
        <w:t>auß</w:t>
      </w:r>
      <w:proofErr w:type="spellEnd"/>
      <w:r>
        <w:t xml:space="preserve"> der </w:t>
      </w:r>
      <w:proofErr w:type="spellStart"/>
      <w:r>
        <w:t>schrifft</w:t>
      </w:r>
      <w:proofErr w:type="spellEnd"/>
      <w:r>
        <w:t xml:space="preserve"> behalten/ aber so viel </w:t>
      </w:r>
      <w:proofErr w:type="spellStart"/>
      <w:r>
        <w:t>holtz</w:t>
      </w:r>
      <w:proofErr w:type="spellEnd"/>
      <w:r>
        <w:t xml:space="preserve">/ heu und stoppeln menschlichen </w:t>
      </w:r>
      <w:proofErr w:type="spellStart"/>
      <w:r>
        <w:t>fürwitzes</w:t>
      </w:r>
      <w:proofErr w:type="spellEnd"/>
      <w:r>
        <w:t xml:space="preserve"> </w:t>
      </w:r>
      <w:proofErr w:type="spellStart"/>
      <w:r>
        <w:t>darauff</w:t>
      </w:r>
      <w:proofErr w:type="spellEnd"/>
      <w:r>
        <w:t xml:space="preserve"> </w:t>
      </w:r>
      <w:proofErr w:type="spellStart"/>
      <w:r>
        <w:t>gebauet</w:t>
      </w:r>
      <w:proofErr w:type="spellEnd"/>
      <w:r>
        <w:t xml:space="preserve"> hat/ daß man jenes </w:t>
      </w:r>
      <w:proofErr w:type="spellStart"/>
      <w:r>
        <w:t>gold</w:t>
      </w:r>
      <w:proofErr w:type="spellEnd"/>
      <w:r>
        <w:t xml:space="preserve"> kaum mehr sehen </w:t>
      </w:r>
      <w:proofErr w:type="spellStart"/>
      <w:r>
        <w:t>kan</w:t>
      </w:r>
      <w:proofErr w:type="spellEnd"/>
      <w:r>
        <w:t xml:space="preserve">/ so wird es über alle </w:t>
      </w:r>
      <w:proofErr w:type="spellStart"/>
      <w:r>
        <w:t>massen</w:t>
      </w:r>
      <w:proofErr w:type="spellEnd"/>
      <w:r>
        <w:t xml:space="preserve"> schwer/ wo es weiter die rechte </w:t>
      </w:r>
      <w:proofErr w:type="spellStart"/>
      <w:r>
        <w:t>einfalt</w:t>
      </w:r>
      <w:proofErr w:type="spellEnd"/>
      <w:r>
        <w:t xml:space="preserve"> Christi und seiner lehr fassen und belieben soll: indem es den </w:t>
      </w:r>
      <w:proofErr w:type="spellStart"/>
      <w:r>
        <w:t>geschmack</w:t>
      </w:r>
      <w:proofErr w:type="spellEnd"/>
      <w:r>
        <w:t xml:space="preserve"> an andere unserer </w:t>
      </w:r>
      <w:proofErr w:type="spellStart"/>
      <w:r>
        <w:t>vernunfft</w:t>
      </w:r>
      <w:proofErr w:type="spellEnd"/>
      <w:r>
        <w:t xml:space="preserve"> </w:t>
      </w:r>
      <w:proofErr w:type="spellStart"/>
      <w:r>
        <w:t>anmüthigere</w:t>
      </w:r>
      <w:proofErr w:type="spellEnd"/>
      <w:r>
        <w:t xml:space="preserve"> dinge </w:t>
      </w:r>
      <w:proofErr w:type="spellStart"/>
      <w:r>
        <w:t>gewehnet</w:t>
      </w:r>
      <w:proofErr w:type="spellEnd"/>
      <w:r>
        <w:t xml:space="preserve">/ daß ihm nach </w:t>
      </w:r>
      <w:proofErr w:type="spellStart"/>
      <w:r>
        <w:t>mahls</w:t>
      </w:r>
      <w:proofErr w:type="spellEnd"/>
      <w:r>
        <w:t xml:space="preserve"> jenes </w:t>
      </w:r>
      <w:proofErr w:type="spellStart"/>
      <w:r>
        <w:t>gantz</w:t>
      </w:r>
      <w:proofErr w:type="spellEnd"/>
      <w:r>
        <w:t xml:space="preserve"> abgeschmackt vorkommt. Und ein solches wissen (so ohne die liebe bleibet) blähet </w:t>
      </w:r>
      <w:proofErr w:type="spellStart"/>
      <w:r>
        <w:t>auff</w:t>
      </w:r>
      <w:proofErr w:type="spellEnd"/>
      <w:r>
        <w:t xml:space="preserve">. 1. Corinth. 8/ 1. Es lässet den </w:t>
      </w:r>
      <w:proofErr w:type="spellStart"/>
      <w:r>
        <w:t>menschen</w:t>
      </w:r>
      <w:proofErr w:type="spellEnd"/>
      <w:r>
        <w:t xml:space="preserve"> in seiner eigenen liebe/ ja heget und </w:t>
      </w:r>
      <w:proofErr w:type="spellStart"/>
      <w:r>
        <w:t>stärcket</w:t>
      </w:r>
      <w:proofErr w:type="spellEnd"/>
      <w:r>
        <w:t xml:space="preserve"> dieselbe mehr und mehr. Dann wie dergleichen der </w:t>
      </w:r>
      <w:proofErr w:type="spellStart"/>
      <w:r>
        <w:t>schrifft</w:t>
      </w:r>
      <w:proofErr w:type="spellEnd"/>
      <w:r>
        <w:t xml:space="preserve"> </w:t>
      </w:r>
      <w:proofErr w:type="spellStart"/>
      <w:r>
        <w:t>unbekante</w:t>
      </w:r>
      <w:proofErr w:type="spellEnd"/>
      <w:r>
        <w:t xml:space="preserve"> </w:t>
      </w:r>
      <w:proofErr w:type="spellStart"/>
      <w:r>
        <w:t>subtilitäten</w:t>
      </w:r>
      <w:proofErr w:type="spellEnd"/>
      <w:r>
        <w:t xml:space="preserve"> gewöhnlich bey den </w:t>
      </w:r>
      <w:proofErr w:type="spellStart"/>
      <w:r>
        <w:t>jenigen</w:t>
      </w:r>
      <w:proofErr w:type="spellEnd"/>
      <w:r>
        <w:t xml:space="preserve">/ die sie erst vorgebracht/ </w:t>
      </w:r>
      <w:proofErr w:type="spellStart"/>
      <w:r>
        <w:t>auß</w:t>
      </w:r>
      <w:proofErr w:type="spellEnd"/>
      <w:r>
        <w:t xml:space="preserve"> einer </w:t>
      </w:r>
      <w:proofErr w:type="spellStart"/>
      <w:r>
        <w:t>begierde</w:t>
      </w:r>
      <w:proofErr w:type="spellEnd"/>
      <w:r>
        <w:t xml:space="preserve"> hergekommen/ ihre </w:t>
      </w:r>
      <w:proofErr w:type="spellStart"/>
      <w:r>
        <w:t>scharffsinnigkeit</w:t>
      </w:r>
      <w:proofErr w:type="spellEnd"/>
      <w:r>
        <w:t xml:space="preserve">/ und wie weit sie es andern zuvor </w:t>
      </w:r>
      <w:proofErr w:type="spellStart"/>
      <w:r>
        <w:t>thäten</w:t>
      </w:r>
      <w:proofErr w:type="spellEnd"/>
      <w:r>
        <w:t xml:space="preserve">/ vor den tag zu legen/ und ihnen einen </w:t>
      </w:r>
      <w:proofErr w:type="spellStart"/>
      <w:r>
        <w:t>grossen</w:t>
      </w:r>
      <w:proofErr w:type="spellEnd"/>
      <w:r>
        <w:t xml:space="preserve"> </w:t>
      </w:r>
      <w:proofErr w:type="spellStart"/>
      <w:r>
        <w:t>namen</w:t>
      </w:r>
      <w:proofErr w:type="spellEnd"/>
      <w:r>
        <w:t xml:space="preserve">/ </w:t>
      </w:r>
      <w:proofErr w:type="spellStart"/>
      <w:r>
        <w:t>darvon</w:t>
      </w:r>
      <w:proofErr w:type="spellEnd"/>
      <w:r>
        <w:t xml:space="preserve"> sie etwa auch in der </w:t>
      </w:r>
      <w:proofErr w:type="spellStart"/>
      <w:r>
        <w:t>welt</w:t>
      </w:r>
      <w:proofErr w:type="spellEnd"/>
      <w:r>
        <w:t xml:space="preserve"> nutzen haben mögen/ zuwege zu bringen/ also sind sie an sich selbst der </w:t>
      </w:r>
      <w:proofErr w:type="spellStart"/>
      <w:r>
        <w:t>art</w:t>
      </w:r>
      <w:proofErr w:type="spellEnd"/>
      <w:r>
        <w:t xml:space="preserve">/ daß sie bey den </w:t>
      </w:r>
      <w:proofErr w:type="spellStart"/>
      <w:r>
        <w:t>jenigen</w:t>
      </w:r>
      <w:proofErr w:type="spellEnd"/>
      <w:r>
        <w:t xml:space="preserve"> die damit </w:t>
      </w:r>
      <w:proofErr w:type="spellStart"/>
      <w:r>
        <w:t>umbgehen</w:t>
      </w:r>
      <w:proofErr w:type="spellEnd"/>
      <w:r>
        <w:t xml:space="preserve"> </w:t>
      </w:r>
      <w:proofErr w:type="spellStart"/>
      <w:r>
        <w:t>ebenfals</w:t>
      </w:r>
      <w:proofErr w:type="spellEnd"/>
      <w:r>
        <w:t xml:space="preserve"> </w:t>
      </w:r>
      <w:proofErr w:type="spellStart"/>
      <w:r>
        <w:t>ehrsucht</w:t>
      </w:r>
      <w:proofErr w:type="spellEnd"/>
      <w:r>
        <w:t xml:space="preserve"> und andere einem wahren Christen unziemliche </w:t>
      </w:r>
      <w:proofErr w:type="spellStart"/>
      <w:r>
        <w:t>affecten</w:t>
      </w:r>
      <w:proofErr w:type="spellEnd"/>
      <w:r>
        <w:t xml:space="preserve"> vielmehr als wahre </w:t>
      </w:r>
      <w:proofErr w:type="spellStart"/>
      <w:r>
        <w:t>gottesfurcht</w:t>
      </w:r>
      <w:proofErr w:type="spellEnd"/>
      <w:r>
        <w:t xml:space="preserve"> erregen. </w:t>
      </w:r>
    </w:p>
    <w:p w14:paraId="174A9C81" w14:textId="77777777" w:rsidR="00F30817" w:rsidRDefault="00F30817" w:rsidP="00F30817">
      <w:pPr>
        <w:pStyle w:val="StandardWeb"/>
      </w:pPr>
      <w:r>
        <w:lastRenderedPageBreak/>
        <w:t xml:space="preserve">Es fangen die </w:t>
      </w:r>
      <w:proofErr w:type="spellStart"/>
      <w:r>
        <w:t>leute</w:t>
      </w:r>
      <w:proofErr w:type="spellEnd"/>
      <w:r>
        <w:t xml:space="preserve"> an/ wo sie in solchen dingen sich </w:t>
      </w:r>
      <w:proofErr w:type="spellStart"/>
      <w:r>
        <w:t>geübet</w:t>
      </w:r>
      <w:proofErr w:type="spellEnd"/>
      <w:r>
        <w:t xml:space="preserve">/ ob sie schon von dem einig </w:t>
      </w:r>
      <w:proofErr w:type="spellStart"/>
      <w:r>
        <w:t>nothwendigen</w:t>
      </w:r>
      <w:proofErr w:type="spellEnd"/>
      <w:r>
        <w:t xml:space="preserve">/ daß ihnen viel zu gering scheinet/ nichts oder ja </w:t>
      </w:r>
      <w:proofErr w:type="spellStart"/>
      <w:r>
        <w:t>wol</w:t>
      </w:r>
      <w:proofErr w:type="spellEnd"/>
      <w:r>
        <w:t xml:space="preserve"> wenig verstehen/ </w:t>
      </w:r>
      <w:proofErr w:type="spellStart"/>
      <w:r>
        <w:t>grosse</w:t>
      </w:r>
      <w:proofErr w:type="spellEnd"/>
      <w:r>
        <w:t xml:space="preserve"> </w:t>
      </w:r>
      <w:proofErr w:type="spellStart"/>
      <w:r>
        <w:t>einbildungen</w:t>
      </w:r>
      <w:proofErr w:type="spellEnd"/>
      <w:r>
        <w:t xml:space="preserve"> zu </w:t>
      </w:r>
      <w:proofErr w:type="spellStart"/>
      <w:r>
        <w:t>bekommmen</w:t>
      </w:r>
      <w:proofErr w:type="spellEnd"/>
      <w:r>
        <w:t xml:space="preserve">/ die sie alsdann in die </w:t>
      </w:r>
      <w:proofErr w:type="spellStart"/>
      <w:r>
        <w:t>kirche</w:t>
      </w:r>
      <w:proofErr w:type="spellEnd"/>
      <w:r>
        <w:t xml:space="preserve"> Christi bringen: Da </w:t>
      </w:r>
      <w:proofErr w:type="spellStart"/>
      <w:r>
        <w:t>kan</w:t>
      </w:r>
      <w:proofErr w:type="spellEnd"/>
      <w:r>
        <w:t xml:space="preserve"> man dann schwerlich lassen/ zu </w:t>
      </w:r>
      <w:proofErr w:type="spellStart"/>
      <w:r>
        <w:t>marckt</w:t>
      </w:r>
      <w:proofErr w:type="spellEnd"/>
      <w:r>
        <w:t xml:space="preserve"> zu tragen/ </w:t>
      </w:r>
      <w:proofErr w:type="spellStart"/>
      <w:r>
        <w:t>worinn</w:t>
      </w:r>
      <w:proofErr w:type="spellEnd"/>
      <w:r>
        <w:t xml:space="preserve"> man ihm am besten </w:t>
      </w:r>
      <w:proofErr w:type="spellStart"/>
      <w:r>
        <w:t>gesället</w:t>
      </w:r>
      <w:proofErr w:type="spellEnd"/>
      <w:r>
        <w:t xml:space="preserve">/ und treibet gemeiniglich das </w:t>
      </w:r>
      <w:proofErr w:type="spellStart"/>
      <w:r>
        <w:t>jenige</w:t>
      </w:r>
      <w:proofErr w:type="spellEnd"/>
      <w:r>
        <w:t xml:space="preserve"> allein/ </w:t>
      </w:r>
      <w:proofErr w:type="spellStart"/>
      <w:r>
        <w:t>darvon</w:t>
      </w:r>
      <w:proofErr w:type="spellEnd"/>
      <w:r>
        <w:t xml:space="preserve"> die ihres </w:t>
      </w:r>
      <w:proofErr w:type="spellStart"/>
      <w:r>
        <w:t>heils</w:t>
      </w:r>
      <w:proofErr w:type="spellEnd"/>
      <w:r>
        <w:t xml:space="preserve"> begierige </w:t>
      </w:r>
      <w:proofErr w:type="spellStart"/>
      <w:r>
        <w:t>zuhörer</w:t>
      </w:r>
      <w:proofErr w:type="spellEnd"/>
      <w:r>
        <w:t xml:space="preserve"> wenig </w:t>
      </w:r>
      <w:proofErr w:type="spellStart"/>
      <w:r>
        <w:t>erbauung</w:t>
      </w:r>
      <w:proofErr w:type="spellEnd"/>
      <w:r>
        <w:t xml:space="preserve"> finden; und wo solche </w:t>
      </w:r>
      <w:proofErr w:type="spellStart"/>
      <w:r>
        <w:t>leut</w:t>
      </w:r>
      <w:proofErr w:type="spellEnd"/>
      <w:r>
        <w:t xml:space="preserve"> den </w:t>
      </w:r>
      <w:proofErr w:type="spellStart"/>
      <w:r>
        <w:t>gantzen</w:t>
      </w:r>
      <w:proofErr w:type="spellEnd"/>
      <w:r>
        <w:t xml:space="preserve"> zweck den sie vorgesetzt erlangt haben/ </w:t>
      </w:r>
      <w:proofErr w:type="spellStart"/>
      <w:r>
        <w:t>bestehets</w:t>
      </w:r>
      <w:proofErr w:type="spellEnd"/>
      <w:r>
        <w:t xml:space="preserve"> darinnen/ daß sie unter den </w:t>
      </w:r>
      <w:proofErr w:type="spellStart"/>
      <w:r>
        <w:t>zuhörern</w:t>
      </w:r>
      <w:proofErr w:type="spellEnd"/>
      <w:r>
        <w:t xml:space="preserve"> die </w:t>
      </w:r>
      <w:proofErr w:type="spellStart"/>
      <w:r>
        <w:t>jenige</w:t>
      </w:r>
      <w:proofErr w:type="spellEnd"/>
      <w:r>
        <w:t xml:space="preserve">/ so </w:t>
      </w:r>
      <w:proofErr w:type="spellStart"/>
      <w:r>
        <w:t>fertigern</w:t>
      </w:r>
      <w:proofErr w:type="spellEnd"/>
      <w:r>
        <w:t xml:space="preserve"> verstands sind/ dahin bringen/ daß sie eine ziemliche </w:t>
      </w:r>
      <w:proofErr w:type="spellStart"/>
      <w:r>
        <w:t>wissenschafft</w:t>
      </w:r>
      <w:proofErr w:type="spellEnd"/>
      <w:r>
        <w:t xml:space="preserve"> der Religions-</w:t>
      </w:r>
      <w:proofErr w:type="spellStart"/>
      <w:r>
        <w:t>streittigkeiten</w:t>
      </w:r>
      <w:proofErr w:type="spellEnd"/>
      <w:r>
        <w:t xml:space="preserve"> bekommen/ und mit andern zu </w:t>
      </w:r>
      <w:proofErr w:type="spellStart"/>
      <w:r>
        <w:t>disputiren</w:t>
      </w:r>
      <w:proofErr w:type="spellEnd"/>
      <w:r>
        <w:t xml:space="preserve"> ihre vornehmste ehre achten: Allerseits aber </w:t>
      </w:r>
      <w:proofErr w:type="spellStart"/>
      <w:r>
        <w:t>lehrer</w:t>
      </w:r>
      <w:proofErr w:type="spellEnd"/>
      <w:r>
        <w:t xml:space="preserve"> und </w:t>
      </w:r>
      <w:proofErr w:type="spellStart"/>
      <w:r>
        <w:t>zuhörer</w:t>
      </w:r>
      <w:proofErr w:type="spellEnd"/>
      <w:r>
        <w:t xml:space="preserve"> in den </w:t>
      </w:r>
      <w:proofErr w:type="spellStart"/>
      <w:r>
        <w:t>gedancken</w:t>
      </w:r>
      <w:proofErr w:type="spellEnd"/>
      <w:r>
        <w:t xml:space="preserve"> stehen bleiben: Das einige </w:t>
      </w:r>
      <w:proofErr w:type="spellStart"/>
      <w:r>
        <w:t>nohtwendige</w:t>
      </w:r>
      <w:proofErr w:type="spellEnd"/>
      <w:r>
        <w:t xml:space="preserve"> </w:t>
      </w:r>
      <w:proofErr w:type="spellStart"/>
      <w:r>
        <w:t>seye</w:t>
      </w:r>
      <w:proofErr w:type="spellEnd"/>
      <w:r>
        <w:t xml:space="preserve">/ die </w:t>
      </w:r>
      <w:proofErr w:type="spellStart"/>
      <w:r>
        <w:t>behauptung</w:t>
      </w:r>
      <w:proofErr w:type="spellEnd"/>
      <w:r>
        <w:t xml:space="preserve"> und </w:t>
      </w:r>
      <w:proofErr w:type="spellStart"/>
      <w:r>
        <w:t>freybehaltung</w:t>
      </w:r>
      <w:proofErr w:type="spellEnd"/>
      <w:r>
        <w:t xml:space="preserve"> der wahren lehre/ daß sie nicht mit </w:t>
      </w:r>
      <w:proofErr w:type="spellStart"/>
      <w:r>
        <w:t>irrthumen</w:t>
      </w:r>
      <w:proofErr w:type="spellEnd"/>
      <w:r>
        <w:t xml:space="preserve"> </w:t>
      </w:r>
      <w:proofErr w:type="spellStart"/>
      <w:r>
        <w:t>umbgestossen</w:t>
      </w:r>
      <w:proofErr w:type="spellEnd"/>
      <w:r>
        <w:t xml:space="preserve"> werde: ob sie </w:t>
      </w:r>
      <w:proofErr w:type="spellStart"/>
      <w:r>
        <w:t>wol</w:t>
      </w:r>
      <w:proofErr w:type="spellEnd"/>
      <w:r>
        <w:t xml:space="preserve"> mit menschlichem </w:t>
      </w:r>
      <w:proofErr w:type="spellStart"/>
      <w:r>
        <w:t>fürwitz</w:t>
      </w:r>
      <w:proofErr w:type="spellEnd"/>
      <w:r>
        <w:t xml:space="preserve"> sehr </w:t>
      </w:r>
      <w:proofErr w:type="spellStart"/>
      <w:r>
        <w:t>verdunckelt</w:t>
      </w:r>
      <w:proofErr w:type="spellEnd"/>
      <w:r>
        <w:t xml:space="preserve"> wird. </w:t>
      </w:r>
    </w:p>
    <w:p w14:paraId="2462CCEB" w14:textId="77777777" w:rsidR="00F30817" w:rsidRDefault="00F30817" w:rsidP="00F30817">
      <w:pPr>
        <w:pStyle w:val="StandardWeb"/>
      </w:pPr>
      <w:r>
        <w:t xml:space="preserve">Ach wie </w:t>
      </w:r>
      <w:proofErr w:type="spellStart"/>
      <w:r>
        <w:t>kan</w:t>
      </w:r>
      <w:proofErr w:type="spellEnd"/>
      <w:r>
        <w:t xml:space="preserve"> man alsdann so gar nicht S. Paulo nachsprechen/ wann derselbe 1. Corinth. 2. v. 4. sich </w:t>
      </w:r>
      <w:proofErr w:type="spellStart"/>
      <w:r>
        <w:t>darauff</w:t>
      </w:r>
      <w:proofErr w:type="spellEnd"/>
      <w:r>
        <w:t xml:space="preserve"> </w:t>
      </w:r>
      <w:proofErr w:type="spellStart"/>
      <w:r>
        <w:t>beruffet</w:t>
      </w:r>
      <w:proofErr w:type="spellEnd"/>
      <w:r>
        <w:t xml:space="preserve">: Mein </w:t>
      </w:r>
      <w:proofErr w:type="spellStart"/>
      <w:r>
        <w:t>wort</w:t>
      </w:r>
      <w:proofErr w:type="spellEnd"/>
      <w:r>
        <w:t xml:space="preserve"> und meine predigt war </w:t>
      </w:r>
      <w:proofErr w:type="spellStart"/>
      <w:r>
        <w:t>nit</w:t>
      </w:r>
      <w:proofErr w:type="spellEnd"/>
      <w:r>
        <w:t xml:space="preserve"> in </w:t>
      </w:r>
      <w:proofErr w:type="spellStart"/>
      <w:r>
        <w:t>vernünfftigen</w:t>
      </w:r>
      <w:proofErr w:type="spellEnd"/>
      <w:r>
        <w:t xml:space="preserve"> reden menschlicher </w:t>
      </w:r>
      <w:proofErr w:type="spellStart"/>
      <w:r>
        <w:t>weißheit</w:t>
      </w:r>
      <w:proofErr w:type="spellEnd"/>
      <w:r>
        <w:t xml:space="preserve">/ sondern in </w:t>
      </w:r>
      <w:proofErr w:type="spellStart"/>
      <w:r>
        <w:t>beweisung</w:t>
      </w:r>
      <w:proofErr w:type="spellEnd"/>
      <w:r>
        <w:t xml:space="preserve"> deß </w:t>
      </w:r>
      <w:proofErr w:type="spellStart"/>
      <w:r>
        <w:t>geistes</w:t>
      </w:r>
      <w:proofErr w:type="spellEnd"/>
      <w:r>
        <w:t xml:space="preserve"> und </w:t>
      </w:r>
      <w:proofErr w:type="spellStart"/>
      <w:r>
        <w:t>derkrafft</w:t>
      </w:r>
      <w:proofErr w:type="spellEnd"/>
      <w:r>
        <w:t xml:space="preserve">/ </w:t>
      </w:r>
      <w:proofErr w:type="spellStart"/>
      <w:r>
        <w:t>auff</w:t>
      </w:r>
      <w:proofErr w:type="spellEnd"/>
      <w:r>
        <w:t xml:space="preserve"> daß euer glaub bestehe nicht </w:t>
      </w:r>
      <w:proofErr w:type="spellStart"/>
      <w:r>
        <w:t>auff</w:t>
      </w:r>
      <w:proofErr w:type="spellEnd"/>
      <w:r>
        <w:t xml:space="preserve"> </w:t>
      </w:r>
      <w:proofErr w:type="spellStart"/>
      <w:r>
        <w:t>menschen</w:t>
      </w:r>
      <w:proofErr w:type="spellEnd"/>
      <w:r>
        <w:t xml:space="preserve"> </w:t>
      </w:r>
      <w:proofErr w:type="spellStart"/>
      <w:r>
        <w:t>weißheit</w:t>
      </w:r>
      <w:proofErr w:type="spellEnd"/>
      <w:r>
        <w:t xml:space="preserve">/ sondern </w:t>
      </w:r>
      <w:proofErr w:type="spellStart"/>
      <w:r>
        <w:t>auff</w:t>
      </w:r>
      <w:proofErr w:type="spellEnd"/>
      <w:r>
        <w:t xml:space="preserve"> </w:t>
      </w:r>
      <w:proofErr w:type="spellStart"/>
      <w:r>
        <w:t>GOttes</w:t>
      </w:r>
      <w:proofErr w:type="spellEnd"/>
      <w:r>
        <w:t xml:space="preserve"> </w:t>
      </w:r>
      <w:proofErr w:type="spellStart"/>
      <w:r>
        <w:t>krafft</w:t>
      </w:r>
      <w:proofErr w:type="spellEnd"/>
      <w:r>
        <w:t xml:space="preserve">. Ja/ wir </w:t>
      </w:r>
      <w:proofErr w:type="spellStart"/>
      <w:r>
        <w:t>solten</w:t>
      </w:r>
      <w:proofErr w:type="spellEnd"/>
      <w:r>
        <w:t xml:space="preserve"> </w:t>
      </w:r>
      <w:proofErr w:type="spellStart"/>
      <w:r>
        <w:t>wol</w:t>
      </w:r>
      <w:proofErr w:type="spellEnd"/>
      <w:r>
        <w:t xml:space="preserve"> sagen mögen: Der so hocherleuchte Apostel/ wo er </w:t>
      </w:r>
      <w:proofErr w:type="spellStart"/>
      <w:r>
        <w:t>jetzo</w:t>
      </w:r>
      <w:proofErr w:type="spellEnd"/>
      <w:r>
        <w:t xml:space="preserve"> zu uns käme/ </w:t>
      </w:r>
      <w:proofErr w:type="spellStart"/>
      <w:r>
        <w:t>solte</w:t>
      </w:r>
      <w:proofErr w:type="spellEnd"/>
      <w:r>
        <w:t xml:space="preserve"> </w:t>
      </w:r>
      <w:proofErr w:type="spellStart"/>
      <w:r>
        <w:t>wol</w:t>
      </w:r>
      <w:proofErr w:type="spellEnd"/>
      <w:r>
        <w:t xml:space="preserve"> selbst vieles nicht verstehen/ so zuweilen solche </w:t>
      </w:r>
      <w:proofErr w:type="spellStart"/>
      <w:r>
        <w:t>lüsterende</w:t>
      </w:r>
      <w:proofErr w:type="spellEnd"/>
      <w:r>
        <w:t xml:space="preserve"> </w:t>
      </w:r>
      <w:proofErr w:type="spellStart"/>
      <w:r>
        <w:t>Ingenia</w:t>
      </w:r>
      <w:proofErr w:type="spellEnd"/>
      <w:r>
        <w:t xml:space="preserve">, an heiligen </w:t>
      </w:r>
      <w:proofErr w:type="spellStart"/>
      <w:r>
        <w:t>stätten</w:t>
      </w:r>
      <w:proofErr w:type="spellEnd"/>
      <w:r>
        <w:t xml:space="preserve"> vorbringen: Das macht/ er hatte seine </w:t>
      </w:r>
      <w:proofErr w:type="spellStart"/>
      <w:r>
        <w:t>weißheit</w:t>
      </w:r>
      <w:proofErr w:type="spellEnd"/>
      <w:r>
        <w:t xml:space="preserve"> </w:t>
      </w:r>
      <w:proofErr w:type="spellStart"/>
      <w:r>
        <w:t>nit</w:t>
      </w:r>
      <w:proofErr w:type="spellEnd"/>
      <w:r>
        <w:t xml:space="preserve"> von </w:t>
      </w:r>
      <w:proofErr w:type="spellStart"/>
      <w:r>
        <w:t>menschen</w:t>
      </w:r>
      <w:proofErr w:type="spellEnd"/>
      <w:r>
        <w:t xml:space="preserve"> </w:t>
      </w:r>
      <w:proofErr w:type="spellStart"/>
      <w:r>
        <w:t>kunst</w:t>
      </w:r>
      <w:proofErr w:type="spellEnd"/>
      <w:r>
        <w:t xml:space="preserve">/ sondern der </w:t>
      </w:r>
      <w:proofErr w:type="spellStart"/>
      <w:r>
        <w:t>erleuchtung</w:t>
      </w:r>
      <w:proofErr w:type="spellEnd"/>
      <w:r>
        <w:t xml:space="preserve"> deß Geistes/ die als </w:t>
      </w:r>
      <w:proofErr w:type="spellStart"/>
      <w:r>
        <w:t>himmel</w:t>
      </w:r>
      <w:proofErr w:type="spellEnd"/>
      <w:r>
        <w:t xml:space="preserve"> und erde von einander sind. Und so wenig diese von jener begriffen werden </w:t>
      </w:r>
      <w:proofErr w:type="spellStart"/>
      <w:r>
        <w:t>kan</w:t>
      </w:r>
      <w:proofErr w:type="spellEnd"/>
      <w:r>
        <w:t xml:space="preserve">/ so wenig sind die mit dieser angefüllte </w:t>
      </w:r>
      <w:proofErr w:type="spellStart"/>
      <w:r>
        <w:t>seelen</w:t>
      </w:r>
      <w:proofErr w:type="spellEnd"/>
      <w:r>
        <w:t xml:space="preserve"> bequem sich zu jenen </w:t>
      </w:r>
      <w:proofErr w:type="spellStart"/>
      <w:r>
        <w:t>krafftlosen</w:t>
      </w:r>
      <w:proofErr w:type="spellEnd"/>
      <w:r>
        <w:t xml:space="preserve"> </w:t>
      </w:r>
      <w:proofErr w:type="spellStart"/>
      <w:r>
        <w:t>phant</w:t>
      </w:r>
      <w:proofErr w:type="spellEnd"/>
      <w:r>
        <w:t xml:space="preserve"> </w:t>
      </w:r>
      <w:proofErr w:type="spellStart"/>
      <w:r>
        <w:t>asien</w:t>
      </w:r>
      <w:proofErr w:type="spellEnd"/>
      <w:r>
        <w:t xml:space="preserve"> herab zu lassen. </w:t>
      </w:r>
    </w:p>
    <w:p w14:paraId="7D5C14DB" w14:textId="77777777" w:rsidR="00F30817" w:rsidRDefault="00F30817" w:rsidP="00F30817">
      <w:pPr>
        <w:pStyle w:val="StandardWeb"/>
      </w:pPr>
      <w:r>
        <w:t xml:space="preserve">Da es nun also in den ständen gehet/ welche den dritten stand/ und in demselben die meiste/ </w:t>
      </w:r>
      <w:proofErr w:type="spellStart"/>
      <w:r>
        <w:t>solten</w:t>
      </w:r>
      <w:proofErr w:type="spellEnd"/>
      <w:r>
        <w:t xml:space="preserve"> regieren und zu der wahren </w:t>
      </w:r>
      <w:proofErr w:type="spellStart"/>
      <w:r>
        <w:t>gottseligkeit</w:t>
      </w:r>
      <w:proofErr w:type="spellEnd"/>
      <w:r>
        <w:t xml:space="preserve"> führen/ mag nun leicht </w:t>
      </w:r>
      <w:proofErr w:type="spellStart"/>
      <w:r>
        <w:t>errathen</w:t>
      </w:r>
      <w:proofErr w:type="spellEnd"/>
      <w:r>
        <w:t xml:space="preserve"> werden/ wie es dann in demselben gehet; </w:t>
      </w:r>
      <w:proofErr w:type="spellStart"/>
      <w:r>
        <w:t>Nehmlich</w:t>
      </w:r>
      <w:proofErr w:type="spellEnd"/>
      <w:r>
        <w:t xml:space="preserve"> wie es </w:t>
      </w:r>
      <w:proofErr w:type="spellStart"/>
      <w:r>
        <w:t>abermahl</w:t>
      </w:r>
      <w:proofErr w:type="spellEnd"/>
      <w:r>
        <w:t xml:space="preserve"> vor </w:t>
      </w:r>
      <w:proofErr w:type="spellStart"/>
      <w:r>
        <w:t>augen</w:t>
      </w:r>
      <w:proofErr w:type="spellEnd"/>
      <w:r>
        <w:t xml:space="preserve"> </w:t>
      </w:r>
      <w:proofErr w:type="spellStart"/>
      <w:r>
        <w:t>ligt</w:t>
      </w:r>
      <w:proofErr w:type="spellEnd"/>
      <w:r>
        <w:t xml:space="preserve">/ daß man der regeln Christi keine in offenem schwang </w:t>
      </w:r>
      <w:proofErr w:type="spellStart"/>
      <w:r>
        <w:t>sihet</w:t>
      </w:r>
      <w:proofErr w:type="spellEnd"/>
      <w:r>
        <w:t xml:space="preserve">. </w:t>
      </w:r>
    </w:p>
    <w:p w14:paraId="50990C52" w14:textId="77777777" w:rsidR="00F30817" w:rsidRDefault="00F30817" w:rsidP="00F30817">
      <w:pPr>
        <w:pStyle w:val="StandardWeb"/>
      </w:pPr>
      <w:r>
        <w:t xml:space="preserve">Unser liebe Heyland hat uns vorlängst das </w:t>
      </w:r>
      <w:proofErr w:type="spellStart"/>
      <w:r>
        <w:t>merckmahl</w:t>
      </w:r>
      <w:proofErr w:type="spellEnd"/>
      <w:r>
        <w:t xml:space="preserve"> gegeben/ Johan. 13. v. 35. Daran wird </w:t>
      </w:r>
      <w:proofErr w:type="spellStart"/>
      <w:r>
        <w:t>jederman</w:t>
      </w:r>
      <w:proofErr w:type="spellEnd"/>
      <w:r>
        <w:t xml:space="preserve"> erkennen/ daß ihr meine Jünger seyd/ so ihr liebe unter einander habt. Hie wird die liebe zum </w:t>
      </w:r>
      <w:proofErr w:type="spellStart"/>
      <w:r>
        <w:t>kennzeichen</w:t>
      </w:r>
      <w:proofErr w:type="spellEnd"/>
      <w:r>
        <w:t xml:space="preserve"> gemacht/ und zwar eine solche liebe/ die sich </w:t>
      </w:r>
      <w:proofErr w:type="spellStart"/>
      <w:r>
        <w:t>offentlich</w:t>
      </w:r>
      <w:proofErr w:type="spellEnd"/>
      <w:r>
        <w:t xml:space="preserve"> hervor thue/ und nicht bloß in dem </w:t>
      </w:r>
      <w:proofErr w:type="spellStart"/>
      <w:r>
        <w:t>vorwandt</w:t>
      </w:r>
      <w:proofErr w:type="spellEnd"/>
      <w:r>
        <w:t xml:space="preserve"> einer in dem </w:t>
      </w:r>
      <w:proofErr w:type="spellStart"/>
      <w:r>
        <w:t>hertzen</w:t>
      </w:r>
      <w:proofErr w:type="spellEnd"/>
      <w:r>
        <w:t xml:space="preserve"> habenden aber </w:t>
      </w:r>
      <w:proofErr w:type="spellStart"/>
      <w:r>
        <w:t>unfruchtbahren</w:t>
      </w:r>
      <w:proofErr w:type="spellEnd"/>
      <w:r>
        <w:t xml:space="preserve"> liebe/ 1. Johan. 3. v. 18. bestehe. </w:t>
      </w:r>
      <w:proofErr w:type="spellStart"/>
      <w:r>
        <w:t>Urtheilen</w:t>
      </w:r>
      <w:proofErr w:type="spellEnd"/>
      <w:r>
        <w:t xml:space="preserve"> wir nun nach diesem </w:t>
      </w:r>
      <w:proofErr w:type="spellStart"/>
      <w:r>
        <w:t>kennzeichen</w:t>
      </w:r>
      <w:proofErr w:type="spellEnd"/>
      <w:r>
        <w:t xml:space="preserve">: wie </w:t>
      </w:r>
      <w:proofErr w:type="spellStart"/>
      <w:r>
        <w:t>schwehr</w:t>
      </w:r>
      <w:proofErr w:type="spellEnd"/>
      <w:r>
        <w:t xml:space="preserve"> wird es unter einem </w:t>
      </w:r>
      <w:proofErr w:type="spellStart"/>
      <w:r>
        <w:t>grossen</w:t>
      </w:r>
      <w:proofErr w:type="spellEnd"/>
      <w:r>
        <w:t xml:space="preserve"> </w:t>
      </w:r>
      <w:proofErr w:type="spellStart"/>
      <w:r>
        <w:t>hauffen</w:t>
      </w:r>
      <w:proofErr w:type="spellEnd"/>
      <w:r>
        <w:t xml:space="preserve"> vorgegebener/ nur eine geringe </w:t>
      </w:r>
      <w:proofErr w:type="spellStart"/>
      <w:r>
        <w:t>anzahl</w:t>
      </w:r>
      <w:proofErr w:type="spellEnd"/>
      <w:r>
        <w:t xml:space="preserve"> recht wahrer Jünger Christi zu finden? und </w:t>
      </w:r>
      <w:proofErr w:type="spellStart"/>
      <w:r>
        <w:t>gleichwol</w:t>
      </w:r>
      <w:proofErr w:type="spellEnd"/>
      <w:r>
        <w:t xml:space="preserve"> </w:t>
      </w:r>
      <w:proofErr w:type="spellStart"/>
      <w:r>
        <w:t>trieget</w:t>
      </w:r>
      <w:proofErr w:type="spellEnd"/>
      <w:r>
        <w:t xml:space="preserve"> deß Herrn </w:t>
      </w:r>
      <w:proofErr w:type="spellStart"/>
      <w:r>
        <w:t>wort</w:t>
      </w:r>
      <w:proofErr w:type="spellEnd"/>
      <w:r>
        <w:t xml:space="preserve"> nicht/ sondern wird wahr bleiben nun und in Ewigkeit. </w:t>
      </w:r>
    </w:p>
    <w:p w14:paraId="1A7A7BE2" w14:textId="77777777" w:rsidR="00F30817" w:rsidRDefault="00F30817" w:rsidP="00F30817">
      <w:pPr>
        <w:pStyle w:val="StandardWeb"/>
      </w:pPr>
      <w:r>
        <w:t xml:space="preserve">Man sehe doch das gemeine leben an/ auch derer unter den unseren so genannten Lutherischen (die aber auch solches namens </w:t>
      </w:r>
      <w:proofErr w:type="spellStart"/>
      <w:r>
        <w:t>nit</w:t>
      </w:r>
      <w:proofErr w:type="spellEnd"/>
      <w:r>
        <w:t xml:space="preserve"> </w:t>
      </w:r>
      <w:proofErr w:type="spellStart"/>
      <w:r>
        <w:t>werth</w:t>
      </w:r>
      <w:proofErr w:type="spellEnd"/>
      <w:r>
        <w:t xml:space="preserve"> sind/ als die die lehre deß </w:t>
      </w:r>
      <w:proofErr w:type="spellStart"/>
      <w:r>
        <w:t>theuren</w:t>
      </w:r>
      <w:proofErr w:type="spellEnd"/>
      <w:r>
        <w:t xml:space="preserve"> </w:t>
      </w:r>
      <w:proofErr w:type="spellStart"/>
      <w:r>
        <w:t>Lutheri</w:t>
      </w:r>
      <w:proofErr w:type="spellEnd"/>
      <w:r>
        <w:t xml:space="preserve"> von dem lebendigen glauben </w:t>
      </w:r>
      <w:proofErr w:type="spellStart"/>
      <w:r>
        <w:t>nit</w:t>
      </w:r>
      <w:proofErr w:type="spellEnd"/>
      <w:r>
        <w:t xml:space="preserve"> erkennen) finden wir nicht </w:t>
      </w:r>
      <w:proofErr w:type="spellStart"/>
      <w:r>
        <w:t>schwehre</w:t>
      </w:r>
      <w:proofErr w:type="spellEnd"/>
      <w:r>
        <w:t xml:space="preserve"> </w:t>
      </w:r>
      <w:proofErr w:type="spellStart"/>
      <w:r>
        <w:t>ärgernüß</w:t>
      </w:r>
      <w:proofErr w:type="spellEnd"/>
      <w:r>
        <w:t xml:space="preserve">/ ja solche </w:t>
      </w:r>
      <w:proofErr w:type="spellStart"/>
      <w:r>
        <w:t>ärgernüssen</w:t>
      </w:r>
      <w:proofErr w:type="spellEnd"/>
      <w:r>
        <w:t xml:space="preserve">/ die völlig in offenem </w:t>
      </w:r>
      <w:proofErr w:type="spellStart"/>
      <w:r>
        <w:t>schwange</w:t>
      </w:r>
      <w:proofErr w:type="spellEnd"/>
      <w:r>
        <w:t xml:space="preserve"> gehen? Ich </w:t>
      </w:r>
      <w:proofErr w:type="spellStart"/>
      <w:r>
        <w:t>wil</w:t>
      </w:r>
      <w:proofErr w:type="spellEnd"/>
      <w:r>
        <w:t xml:space="preserve"> nicht sagen von dergleichen </w:t>
      </w:r>
      <w:proofErr w:type="spellStart"/>
      <w:r>
        <w:t>lastern</w:t>
      </w:r>
      <w:proofErr w:type="spellEnd"/>
      <w:r>
        <w:t xml:space="preserve">/ die auch in der </w:t>
      </w:r>
      <w:proofErr w:type="spellStart"/>
      <w:r>
        <w:t>welt</w:t>
      </w:r>
      <w:proofErr w:type="spellEnd"/>
      <w:r>
        <w:t xml:space="preserve"> unrecht zu seyn erkannt werden: </w:t>
      </w:r>
    </w:p>
    <w:p w14:paraId="67EF5BA0" w14:textId="77777777" w:rsidR="00F30817" w:rsidRDefault="00F30817" w:rsidP="00F30817">
      <w:pPr>
        <w:pStyle w:val="StandardWeb"/>
      </w:pPr>
      <w:r>
        <w:t xml:space="preserve">Dann derselbigen </w:t>
      </w:r>
      <w:proofErr w:type="spellStart"/>
      <w:r>
        <w:t>ärgernüß</w:t>
      </w:r>
      <w:proofErr w:type="spellEnd"/>
      <w:r>
        <w:t xml:space="preserve"> thut endlich so viel schaden nicht. Aber viel schwerer ist das </w:t>
      </w:r>
      <w:proofErr w:type="spellStart"/>
      <w:r>
        <w:t>jenige</w:t>
      </w:r>
      <w:proofErr w:type="spellEnd"/>
      <w:r>
        <w:t xml:space="preserve">/ welches herkommt von </w:t>
      </w:r>
      <w:proofErr w:type="spellStart"/>
      <w:r>
        <w:t>sünden</w:t>
      </w:r>
      <w:proofErr w:type="spellEnd"/>
      <w:r>
        <w:t xml:space="preserve">/ die man nicht mehr vor </w:t>
      </w:r>
      <w:proofErr w:type="spellStart"/>
      <w:r>
        <w:t>sünden</w:t>
      </w:r>
      <w:proofErr w:type="spellEnd"/>
      <w:r>
        <w:t xml:space="preserve"> erkennet/ oder je </w:t>
      </w:r>
      <w:proofErr w:type="spellStart"/>
      <w:r>
        <w:t>dero</w:t>
      </w:r>
      <w:proofErr w:type="spellEnd"/>
      <w:r>
        <w:t xml:space="preserve"> </w:t>
      </w:r>
      <w:proofErr w:type="spellStart"/>
      <w:r>
        <w:t>schwehre</w:t>
      </w:r>
      <w:proofErr w:type="spellEnd"/>
      <w:r>
        <w:t xml:space="preserve"> nicht achtet. Wir müssen bekennen/ daß die </w:t>
      </w:r>
      <w:proofErr w:type="spellStart"/>
      <w:r>
        <w:t>Trunckenheit</w:t>
      </w:r>
      <w:proofErr w:type="spellEnd"/>
      <w:r>
        <w:t xml:space="preserve"> unter die zahl gehöre/ welche nicht nur an hohen und geringen orten bey geist- und weltlichem </w:t>
      </w:r>
      <w:proofErr w:type="spellStart"/>
      <w:r>
        <w:t>stande</w:t>
      </w:r>
      <w:proofErr w:type="spellEnd"/>
      <w:r>
        <w:t xml:space="preserve"> regieret/ sondern auch ihre </w:t>
      </w:r>
      <w:proofErr w:type="spellStart"/>
      <w:r>
        <w:t>vertheidiger</w:t>
      </w:r>
      <w:proofErr w:type="spellEnd"/>
      <w:r>
        <w:t xml:space="preserve"> findet/ welche ob sie </w:t>
      </w:r>
      <w:proofErr w:type="spellStart"/>
      <w:r>
        <w:t>wol</w:t>
      </w:r>
      <w:proofErr w:type="spellEnd"/>
      <w:r>
        <w:t xml:space="preserve"> bekennen/ daß der </w:t>
      </w:r>
      <w:proofErr w:type="spellStart"/>
      <w:r>
        <w:t>jenige</w:t>
      </w:r>
      <w:proofErr w:type="spellEnd"/>
      <w:r>
        <w:t xml:space="preserve">/ welcher gar ein </w:t>
      </w:r>
      <w:proofErr w:type="spellStart"/>
      <w:r>
        <w:t>handwerck</w:t>
      </w:r>
      <w:proofErr w:type="spellEnd"/>
      <w:r>
        <w:t xml:space="preserve"> </w:t>
      </w:r>
      <w:proofErr w:type="spellStart"/>
      <w:r>
        <w:t>drauß</w:t>
      </w:r>
      <w:proofErr w:type="spellEnd"/>
      <w:r>
        <w:t xml:space="preserve"> machen </w:t>
      </w:r>
      <w:proofErr w:type="spellStart"/>
      <w:r>
        <w:t>wolte</w:t>
      </w:r>
      <w:proofErr w:type="spellEnd"/>
      <w:r>
        <w:t xml:space="preserve">/ sich damit versündigte/ </w:t>
      </w:r>
      <w:proofErr w:type="spellStart"/>
      <w:r>
        <w:t>dannoch</w:t>
      </w:r>
      <w:proofErr w:type="spellEnd"/>
      <w:r>
        <w:t xml:space="preserve"> immer </w:t>
      </w:r>
      <w:proofErr w:type="spellStart"/>
      <w:r>
        <w:t>darvor</w:t>
      </w:r>
      <w:proofErr w:type="spellEnd"/>
      <w:r>
        <w:t xml:space="preserve"> halten wollen/ daß bey </w:t>
      </w:r>
      <w:proofErr w:type="spellStart"/>
      <w:r>
        <w:t>gelegenheit</w:t>
      </w:r>
      <w:proofErr w:type="spellEnd"/>
      <w:r>
        <w:t xml:space="preserve"> einem guten freund zu gefallen/ da es eben nicht zu </w:t>
      </w:r>
      <w:proofErr w:type="spellStart"/>
      <w:r>
        <w:t>offt</w:t>
      </w:r>
      <w:proofErr w:type="spellEnd"/>
      <w:r>
        <w:t xml:space="preserve"> </w:t>
      </w:r>
      <w:r>
        <w:lastRenderedPageBreak/>
        <w:t xml:space="preserve">geschehe/ einen rausch zu </w:t>
      </w:r>
      <w:proofErr w:type="spellStart"/>
      <w:r>
        <w:t>trincken</w:t>
      </w:r>
      <w:proofErr w:type="spellEnd"/>
      <w:r>
        <w:t xml:space="preserve">/ keine/ oder eine kaum deß </w:t>
      </w:r>
      <w:proofErr w:type="spellStart"/>
      <w:r>
        <w:t>andens</w:t>
      </w:r>
      <w:proofErr w:type="spellEnd"/>
      <w:r>
        <w:t xml:space="preserve"> würdige </w:t>
      </w:r>
      <w:proofErr w:type="spellStart"/>
      <w:r>
        <w:t>sünde</w:t>
      </w:r>
      <w:proofErr w:type="spellEnd"/>
      <w:r>
        <w:t xml:space="preserve"> </w:t>
      </w:r>
      <w:proofErr w:type="spellStart"/>
      <w:r>
        <w:t>seye</w:t>
      </w:r>
      <w:proofErr w:type="spellEnd"/>
      <w:r>
        <w:t xml:space="preserve">. Daher wird solche </w:t>
      </w:r>
      <w:proofErr w:type="spellStart"/>
      <w:r>
        <w:t>niemahl</w:t>
      </w:r>
      <w:proofErr w:type="spellEnd"/>
      <w:r>
        <w:t xml:space="preserve"> bußfertig erkannt; dann </w:t>
      </w:r>
      <w:proofErr w:type="spellStart"/>
      <w:r>
        <w:t>solte</w:t>
      </w:r>
      <w:proofErr w:type="spellEnd"/>
      <w:r>
        <w:t xml:space="preserve"> sie erkannt werden/ so muß </w:t>
      </w:r>
      <w:proofErr w:type="spellStart"/>
      <w:r>
        <w:t>einmahl</w:t>
      </w:r>
      <w:proofErr w:type="spellEnd"/>
      <w:r>
        <w:t xml:space="preserve"> der </w:t>
      </w:r>
      <w:proofErr w:type="spellStart"/>
      <w:r>
        <w:t>haß</w:t>
      </w:r>
      <w:proofErr w:type="spellEnd"/>
      <w:r>
        <w:t xml:space="preserve"> gegen sie </w:t>
      </w:r>
      <w:proofErr w:type="spellStart"/>
      <w:r>
        <w:t>gefasset</w:t>
      </w:r>
      <w:proofErr w:type="spellEnd"/>
      <w:r>
        <w:t xml:space="preserve"> seyn/ nun und nimmermehr dieselbe jemand zu gefallen zu begehen. Wem kommt aber bey dem gemeinen </w:t>
      </w:r>
      <w:proofErr w:type="spellStart"/>
      <w:r>
        <w:t>hauffen</w:t>
      </w:r>
      <w:proofErr w:type="spellEnd"/>
      <w:r>
        <w:t xml:space="preserve"> dieses nicht </w:t>
      </w:r>
      <w:proofErr w:type="spellStart"/>
      <w:r>
        <w:t>gantz</w:t>
      </w:r>
      <w:proofErr w:type="spellEnd"/>
      <w:r>
        <w:t xml:space="preserve"> </w:t>
      </w:r>
      <w:proofErr w:type="spellStart"/>
      <w:r>
        <w:t>frembd</w:t>
      </w:r>
      <w:proofErr w:type="spellEnd"/>
      <w:r>
        <w:t xml:space="preserve"> und ungereimt vor/ daß er auch diese </w:t>
      </w:r>
      <w:proofErr w:type="spellStart"/>
      <w:r>
        <w:t>sünde</w:t>
      </w:r>
      <w:proofErr w:type="spellEnd"/>
      <w:r>
        <w:t xml:space="preserve"> ein vor alle mahl </w:t>
      </w:r>
      <w:proofErr w:type="spellStart"/>
      <w:r>
        <w:t>verschweren</w:t>
      </w:r>
      <w:proofErr w:type="spellEnd"/>
      <w:r>
        <w:t xml:space="preserve"> müsse/ solle er ein </w:t>
      </w:r>
      <w:proofErr w:type="spellStart"/>
      <w:r>
        <w:t>kind</w:t>
      </w:r>
      <w:proofErr w:type="spellEnd"/>
      <w:r>
        <w:t xml:space="preserve"> </w:t>
      </w:r>
      <w:proofErr w:type="spellStart"/>
      <w:r>
        <w:t>GOttes</w:t>
      </w:r>
      <w:proofErr w:type="spellEnd"/>
      <w:r>
        <w:t xml:space="preserve"> seyn? </w:t>
      </w:r>
    </w:p>
    <w:p w14:paraId="649AF0C0" w14:textId="77777777" w:rsidR="00F30817" w:rsidRDefault="00F30817" w:rsidP="00F30817">
      <w:pPr>
        <w:pStyle w:val="StandardWeb"/>
      </w:pPr>
      <w:r>
        <w:t xml:space="preserve">Vielmehr </w:t>
      </w:r>
      <w:proofErr w:type="spellStart"/>
      <w:r>
        <w:t>gedencken</w:t>
      </w:r>
      <w:proofErr w:type="spellEnd"/>
      <w:r>
        <w:t xml:space="preserve"> solche </w:t>
      </w:r>
      <w:proofErr w:type="spellStart"/>
      <w:r>
        <w:t>leute</w:t>
      </w:r>
      <w:proofErr w:type="spellEnd"/>
      <w:r>
        <w:t xml:space="preserve">/ die </w:t>
      </w:r>
      <w:proofErr w:type="spellStart"/>
      <w:r>
        <w:t>jenige</w:t>
      </w:r>
      <w:proofErr w:type="spellEnd"/>
      <w:r>
        <w:t xml:space="preserve">/ welche wider solche </w:t>
      </w:r>
      <w:proofErr w:type="spellStart"/>
      <w:r>
        <w:t>sünde</w:t>
      </w:r>
      <w:proofErr w:type="spellEnd"/>
      <w:r>
        <w:t xml:space="preserve"> </w:t>
      </w:r>
      <w:proofErr w:type="spellStart"/>
      <w:r>
        <w:t>eiffern</w:t>
      </w:r>
      <w:proofErr w:type="spellEnd"/>
      <w:r>
        <w:t xml:space="preserve">/ müssen sonst </w:t>
      </w:r>
      <w:proofErr w:type="spellStart"/>
      <w:r>
        <w:t>seltzame</w:t>
      </w:r>
      <w:proofErr w:type="spellEnd"/>
      <w:r>
        <w:t xml:space="preserve"> </w:t>
      </w:r>
      <w:proofErr w:type="spellStart"/>
      <w:r>
        <w:t>leute</w:t>
      </w:r>
      <w:proofErr w:type="spellEnd"/>
      <w:r>
        <w:t xml:space="preserve">/ oder </w:t>
      </w:r>
      <w:proofErr w:type="spellStart"/>
      <w:r>
        <w:t>auß</w:t>
      </w:r>
      <w:proofErr w:type="spellEnd"/>
      <w:r>
        <w:t xml:space="preserve"> andern </w:t>
      </w:r>
      <w:proofErr w:type="spellStart"/>
      <w:r>
        <w:t>ursachen</w:t>
      </w:r>
      <w:proofErr w:type="spellEnd"/>
      <w:r>
        <w:t xml:space="preserve"> dieser </w:t>
      </w:r>
      <w:proofErr w:type="spellStart"/>
      <w:r>
        <w:t>ergötzlichkeit</w:t>
      </w:r>
      <w:proofErr w:type="spellEnd"/>
      <w:r>
        <w:t xml:space="preserve"> </w:t>
      </w:r>
      <w:proofErr w:type="spellStart"/>
      <w:r>
        <w:t>seind</w:t>
      </w:r>
      <w:proofErr w:type="spellEnd"/>
      <w:r>
        <w:t xml:space="preserve"> seyn/ als/ daß sie </w:t>
      </w:r>
      <w:proofErr w:type="spellStart"/>
      <w:r>
        <w:t>dero</w:t>
      </w:r>
      <w:proofErr w:type="spellEnd"/>
      <w:r>
        <w:t xml:space="preserve"> lehre in diesem </w:t>
      </w:r>
      <w:proofErr w:type="spellStart"/>
      <w:r>
        <w:t>punct</w:t>
      </w:r>
      <w:proofErr w:type="spellEnd"/>
      <w:r>
        <w:t xml:space="preserve"> vor Göttlich </w:t>
      </w:r>
      <w:proofErr w:type="spellStart"/>
      <w:r>
        <w:t>solten</w:t>
      </w:r>
      <w:proofErr w:type="spellEnd"/>
      <w:r>
        <w:t xml:space="preserve"> erkennen; und </w:t>
      </w:r>
      <w:proofErr w:type="spellStart"/>
      <w:r>
        <w:t>gleichwol</w:t>
      </w:r>
      <w:proofErr w:type="spellEnd"/>
      <w:r>
        <w:t xml:space="preserve"> ist sie Göttlich. Massen s. Paulus 1. Cor. 6/ 10. die </w:t>
      </w:r>
      <w:proofErr w:type="spellStart"/>
      <w:r>
        <w:t>trunckenbolden</w:t>
      </w:r>
      <w:proofErr w:type="spellEnd"/>
      <w:r>
        <w:t xml:space="preserve"> unter keine (vor GOTT) ehrlichere gesellschafft setzet/ als zu den </w:t>
      </w:r>
      <w:proofErr w:type="spellStart"/>
      <w:r>
        <w:t>hurern</w:t>
      </w:r>
      <w:proofErr w:type="spellEnd"/>
      <w:r>
        <w:t xml:space="preserve">/ </w:t>
      </w:r>
      <w:proofErr w:type="spellStart"/>
      <w:r>
        <w:t>ehebrechern</w:t>
      </w:r>
      <w:proofErr w:type="spellEnd"/>
      <w:r>
        <w:t xml:space="preserve">/ weich </w:t>
      </w:r>
      <w:proofErr w:type="spellStart"/>
      <w:r>
        <w:t>lingen</w:t>
      </w:r>
      <w:proofErr w:type="spellEnd"/>
      <w:r>
        <w:t xml:space="preserve">/ </w:t>
      </w:r>
      <w:proofErr w:type="spellStart"/>
      <w:r>
        <w:t>knabenschändern</w:t>
      </w:r>
      <w:proofErr w:type="spellEnd"/>
      <w:r>
        <w:t xml:space="preserve">/ </w:t>
      </w:r>
      <w:proofErr w:type="spellStart"/>
      <w:r>
        <w:t>dieben</w:t>
      </w:r>
      <w:proofErr w:type="spellEnd"/>
      <w:r>
        <w:t xml:space="preserve">/ </w:t>
      </w:r>
      <w:proofErr w:type="spellStart"/>
      <w:r>
        <w:t>geitzigen</w:t>
      </w:r>
      <w:proofErr w:type="spellEnd"/>
      <w:r>
        <w:t xml:space="preserve">/ </w:t>
      </w:r>
      <w:proofErr w:type="spellStart"/>
      <w:r>
        <w:t>lästerern</w:t>
      </w:r>
      <w:proofErr w:type="spellEnd"/>
      <w:r>
        <w:t xml:space="preserve">/ </w:t>
      </w:r>
      <w:proofErr w:type="spellStart"/>
      <w:r>
        <w:t>raubern</w:t>
      </w:r>
      <w:proofErr w:type="spellEnd"/>
      <w:r>
        <w:t xml:space="preserve">: Die alle überhaupt vom reich </w:t>
      </w:r>
      <w:proofErr w:type="spellStart"/>
      <w:r>
        <w:t>GOttes</w:t>
      </w:r>
      <w:proofErr w:type="spellEnd"/>
      <w:r>
        <w:t xml:space="preserve"> von ihm </w:t>
      </w:r>
      <w:proofErr w:type="spellStart"/>
      <w:r>
        <w:t>außgeschlossen</w:t>
      </w:r>
      <w:proofErr w:type="spellEnd"/>
      <w:r>
        <w:t xml:space="preserve"> werden. </w:t>
      </w:r>
    </w:p>
    <w:p w14:paraId="2712D79C" w14:textId="77777777" w:rsidR="00F30817" w:rsidRDefault="00F30817" w:rsidP="00F30817">
      <w:pPr>
        <w:pStyle w:val="StandardWeb"/>
      </w:pPr>
      <w:r>
        <w:t xml:space="preserve">Und gilt hie nicht/ die </w:t>
      </w:r>
      <w:proofErr w:type="spellStart"/>
      <w:r>
        <w:t>distinction</w:t>
      </w:r>
      <w:proofErr w:type="spellEnd"/>
      <w:r>
        <w:t xml:space="preserve"> </w:t>
      </w:r>
      <w:proofErr w:type="spellStart"/>
      <w:r>
        <w:t>vorzusuchen</w:t>
      </w:r>
      <w:proofErr w:type="spellEnd"/>
      <w:r>
        <w:t xml:space="preserve">/ daß ein unterscheid </w:t>
      </w:r>
      <w:proofErr w:type="spellStart"/>
      <w:r>
        <w:t>seye</w:t>
      </w:r>
      <w:proofErr w:type="spellEnd"/>
      <w:r>
        <w:t xml:space="preserve"> unter einem/ welcher es eben alle tage thut/ und seine </w:t>
      </w:r>
      <w:proofErr w:type="spellStart"/>
      <w:r>
        <w:t>freude</w:t>
      </w:r>
      <w:proofErr w:type="spellEnd"/>
      <w:r>
        <w:t xml:space="preserve"> selbst darinnen suchet/ und anderen die es seltener nach ereignender </w:t>
      </w:r>
      <w:proofErr w:type="spellStart"/>
      <w:r>
        <w:t>gelegenheit</w:t>
      </w:r>
      <w:proofErr w:type="spellEnd"/>
      <w:r>
        <w:t xml:space="preserve"> anderen zu gefallen </w:t>
      </w:r>
      <w:proofErr w:type="spellStart"/>
      <w:r>
        <w:t>thäten</w:t>
      </w:r>
      <w:proofErr w:type="spellEnd"/>
      <w:r>
        <w:t xml:space="preserve">: gleich ob wären nicht diese/ sondern jene nur </w:t>
      </w:r>
      <w:proofErr w:type="spellStart"/>
      <w:r>
        <w:t>gemeynet</w:t>
      </w:r>
      <w:proofErr w:type="spellEnd"/>
      <w:r>
        <w:t xml:space="preserve">: dann </w:t>
      </w:r>
      <w:proofErr w:type="spellStart"/>
      <w:r>
        <w:t>zugeschweigen</w:t>
      </w:r>
      <w:proofErr w:type="spellEnd"/>
      <w:r>
        <w:t xml:space="preserve">/ daß die </w:t>
      </w:r>
      <w:proofErr w:type="spellStart"/>
      <w:r>
        <w:t>nichtigkeit</w:t>
      </w:r>
      <w:proofErr w:type="spellEnd"/>
      <w:r>
        <w:t xml:space="preserve"> dieses </w:t>
      </w:r>
      <w:proofErr w:type="spellStart"/>
      <w:r>
        <w:t>einwurffs</w:t>
      </w:r>
      <w:proofErr w:type="spellEnd"/>
      <w:r>
        <w:t xml:space="preserve"> auch </w:t>
      </w:r>
      <w:proofErr w:type="spellStart"/>
      <w:r>
        <w:t>anderwertlich</w:t>
      </w:r>
      <w:proofErr w:type="spellEnd"/>
      <w:r>
        <w:t xml:space="preserve"> </w:t>
      </w:r>
      <w:proofErr w:type="spellStart"/>
      <w:r>
        <w:t>auß</w:t>
      </w:r>
      <w:proofErr w:type="spellEnd"/>
      <w:r>
        <w:t xml:space="preserve"> der </w:t>
      </w:r>
      <w:proofErr w:type="spellStart"/>
      <w:r>
        <w:t>schrifft</w:t>
      </w:r>
      <w:proofErr w:type="spellEnd"/>
      <w:r>
        <w:t xml:space="preserve"> </w:t>
      </w:r>
      <w:proofErr w:type="spellStart"/>
      <w:r>
        <w:t>darzuthun</w:t>
      </w:r>
      <w:proofErr w:type="spellEnd"/>
      <w:r>
        <w:t xml:space="preserve"> ist/ so </w:t>
      </w:r>
      <w:proofErr w:type="spellStart"/>
      <w:r>
        <w:t>wolte</w:t>
      </w:r>
      <w:proofErr w:type="spellEnd"/>
      <w:r>
        <w:t xml:space="preserve"> ich nur </w:t>
      </w:r>
      <w:proofErr w:type="spellStart"/>
      <w:r>
        <w:t>solcheleute</w:t>
      </w:r>
      <w:proofErr w:type="spellEnd"/>
      <w:r>
        <w:t xml:space="preserve"> fragen/ ob sie nur derer </w:t>
      </w:r>
      <w:proofErr w:type="spellStart"/>
      <w:r>
        <w:t>jenigen</w:t>
      </w:r>
      <w:proofErr w:type="spellEnd"/>
      <w:r>
        <w:t xml:space="preserve"> </w:t>
      </w:r>
      <w:proofErr w:type="spellStart"/>
      <w:r>
        <w:t>leute</w:t>
      </w:r>
      <w:proofErr w:type="spellEnd"/>
      <w:r>
        <w:t xml:space="preserve"> leben vor verdammlich halten/ welche alle tag </w:t>
      </w:r>
      <w:proofErr w:type="spellStart"/>
      <w:r>
        <w:t>hureten</w:t>
      </w:r>
      <w:proofErr w:type="spellEnd"/>
      <w:r>
        <w:t xml:space="preserve">/ ehebrechen/ </w:t>
      </w:r>
      <w:proofErr w:type="spellStart"/>
      <w:r>
        <w:t>knabensch</w:t>
      </w:r>
      <w:proofErr w:type="spellEnd"/>
      <w:r>
        <w:t xml:space="preserve"> </w:t>
      </w:r>
      <w:proofErr w:type="spellStart"/>
      <w:r>
        <w:t>ändeten</w:t>
      </w:r>
      <w:proofErr w:type="spellEnd"/>
      <w:r>
        <w:t xml:space="preserve">/ stehlen/ </w:t>
      </w:r>
      <w:proofErr w:type="spellStart"/>
      <w:r>
        <w:t>raubeten</w:t>
      </w:r>
      <w:proofErr w:type="spellEnd"/>
      <w:r>
        <w:t xml:space="preserve">/ rc. oder ob sie nicht glauben/ daß auch deß </w:t>
      </w:r>
      <w:proofErr w:type="spellStart"/>
      <w:r>
        <w:t>jahrs</w:t>
      </w:r>
      <w:proofErr w:type="spellEnd"/>
      <w:r>
        <w:t xml:space="preserve"> einmal/ geschweige dann jeglichen </w:t>
      </w:r>
      <w:proofErr w:type="spellStart"/>
      <w:r>
        <w:t>monat</w:t>
      </w:r>
      <w:proofErr w:type="spellEnd"/>
      <w:r>
        <w:t xml:space="preserve"> einmal/ solches zu thun </w:t>
      </w:r>
      <w:proofErr w:type="spellStart"/>
      <w:r>
        <w:t>zuviel</w:t>
      </w:r>
      <w:proofErr w:type="spellEnd"/>
      <w:r>
        <w:t xml:space="preserve"> </w:t>
      </w:r>
      <w:proofErr w:type="spellStart"/>
      <w:r>
        <w:t>seye</w:t>
      </w:r>
      <w:proofErr w:type="spellEnd"/>
      <w:r>
        <w:t xml:space="preserve">/ und wo sie nicht solche </w:t>
      </w:r>
      <w:proofErr w:type="spellStart"/>
      <w:r>
        <w:t>sünde</w:t>
      </w:r>
      <w:proofErr w:type="spellEnd"/>
      <w:r>
        <w:t xml:space="preserve"> allerdings mit </w:t>
      </w:r>
      <w:proofErr w:type="spellStart"/>
      <w:r>
        <w:t>eifferigem</w:t>
      </w:r>
      <w:proofErr w:type="spellEnd"/>
      <w:r>
        <w:t xml:space="preserve"> </w:t>
      </w:r>
      <w:proofErr w:type="spellStart"/>
      <w:r>
        <w:t>vorsatz</w:t>
      </w:r>
      <w:proofErr w:type="spellEnd"/>
      <w:r>
        <w:t xml:space="preserve"> </w:t>
      </w:r>
      <w:proofErr w:type="spellStart"/>
      <w:r>
        <w:t>ablegeten</w:t>
      </w:r>
      <w:proofErr w:type="spellEnd"/>
      <w:r>
        <w:t xml:space="preserve">/ solche </w:t>
      </w:r>
      <w:proofErr w:type="spellStart"/>
      <w:r>
        <w:t>lasterhaffte</w:t>
      </w:r>
      <w:proofErr w:type="spellEnd"/>
      <w:r>
        <w:t xml:space="preserve"> unbußfertige </w:t>
      </w:r>
      <w:proofErr w:type="spellStart"/>
      <w:r>
        <w:t>leute</w:t>
      </w:r>
      <w:proofErr w:type="spellEnd"/>
      <w:r>
        <w:t xml:space="preserve"> der </w:t>
      </w:r>
      <w:proofErr w:type="spellStart"/>
      <w:r>
        <w:t>seligkeit</w:t>
      </w:r>
      <w:proofErr w:type="spellEnd"/>
      <w:r>
        <w:t xml:space="preserve"> fehl gehen? Wie ich mich nun/ daß dieses letztere von allen werde erkannt werden/ so nur etwas von Göttlicher </w:t>
      </w:r>
      <w:proofErr w:type="spellStart"/>
      <w:r>
        <w:t>erkantnuß</w:t>
      </w:r>
      <w:proofErr w:type="spellEnd"/>
      <w:r>
        <w:t xml:space="preserve"> haben/ versehe: Wie kommts dann/ daß wir allein von dieser </w:t>
      </w:r>
      <w:proofErr w:type="spellStart"/>
      <w:r>
        <w:t>sünde</w:t>
      </w:r>
      <w:proofErr w:type="spellEnd"/>
      <w:r>
        <w:t xml:space="preserve"> so gering achten/ und sie kaum anders als </w:t>
      </w:r>
      <w:proofErr w:type="spellStart"/>
      <w:r>
        <w:t>auß</w:t>
      </w:r>
      <w:proofErr w:type="spellEnd"/>
      <w:r>
        <w:t xml:space="preserve"> </w:t>
      </w:r>
      <w:proofErr w:type="spellStart"/>
      <w:r>
        <w:t>dero</w:t>
      </w:r>
      <w:proofErr w:type="spellEnd"/>
      <w:r>
        <w:t xml:space="preserve"> </w:t>
      </w:r>
      <w:proofErr w:type="spellStart"/>
      <w:r>
        <w:t>öfftern</w:t>
      </w:r>
      <w:proofErr w:type="spellEnd"/>
      <w:r>
        <w:t xml:space="preserve"> </w:t>
      </w:r>
      <w:proofErr w:type="spellStart"/>
      <w:r>
        <w:t>begehung</w:t>
      </w:r>
      <w:proofErr w:type="spellEnd"/>
      <w:r>
        <w:t xml:space="preserve"> straffbar erkennen </w:t>
      </w:r>
      <w:proofErr w:type="spellStart"/>
      <w:r>
        <w:t>wolten</w:t>
      </w:r>
      <w:proofErr w:type="spellEnd"/>
      <w:r>
        <w:t xml:space="preserve">? Dann was haben wir mehr zu </w:t>
      </w:r>
      <w:proofErr w:type="spellStart"/>
      <w:r>
        <w:t>deroselben</w:t>
      </w:r>
      <w:proofErr w:type="spellEnd"/>
      <w:r>
        <w:t xml:space="preserve"> </w:t>
      </w:r>
      <w:proofErr w:type="spellStart"/>
      <w:r>
        <w:t>vertheidigung</w:t>
      </w:r>
      <w:proofErr w:type="spellEnd"/>
      <w:r>
        <w:t xml:space="preserve">/ als die alte der </w:t>
      </w:r>
      <w:proofErr w:type="spellStart"/>
      <w:r>
        <w:t>Teutschen</w:t>
      </w:r>
      <w:proofErr w:type="spellEnd"/>
      <w:r>
        <w:t xml:space="preserve"> und Nordländer hergebrachte und von einigem </w:t>
      </w:r>
      <w:proofErr w:type="spellStart"/>
      <w:r>
        <w:t>dero</w:t>
      </w:r>
      <w:proofErr w:type="spellEnd"/>
      <w:r>
        <w:t xml:space="preserve"> </w:t>
      </w:r>
      <w:proofErr w:type="spellStart"/>
      <w:r>
        <w:t>temperament</w:t>
      </w:r>
      <w:proofErr w:type="spellEnd"/>
      <w:r>
        <w:t xml:space="preserve"> beförderte </w:t>
      </w:r>
      <w:proofErr w:type="spellStart"/>
      <w:r>
        <w:t>gewonheit</w:t>
      </w:r>
      <w:proofErr w:type="spellEnd"/>
      <w:r>
        <w:t xml:space="preserve">? </w:t>
      </w:r>
      <w:proofErr w:type="spellStart"/>
      <w:r>
        <w:t>Meynen</w:t>
      </w:r>
      <w:proofErr w:type="spellEnd"/>
      <w:r>
        <w:t xml:space="preserve"> wir aber/ daß solche </w:t>
      </w:r>
      <w:proofErr w:type="spellStart"/>
      <w:r>
        <w:t>GOttes</w:t>
      </w:r>
      <w:proofErr w:type="spellEnd"/>
      <w:r>
        <w:t xml:space="preserve"> </w:t>
      </w:r>
      <w:proofErr w:type="spellStart"/>
      <w:r>
        <w:t>wort</w:t>
      </w:r>
      <w:proofErr w:type="spellEnd"/>
      <w:r>
        <w:t xml:space="preserve"> </w:t>
      </w:r>
      <w:proofErr w:type="spellStart"/>
      <w:r>
        <w:t>auffhebe</w:t>
      </w:r>
      <w:proofErr w:type="spellEnd"/>
      <w:r>
        <w:t xml:space="preserve">? Gewiß solches vermag sie so wenig zu schützen/ als Pauli </w:t>
      </w:r>
      <w:proofErr w:type="spellStart"/>
      <w:r>
        <w:t>außspruch</w:t>
      </w:r>
      <w:proofErr w:type="spellEnd"/>
      <w:r>
        <w:t xml:space="preserve"> an die </w:t>
      </w:r>
      <w:proofErr w:type="spellStart"/>
      <w:r>
        <w:t>Corinther</w:t>
      </w:r>
      <w:proofErr w:type="spellEnd"/>
      <w:r>
        <w:t xml:space="preserve"> mit bestand hätte dieses mögen entgegen gehalten werden/ daß bey den Griechen solche </w:t>
      </w:r>
      <w:proofErr w:type="spellStart"/>
      <w:r>
        <w:t>gewonheit</w:t>
      </w:r>
      <w:proofErr w:type="spellEnd"/>
      <w:r>
        <w:t xml:space="preserve"> auch eingerissen gewesen. Ja/ so wenig wir andern </w:t>
      </w:r>
      <w:proofErr w:type="spellStart"/>
      <w:r>
        <w:t>Völckern</w:t>
      </w:r>
      <w:proofErr w:type="spellEnd"/>
      <w:r>
        <w:t xml:space="preserve">/ die etwa zu </w:t>
      </w:r>
      <w:proofErr w:type="spellStart"/>
      <w:r>
        <w:t>unzucht</w:t>
      </w:r>
      <w:proofErr w:type="spellEnd"/>
      <w:r>
        <w:t xml:space="preserve">/ </w:t>
      </w:r>
      <w:proofErr w:type="spellStart"/>
      <w:r>
        <w:t>diebstal</w:t>
      </w:r>
      <w:proofErr w:type="spellEnd"/>
      <w:r>
        <w:t xml:space="preserve">/ und dergleichen mehr möchten geneigt seyn/ gestehen/ daß </w:t>
      </w:r>
      <w:proofErr w:type="spellStart"/>
      <w:r>
        <w:t>deßwegen</w:t>
      </w:r>
      <w:proofErr w:type="spellEnd"/>
      <w:r>
        <w:t xml:space="preserve"> solche ihre </w:t>
      </w:r>
      <w:proofErr w:type="spellStart"/>
      <w:r>
        <w:t>laster</w:t>
      </w:r>
      <w:proofErr w:type="spellEnd"/>
      <w:r>
        <w:t xml:space="preserve"> geringer zu achten; so wenig werden sie uns in unserer </w:t>
      </w:r>
      <w:proofErr w:type="spellStart"/>
      <w:r>
        <w:t>trunckenheit</w:t>
      </w:r>
      <w:proofErr w:type="spellEnd"/>
      <w:r>
        <w:t xml:space="preserve"> lassen entschuldiget seyn/ und noch so vielweniger wird der gerechte GOTT ihm von uns einen strich durch sein Gesetz machen lassen. </w:t>
      </w:r>
    </w:p>
    <w:p w14:paraId="18E637B1" w14:textId="77777777" w:rsidR="00F30817" w:rsidRDefault="00F30817" w:rsidP="00F30817">
      <w:pPr>
        <w:pStyle w:val="StandardWeb"/>
      </w:pPr>
      <w:r>
        <w:t xml:space="preserve">Wann dann nun einige mit diesem </w:t>
      </w:r>
      <w:proofErr w:type="spellStart"/>
      <w:r>
        <w:t>argument</w:t>
      </w:r>
      <w:proofErr w:type="spellEnd"/>
      <w:r>
        <w:t xml:space="preserve"> </w:t>
      </w:r>
      <w:proofErr w:type="spellStart"/>
      <w:r>
        <w:t>auffgezogen</w:t>
      </w:r>
      <w:proofErr w:type="spellEnd"/>
      <w:r>
        <w:t xml:space="preserve"> kommen/ daß die </w:t>
      </w:r>
      <w:proofErr w:type="spellStart"/>
      <w:r>
        <w:t>trunckenheit</w:t>
      </w:r>
      <w:proofErr w:type="spellEnd"/>
      <w:r>
        <w:t xml:space="preserve"> nicht müsse so schwere </w:t>
      </w:r>
      <w:proofErr w:type="spellStart"/>
      <w:r>
        <w:t>sünde</w:t>
      </w:r>
      <w:proofErr w:type="spellEnd"/>
      <w:r>
        <w:t xml:space="preserve"> seyn/ </w:t>
      </w:r>
      <w:proofErr w:type="spellStart"/>
      <w:r>
        <w:t>well</w:t>
      </w:r>
      <w:proofErr w:type="spellEnd"/>
      <w:r>
        <w:t xml:space="preserve"> in dem </w:t>
      </w:r>
      <w:proofErr w:type="spellStart"/>
      <w:r>
        <w:t>gegensatz</w:t>
      </w:r>
      <w:proofErr w:type="spellEnd"/>
      <w:r>
        <w:t xml:space="preserve"> die wahre Christen unter uns gar zu </w:t>
      </w:r>
      <w:proofErr w:type="spellStart"/>
      <w:r>
        <w:t>dūnne</w:t>
      </w:r>
      <w:proofErr w:type="spellEnd"/>
      <w:r>
        <w:t xml:space="preserve"> möchten </w:t>
      </w:r>
      <w:proofErr w:type="spellStart"/>
      <w:r>
        <w:t>gesäet</w:t>
      </w:r>
      <w:proofErr w:type="spellEnd"/>
      <w:r>
        <w:t xml:space="preserve"> seyn. so lasse ich vielmehr diese folge gelten/ und </w:t>
      </w:r>
      <w:proofErr w:type="spellStart"/>
      <w:r>
        <w:t>schliesse</w:t>
      </w:r>
      <w:proofErr w:type="spellEnd"/>
      <w:r>
        <w:t xml:space="preserve"> noch weiter/ daß solche </w:t>
      </w:r>
      <w:proofErr w:type="spellStart"/>
      <w:r>
        <w:t>sünde</w:t>
      </w:r>
      <w:proofErr w:type="spellEnd"/>
      <w:r>
        <w:t xml:space="preserve"> so viel gefährlicher/ so vielmehr sie überhand genommen und von wenigen erkannt wird. Also/ daß man sich auch mit jenen zu </w:t>
      </w:r>
      <w:proofErr w:type="spellStart"/>
      <w:r>
        <w:t>sodom</w:t>
      </w:r>
      <w:proofErr w:type="spellEnd"/>
      <w:r>
        <w:t xml:space="preserve">/ derselben rühmet/ oder sie je schmücket/ oder für ein </w:t>
      </w:r>
      <w:proofErr w:type="spellStart"/>
      <w:r>
        <w:t>Peccatillum</w:t>
      </w:r>
      <w:proofErr w:type="spellEnd"/>
      <w:r>
        <w:t xml:space="preserve"> geachtet haben </w:t>
      </w:r>
      <w:proofErr w:type="spellStart"/>
      <w:r>
        <w:t>wil</w:t>
      </w:r>
      <w:proofErr w:type="spellEnd"/>
      <w:r>
        <w:t xml:space="preserve">. </w:t>
      </w:r>
    </w:p>
    <w:p w14:paraId="52F347BC" w14:textId="77777777" w:rsidR="00F30817" w:rsidRDefault="00F30817" w:rsidP="00F30817">
      <w:pPr>
        <w:pStyle w:val="StandardWeb"/>
      </w:pPr>
      <w:r>
        <w:t xml:space="preserve">Man sehe ferner an/ die </w:t>
      </w:r>
      <w:proofErr w:type="spellStart"/>
      <w:r>
        <w:t>allgem</w:t>
      </w:r>
      <w:proofErr w:type="spellEnd"/>
      <w:r>
        <w:t xml:space="preserve"> eine </w:t>
      </w:r>
      <w:proofErr w:type="spellStart"/>
      <w:r>
        <w:t>gewonheit</w:t>
      </w:r>
      <w:proofErr w:type="spellEnd"/>
      <w:r>
        <w:t xml:space="preserve"> der Rechts </w:t>
      </w:r>
      <w:proofErr w:type="spellStart"/>
      <w:r>
        <w:t>processen</w:t>
      </w:r>
      <w:proofErr w:type="spellEnd"/>
      <w:r>
        <w:t xml:space="preserve">/ und bekenne/ wo man sie recht untersucht/ ob es </w:t>
      </w:r>
      <w:proofErr w:type="spellStart"/>
      <w:r>
        <w:t>nit</w:t>
      </w:r>
      <w:proofErr w:type="spellEnd"/>
      <w:r>
        <w:t xml:space="preserve"> etwas </w:t>
      </w:r>
      <w:proofErr w:type="spellStart"/>
      <w:r>
        <w:t>seltzames</w:t>
      </w:r>
      <w:proofErr w:type="spellEnd"/>
      <w:r>
        <w:t xml:space="preserve"> </w:t>
      </w:r>
      <w:proofErr w:type="spellStart"/>
      <w:r>
        <w:t>seye</w:t>
      </w:r>
      <w:proofErr w:type="spellEnd"/>
      <w:r>
        <w:t xml:space="preserve">/ daß einige </w:t>
      </w:r>
      <w:proofErr w:type="spellStart"/>
      <w:r>
        <w:t>darvon</w:t>
      </w:r>
      <w:proofErr w:type="spellEnd"/>
      <w:r>
        <w:t xml:space="preserve"> </w:t>
      </w:r>
      <w:proofErr w:type="spellStart"/>
      <w:r>
        <w:t>ohnver</w:t>
      </w:r>
      <w:proofErr w:type="spellEnd"/>
      <w:r>
        <w:t xml:space="preserve"> </w:t>
      </w:r>
      <w:proofErr w:type="spellStart"/>
      <w:r>
        <w:t>letzt</w:t>
      </w:r>
      <w:proofErr w:type="spellEnd"/>
      <w:r>
        <w:t xml:space="preserve"> der Christlichen liebe und in </w:t>
      </w:r>
      <w:proofErr w:type="spellStart"/>
      <w:r>
        <w:t>dero</w:t>
      </w:r>
      <w:proofErr w:type="spellEnd"/>
      <w:r>
        <w:t xml:space="preserve"> </w:t>
      </w:r>
      <w:proofErr w:type="spellStart"/>
      <w:r>
        <w:t>schrancken</w:t>
      </w:r>
      <w:proofErr w:type="spellEnd"/>
      <w:r>
        <w:t xml:space="preserve"> von einiger </w:t>
      </w:r>
      <w:proofErr w:type="spellStart"/>
      <w:r>
        <w:t>seite</w:t>
      </w:r>
      <w:proofErr w:type="spellEnd"/>
      <w:r>
        <w:t xml:space="preserve"> geführet werden. Da doch zwar nicht unrecht ist/ sich der Göttlichen </w:t>
      </w:r>
      <w:proofErr w:type="spellStart"/>
      <w:r>
        <w:t>hülffe</w:t>
      </w:r>
      <w:proofErr w:type="spellEnd"/>
      <w:r>
        <w:t xml:space="preserve"> in der Obrigkeit zu bedienen/ und sie gerichtlich zu suchen/ aber auch in solchem </w:t>
      </w:r>
      <w:proofErr w:type="spellStart"/>
      <w:r>
        <w:t>gesuch</w:t>
      </w:r>
      <w:proofErr w:type="spellEnd"/>
      <w:r>
        <w:t xml:space="preserve"> gegen den </w:t>
      </w:r>
      <w:proofErr w:type="spellStart"/>
      <w:r>
        <w:t>nechsten</w:t>
      </w:r>
      <w:proofErr w:type="spellEnd"/>
      <w:r>
        <w:t xml:space="preserve"> alles </w:t>
      </w:r>
      <w:proofErr w:type="spellStart"/>
      <w:r>
        <w:t>geübet</w:t>
      </w:r>
      <w:proofErr w:type="spellEnd"/>
      <w:r>
        <w:t xml:space="preserve"> werden solle/ was wir von andern uns zu geschehen verlangen. Daß ein solches ins gemein nicht geschiehet/ sondern die meiste rechtende der obrigkeitlichen </w:t>
      </w:r>
      <w:proofErr w:type="spellStart"/>
      <w:r>
        <w:t>hülffe</w:t>
      </w:r>
      <w:proofErr w:type="spellEnd"/>
      <w:r>
        <w:t xml:space="preserve"> nicht anders gebrauchen/ als zu einem </w:t>
      </w:r>
      <w:proofErr w:type="spellStart"/>
      <w:r>
        <w:lastRenderedPageBreak/>
        <w:t>instrument</w:t>
      </w:r>
      <w:proofErr w:type="spellEnd"/>
      <w:r>
        <w:t xml:space="preserve"> ihrer </w:t>
      </w:r>
      <w:proofErr w:type="spellStart"/>
      <w:r>
        <w:t>rachgier</w:t>
      </w:r>
      <w:proofErr w:type="spellEnd"/>
      <w:r>
        <w:t xml:space="preserve">/ </w:t>
      </w:r>
      <w:proofErr w:type="spellStart"/>
      <w:r>
        <w:t>unbillichkeit</w:t>
      </w:r>
      <w:proofErr w:type="spellEnd"/>
      <w:r>
        <w:t xml:space="preserve">/ und unziemlicher </w:t>
      </w:r>
      <w:proofErr w:type="spellStart"/>
      <w:r>
        <w:t>begierden</w:t>
      </w:r>
      <w:proofErr w:type="spellEnd"/>
      <w:r>
        <w:t xml:space="preserve">/ ist </w:t>
      </w:r>
      <w:proofErr w:type="spellStart"/>
      <w:r>
        <w:t>abermahl</w:t>
      </w:r>
      <w:proofErr w:type="spellEnd"/>
      <w:r>
        <w:t xml:space="preserve"> eine </w:t>
      </w:r>
      <w:proofErr w:type="spellStart"/>
      <w:r>
        <w:t>sünde</w:t>
      </w:r>
      <w:proofErr w:type="spellEnd"/>
      <w:r>
        <w:t xml:space="preserve">/ welche nicht </w:t>
      </w:r>
      <w:proofErr w:type="spellStart"/>
      <w:r>
        <w:t>darvor</w:t>
      </w:r>
      <w:proofErr w:type="spellEnd"/>
      <w:r>
        <w:t xml:space="preserve"> gehalten/ und </w:t>
      </w:r>
      <w:proofErr w:type="spellStart"/>
      <w:r>
        <w:t>dahero</w:t>
      </w:r>
      <w:proofErr w:type="spellEnd"/>
      <w:r>
        <w:t xml:space="preserve"> auch in der </w:t>
      </w:r>
      <w:proofErr w:type="spellStart"/>
      <w:r>
        <w:t>Buß</w:t>
      </w:r>
      <w:proofErr w:type="spellEnd"/>
      <w:r>
        <w:t xml:space="preserve"> daran fast nicht gedacht wird. </w:t>
      </w:r>
    </w:p>
    <w:p w14:paraId="5A13C73E" w14:textId="77777777" w:rsidR="00F30817" w:rsidRDefault="00F30817" w:rsidP="00F30817">
      <w:pPr>
        <w:pStyle w:val="StandardWeb"/>
      </w:pPr>
      <w:r>
        <w:t xml:space="preserve">Siehet man </w:t>
      </w:r>
      <w:proofErr w:type="spellStart"/>
      <w:r>
        <w:t>auff</w:t>
      </w:r>
      <w:proofErr w:type="spellEnd"/>
      <w:r>
        <w:t xml:space="preserve"> Handlungen/ </w:t>
      </w:r>
      <w:proofErr w:type="spellStart"/>
      <w:r>
        <w:t>Handwercke</w:t>
      </w:r>
      <w:proofErr w:type="spellEnd"/>
      <w:r>
        <w:t xml:space="preserve"> und andere arten deß </w:t>
      </w:r>
      <w:proofErr w:type="spellStart"/>
      <w:r>
        <w:t>lebens</w:t>
      </w:r>
      <w:proofErr w:type="spellEnd"/>
      <w:r>
        <w:t xml:space="preserve">/ damit von jeglichem seine </w:t>
      </w:r>
      <w:proofErr w:type="spellStart"/>
      <w:r>
        <w:t>nothdurft</w:t>
      </w:r>
      <w:proofErr w:type="spellEnd"/>
      <w:r>
        <w:t xml:space="preserve"> </w:t>
      </w:r>
      <w:proofErr w:type="spellStart"/>
      <w:r>
        <w:t>gesuchet</w:t>
      </w:r>
      <w:proofErr w:type="spellEnd"/>
      <w:r>
        <w:t xml:space="preserve"> wird/ so wird in solchen so gar nicht alles nach den regeln Christi eingerichtet/ daß vielmehr nicht wenig </w:t>
      </w:r>
      <w:proofErr w:type="spellStart"/>
      <w:r>
        <w:t>offentliche</w:t>
      </w:r>
      <w:proofErr w:type="spellEnd"/>
      <w:r>
        <w:t xml:space="preserve"> </w:t>
      </w:r>
      <w:proofErr w:type="spellStart"/>
      <w:r>
        <w:t>verordnungen</w:t>
      </w:r>
      <w:proofErr w:type="spellEnd"/>
      <w:r>
        <w:t xml:space="preserve"> und </w:t>
      </w:r>
      <w:proofErr w:type="spellStart"/>
      <w:r>
        <w:t>auctorisirte</w:t>
      </w:r>
      <w:proofErr w:type="spellEnd"/>
      <w:r>
        <w:t xml:space="preserve"> </w:t>
      </w:r>
      <w:proofErr w:type="spellStart"/>
      <w:r>
        <w:t>gebräuche</w:t>
      </w:r>
      <w:proofErr w:type="spellEnd"/>
      <w:r>
        <w:t xml:space="preserve"> in denselben ihnen schnurstracks entgegen sind. Wo </w:t>
      </w:r>
      <w:proofErr w:type="spellStart"/>
      <w:r>
        <w:t>gedencket</w:t>
      </w:r>
      <w:proofErr w:type="spellEnd"/>
      <w:r>
        <w:t xml:space="preserve"> leicht jemand/ daß er in allen denselben seines </w:t>
      </w:r>
      <w:proofErr w:type="spellStart"/>
      <w:r>
        <w:t>GOttes</w:t>
      </w:r>
      <w:proofErr w:type="spellEnd"/>
      <w:r>
        <w:t xml:space="preserve"> ehr und deß </w:t>
      </w:r>
      <w:proofErr w:type="spellStart"/>
      <w:r>
        <w:t>nechsten</w:t>
      </w:r>
      <w:proofErr w:type="spellEnd"/>
      <w:r>
        <w:t xml:space="preserve"> bestes/ so </w:t>
      </w:r>
      <w:proofErr w:type="spellStart"/>
      <w:r>
        <w:t>wol</w:t>
      </w:r>
      <w:proofErr w:type="spellEnd"/>
      <w:r>
        <w:t xml:space="preserve"> müsse die </w:t>
      </w:r>
      <w:proofErr w:type="spellStart"/>
      <w:r>
        <w:t>absicht</w:t>
      </w:r>
      <w:proofErr w:type="spellEnd"/>
      <w:r>
        <w:t xml:space="preserve"> solcher seiner </w:t>
      </w:r>
      <w:proofErr w:type="spellStart"/>
      <w:r>
        <w:t>verrichtungen</w:t>
      </w:r>
      <w:proofErr w:type="spellEnd"/>
      <w:r>
        <w:t xml:space="preserve"> in seinem </w:t>
      </w:r>
      <w:proofErr w:type="spellStart"/>
      <w:r>
        <w:t>stande</w:t>
      </w:r>
      <w:proofErr w:type="spellEnd"/>
      <w:r>
        <w:t xml:space="preserve"> seyn lassen/ als seine eigene </w:t>
      </w:r>
      <w:proofErr w:type="spellStart"/>
      <w:r>
        <w:t>erhaltung</w:t>
      </w:r>
      <w:proofErr w:type="spellEnd"/>
      <w:r>
        <w:t xml:space="preserve"> und </w:t>
      </w:r>
      <w:proofErr w:type="spellStart"/>
      <w:r>
        <w:t>erwerbung</w:t>
      </w:r>
      <w:proofErr w:type="spellEnd"/>
      <w:r>
        <w:t xml:space="preserve"> seiner </w:t>
      </w:r>
      <w:proofErr w:type="spellStart"/>
      <w:r>
        <w:t>nothdurft</w:t>
      </w:r>
      <w:proofErr w:type="spellEnd"/>
      <w:r>
        <w:t xml:space="preserve">/ </w:t>
      </w:r>
      <w:proofErr w:type="spellStart"/>
      <w:r>
        <w:t>darauff</w:t>
      </w:r>
      <w:proofErr w:type="spellEnd"/>
      <w:r>
        <w:t xml:space="preserve"> man fast allein siehet? Daher </w:t>
      </w:r>
      <w:proofErr w:type="spellStart"/>
      <w:r>
        <w:t>geschiehets</w:t>
      </w:r>
      <w:proofErr w:type="spellEnd"/>
      <w:r>
        <w:t xml:space="preserve">/ daß man es auch nicht vor </w:t>
      </w:r>
      <w:proofErr w:type="spellStart"/>
      <w:r>
        <w:t>sünde</w:t>
      </w:r>
      <w:proofErr w:type="spellEnd"/>
      <w:r>
        <w:t xml:space="preserve"> achtet/ wo man solche </w:t>
      </w:r>
      <w:proofErr w:type="spellStart"/>
      <w:r>
        <w:t>vortheile</w:t>
      </w:r>
      <w:proofErr w:type="spellEnd"/>
      <w:r>
        <w:t xml:space="preserve"> gebrauchet/ die in der </w:t>
      </w:r>
      <w:proofErr w:type="spellStart"/>
      <w:r>
        <w:t>welt</w:t>
      </w:r>
      <w:proofErr w:type="spellEnd"/>
      <w:r>
        <w:t xml:space="preserve"> keinen bösen </w:t>
      </w:r>
      <w:proofErr w:type="spellStart"/>
      <w:r>
        <w:t>namen</w:t>
      </w:r>
      <w:proofErr w:type="spellEnd"/>
      <w:r>
        <w:t xml:space="preserve"> nach sich ziehen/ sondern </w:t>
      </w:r>
      <w:proofErr w:type="spellStart"/>
      <w:r>
        <w:t>wol</w:t>
      </w:r>
      <w:proofErr w:type="spellEnd"/>
      <w:r>
        <w:t xml:space="preserve"> vor </w:t>
      </w:r>
      <w:proofErr w:type="spellStart"/>
      <w:r>
        <w:t>klugheit</w:t>
      </w:r>
      <w:proofErr w:type="spellEnd"/>
      <w:r>
        <w:t xml:space="preserve"> und </w:t>
      </w:r>
      <w:proofErr w:type="spellStart"/>
      <w:r>
        <w:t>vorsichtigkeit</w:t>
      </w:r>
      <w:proofErr w:type="spellEnd"/>
      <w:r>
        <w:t xml:space="preserve"> </w:t>
      </w:r>
      <w:proofErr w:type="spellStart"/>
      <w:r>
        <w:t>gerühmet</w:t>
      </w:r>
      <w:proofErr w:type="spellEnd"/>
      <w:r>
        <w:t xml:space="preserve"> werden/ ob sie gleich dem neben-menschen neben uns sehr beschwerlich sind/ ja ihn gar unterdrucken und </w:t>
      </w:r>
      <w:proofErr w:type="spellStart"/>
      <w:r>
        <w:t>außsaugen</w:t>
      </w:r>
      <w:proofErr w:type="spellEnd"/>
      <w:r>
        <w:t xml:space="preserve">. Die auch die beste Christen seyn wollen/ machen ihnen </w:t>
      </w:r>
      <w:proofErr w:type="spellStart"/>
      <w:r>
        <w:t>wol</w:t>
      </w:r>
      <w:proofErr w:type="spellEnd"/>
      <w:r>
        <w:t xml:space="preserve"> hierüber kein gewissen: so gar hat die leidige </w:t>
      </w:r>
      <w:proofErr w:type="spellStart"/>
      <w:r>
        <w:t>gewonheit</w:t>
      </w:r>
      <w:proofErr w:type="spellEnd"/>
      <w:r>
        <w:t xml:space="preserve"> die regeln unsers Christenthums </w:t>
      </w:r>
      <w:proofErr w:type="spellStart"/>
      <w:r>
        <w:t>verdunckelt</w:t>
      </w:r>
      <w:proofErr w:type="spellEnd"/>
      <w:r>
        <w:t xml:space="preserve">/ daß uns vor ungereimt vorkommen </w:t>
      </w:r>
      <w:proofErr w:type="spellStart"/>
      <w:r>
        <w:t>wil</w:t>
      </w:r>
      <w:proofErr w:type="spellEnd"/>
      <w:r>
        <w:t xml:space="preserve">/ wo man in gewissen stücken treibet/ was in dem allgemeinen </w:t>
      </w:r>
      <w:proofErr w:type="spellStart"/>
      <w:r>
        <w:t>satz</w:t>
      </w:r>
      <w:proofErr w:type="spellEnd"/>
      <w:r>
        <w:t xml:space="preserve"> von allen gestanden wird/ wir </w:t>
      </w:r>
      <w:proofErr w:type="spellStart"/>
      <w:r>
        <w:t>solten</w:t>
      </w:r>
      <w:proofErr w:type="spellEnd"/>
      <w:r>
        <w:t xml:space="preserve"> den </w:t>
      </w:r>
      <w:proofErr w:type="spellStart"/>
      <w:r>
        <w:t>nechsten</w:t>
      </w:r>
      <w:proofErr w:type="spellEnd"/>
      <w:r>
        <w:t xml:space="preserve"> lieben als uns selbst: Ob </w:t>
      </w:r>
      <w:proofErr w:type="spellStart"/>
      <w:r>
        <w:t>wol</w:t>
      </w:r>
      <w:proofErr w:type="spellEnd"/>
      <w:r>
        <w:t xml:space="preserve"> die </w:t>
      </w:r>
      <w:proofErr w:type="spellStart"/>
      <w:r>
        <w:t>krafft</w:t>
      </w:r>
      <w:proofErr w:type="spellEnd"/>
      <w:r>
        <w:t xml:space="preserve"> solcher </w:t>
      </w:r>
      <w:proofErr w:type="spellStart"/>
      <w:r>
        <w:t>wort</w:t>
      </w:r>
      <w:proofErr w:type="spellEnd"/>
      <w:r>
        <w:t xml:space="preserve"> wenig erwogen wird. </w:t>
      </w:r>
    </w:p>
    <w:p w14:paraId="43CF8E75" w14:textId="77777777" w:rsidR="00F30817" w:rsidRDefault="00F30817" w:rsidP="00F30817">
      <w:pPr>
        <w:pStyle w:val="StandardWeb"/>
      </w:pPr>
      <w:r>
        <w:t xml:space="preserve">Wer </w:t>
      </w:r>
      <w:proofErr w:type="spellStart"/>
      <w:r>
        <w:t>gedencket</w:t>
      </w:r>
      <w:proofErr w:type="spellEnd"/>
      <w:r>
        <w:t xml:space="preserve"> </w:t>
      </w:r>
      <w:proofErr w:type="spellStart"/>
      <w:r>
        <w:t>wol</w:t>
      </w:r>
      <w:proofErr w:type="spellEnd"/>
      <w:r>
        <w:t xml:space="preserve">/ ob schon die gemeinschafft unter den Christen/ welche in der ersten </w:t>
      </w:r>
      <w:proofErr w:type="spellStart"/>
      <w:r>
        <w:t>Hierosoly</w:t>
      </w:r>
      <w:proofErr w:type="spellEnd"/>
      <w:r>
        <w:t xml:space="preserve"> mit </w:t>
      </w:r>
      <w:proofErr w:type="spellStart"/>
      <w:r>
        <w:t>anischen</w:t>
      </w:r>
      <w:proofErr w:type="spellEnd"/>
      <w:r>
        <w:t xml:space="preserve"> </w:t>
      </w:r>
      <w:proofErr w:type="spellStart"/>
      <w:r>
        <w:t>kirchen</w:t>
      </w:r>
      <w:proofErr w:type="spellEnd"/>
      <w:r>
        <w:t xml:space="preserve"> gewesen/ nicht </w:t>
      </w:r>
      <w:proofErr w:type="spellStart"/>
      <w:r>
        <w:t>gebotten</w:t>
      </w:r>
      <w:proofErr w:type="spellEnd"/>
      <w:r>
        <w:t xml:space="preserve">; daß </w:t>
      </w:r>
      <w:proofErr w:type="spellStart"/>
      <w:r>
        <w:t>gleichwol</w:t>
      </w:r>
      <w:proofErr w:type="spellEnd"/>
      <w:r>
        <w:t xml:space="preserve"> eine andere </w:t>
      </w:r>
      <w:proofErr w:type="spellStart"/>
      <w:r>
        <w:t>gemeinschaft</w:t>
      </w:r>
      <w:proofErr w:type="spellEnd"/>
      <w:r>
        <w:t xml:space="preserve"> der </w:t>
      </w:r>
      <w:proofErr w:type="spellStart"/>
      <w:r>
        <w:t>güter</w:t>
      </w:r>
      <w:proofErr w:type="spellEnd"/>
      <w:r>
        <w:t xml:space="preserve"> </w:t>
      </w:r>
      <w:proofErr w:type="spellStart"/>
      <w:r>
        <w:t>gantz</w:t>
      </w:r>
      <w:proofErr w:type="spellEnd"/>
      <w:r>
        <w:t xml:space="preserve"> </w:t>
      </w:r>
      <w:proofErr w:type="spellStart"/>
      <w:r>
        <w:t>nohtwendig</w:t>
      </w:r>
      <w:proofErr w:type="spellEnd"/>
      <w:r>
        <w:t xml:space="preserve"> sey? daß weil ich erkennen muß/ ich habe nichts eigens/ sondern es </w:t>
      </w:r>
      <w:proofErr w:type="spellStart"/>
      <w:r>
        <w:t>seye</w:t>
      </w:r>
      <w:proofErr w:type="spellEnd"/>
      <w:r>
        <w:t xml:space="preserve"> alles meines </w:t>
      </w:r>
      <w:proofErr w:type="spellStart"/>
      <w:r>
        <w:t>GOttes</w:t>
      </w:r>
      <w:proofErr w:type="spellEnd"/>
      <w:r>
        <w:t xml:space="preserve"> eigen/ Ich aber allein ein darüber bestellter </w:t>
      </w:r>
      <w:proofErr w:type="spellStart"/>
      <w:r>
        <w:t>haußhalter</w:t>
      </w:r>
      <w:proofErr w:type="spellEnd"/>
      <w:r>
        <w:t xml:space="preserve">/ mir </w:t>
      </w:r>
      <w:proofErr w:type="spellStart"/>
      <w:r>
        <w:t>durchauß</w:t>
      </w:r>
      <w:proofErr w:type="spellEnd"/>
      <w:r>
        <w:t xml:space="preserve"> nicht frey stehe/ das meinige vor mich zu behalten/ wann und als lang ich </w:t>
      </w:r>
      <w:proofErr w:type="spellStart"/>
      <w:r>
        <w:t>wil</w:t>
      </w:r>
      <w:proofErr w:type="spellEnd"/>
      <w:r>
        <w:t xml:space="preserve">/ sondern wo ich sehe/ daß zu ehren deß </w:t>
      </w:r>
      <w:proofErr w:type="spellStart"/>
      <w:r>
        <w:t>haußvatters</w:t>
      </w:r>
      <w:proofErr w:type="spellEnd"/>
      <w:r>
        <w:t xml:space="preserve"> und meiner mit knechte noth </w:t>
      </w:r>
      <w:proofErr w:type="spellStart"/>
      <w:r>
        <w:t>durfft</w:t>
      </w:r>
      <w:proofErr w:type="spellEnd"/>
      <w:r>
        <w:t xml:space="preserve">/ das meinige anzuwenden die liebe erfordert/ daß ich als dann kein </w:t>
      </w:r>
      <w:proofErr w:type="spellStart"/>
      <w:r>
        <w:t>bedencken</w:t>
      </w:r>
      <w:proofErr w:type="spellEnd"/>
      <w:r>
        <w:t xml:space="preserve"> habe/ sobald dasselbige </w:t>
      </w:r>
      <w:proofErr w:type="spellStart"/>
      <w:r>
        <w:t>darzugeben</w:t>
      </w:r>
      <w:proofErr w:type="spellEnd"/>
      <w:r>
        <w:t xml:space="preserve">/ als ein </w:t>
      </w:r>
      <w:proofErr w:type="spellStart"/>
      <w:r>
        <w:t>gemeinschafftliches</w:t>
      </w:r>
      <w:proofErr w:type="spellEnd"/>
      <w:r>
        <w:t xml:space="preserve"> gut/ welches der neben-mensch von mir zwar mit weltlichem Recht nicht erfordern/ ich aber ohne </w:t>
      </w:r>
      <w:proofErr w:type="spellStart"/>
      <w:r>
        <w:t>verletzung</w:t>
      </w:r>
      <w:proofErr w:type="spellEnd"/>
      <w:r>
        <w:t xml:space="preserve"> deß Göttlichen Rechts der liebe/ dafern ihm anders </w:t>
      </w:r>
      <w:proofErr w:type="spellStart"/>
      <w:r>
        <w:t>nit</w:t>
      </w:r>
      <w:proofErr w:type="spellEnd"/>
      <w:r>
        <w:t xml:space="preserve"> nach </w:t>
      </w:r>
      <w:proofErr w:type="spellStart"/>
      <w:r>
        <w:t>nothdurfft</w:t>
      </w:r>
      <w:proofErr w:type="spellEnd"/>
      <w:r>
        <w:t xml:space="preserve"> </w:t>
      </w:r>
      <w:proofErr w:type="spellStart"/>
      <w:r>
        <w:t>geholffen</w:t>
      </w:r>
      <w:proofErr w:type="spellEnd"/>
      <w:r>
        <w:t xml:space="preserve"> werden </w:t>
      </w:r>
      <w:proofErr w:type="spellStart"/>
      <w:r>
        <w:t>kan</w:t>
      </w:r>
      <w:proofErr w:type="spellEnd"/>
      <w:r>
        <w:t xml:space="preserve">/ ihm das sonst vor mein haltende nicht vorenthalten </w:t>
      </w:r>
      <w:proofErr w:type="spellStart"/>
      <w:r>
        <w:t>darff</w:t>
      </w:r>
      <w:proofErr w:type="spellEnd"/>
      <w:r>
        <w:t xml:space="preserve">. sind das nicht fast </w:t>
      </w:r>
      <w:proofErr w:type="spellStart"/>
      <w:r>
        <w:t>frembde</w:t>
      </w:r>
      <w:proofErr w:type="spellEnd"/>
      <w:r>
        <w:t xml:space="preserve"> lehren/ wo man </w:t>
      </w:r>
      <w:proofErr w:type="spellStart"/>
      <w:r>
        <w:t>darvon</w:t>
      </w:r>
      <w:proofErr w:type="spellEnd"/>
      <w:r>
        <w:t xml:space="preserve"> redet? und ist doch die </w:t>
      </w:r>
      <w:proofErr w:type="spellStart"/>
      <w:r>
        <w:t>nöthigste</w:t>
      </w:r>
      <w:proofErr w:type="spellEnd"/>
      <w:r>
        <w:t xml:space="preserve"> folge der Christlichen Liebe/ und in der ersten Kirchen durch und durch gewesen; daß also weder die </w:t>
      </w:r>
      <w:proofErr w:type="spellStart"/>
      <w:r>
        <w:t>gantze</w:t>
      </w:r>
      <w:proofErr w:type="spellEnd"/>
      <w:r>
        <w:t xml:space="preserve"> Gemeinschafft/ da niemand nichts eigenes hätte/ die </w:t>
      </w:r>
      <w:proofErr w:type="spellStart"/>
      <w:r>
        <w:t>gelegenheit</w:t>
      </w:r>
      <w:proofErr w:type="spellEnd"/>
      <w:r>
        <w:t xml:space="preserve"> der Tugend und Christlichen Liebe </w:t>
      </w:r>
      <w:proofErr w:type="spellStart"/>
      <w:r>
        <w:t>auffhebte</w:t>
      </w:r>
      <w:proofErr w:type="spellEnd"/>
      <w:r>
        <w:t xml:space="preserve">/ noch das weltliche </w:t>
      </w:r>
      <w:proofErr w:type="spellStart"/>
      <w:r>
        <w:t>Eigenthum</w:t>
      </w:r>
      <w:proofErr w:type="spellEnd"/>
      <w:r>
        <w:t xml:space="preserve"> ein </w:t>
      </w:r>
      <w:proofErr w:type="spellStart"/>
      <w:r>
        <w:t>hindernüß</w:t>
      </w:r>
      <w:proofErr w:type="spellEnd"/>
      <w:r>
        <w:t xml:space="preserve"> der brüderlichen Liebe würde. </w:t>
      </w:r>
    </w:p>
    <w:p w14:paraId="0C98FECA" w14:textId="77777777" w:rsidR="00F30817" w:rsidRDefault="00F30817" w:rsidP="00F30817">
      <w:pPr>
        <w:pStyle w:val="StandardWeb"/>
      </w:pPr>
      <w:r>
        <w:t xml:space="preserve">Daher bey den ersten Christen die reiche </w:t>
      </w:r>
      <w:proofErr w:type="spellStart"/>
      <w:r>
        <w:t>nit</w:t>
      </w:r>
      <w:proofErr w:type="spellEnd"/>
      <w:r>
        <w:t xml:space="preserve"> andern </w:t>
      </w:r>
      <w:proofErr w:type="spellStart"/>
      <w:r>
        <w:t>vortheil</w:t>
      </w:r>
      <w:proofErr w:type="spellEnd"/>
      <w:r>
        <w:t xml:space="preserve"> hatten/ als weil sie auch reich seyn </w:t>
      </w:r>
      <w:proofErr w:type="spellStart"/>
      <w:r>
        <w:t>musten</w:t>
      </w:r>
      <w:proofErr w:type="spellEnd"/>
      <w:r>
        <w:t xml:space="preserve"> in guten </w:t>
      </w:r>
      <w:proofErr w:type="spellStart"/>
      <w:r>
        <w:t>wercken</w:t>
      </w:r>
      <w:proofErr w:type="spellEnd"/>
      <w:r>
        <w:t xml:space="preserve">/ 1. Tim. 6/ 18. daß sie die sorge und mühe hätten/ das </w:t>
      </w:r>
      <w:proofErr w:type="spellStart"/>
      <w:r>
        <w:t>jenige</w:t>
      </w:r>
      <w:proofErr w:type="spellEnd"/>
      <w:r>
        <w:t xml:space="preserve"> zu verwalten/ welches sie all </w:t>
      </w:r>
      <w:proofErr w:type="spellStart"/>
      <w:r>
        <w:t>augenblick</w:t>
      </w:r>
      <w:proofErr w:type="spellEnd"/>
      <w:r>
        <w:t xml:space="preserve"> dahin anzuwenden bereit waren/ </w:t>
      </w:r>
      <w:proofErr w:type="spellStart"/>
      <w:r>
        <w:t>worinnen</w:t>
      </w:r>
      <w:proofErr w:type="spellEnd"/>
      <w:r>
        <w:t xml:space="preserve"> sie ihre liebe gegen </w:t>
      </w:r>
      <w:proofErr w:type="spellStart"/>
      <w:r>
        <w:t>GOtt</w:t>
      </w:r>
      <w:proofErr w:type="spellEnd"/>
      <w:r>
        <w:t xml:space="preserve"> und den </w:t>
      </w:r>
      <w:proofErr w:type="spellStart"/>
      <w:r>
        <w:t>nechsten</w:t>
      </w:r>
      <w:proofErr w:type="spellEnd"/>
      <w:r>
        <w:t xml:space="preserve"> bezeugen könnten/ und sie dessen </w:t>
      </w:r>
      <w:proofErr w:type="spellStart"/>
      <w:r>
        <w:t>nothdurfft</w:t>
      </w:r>
      <w:proofErr w:type="spellEnd"/>
      <w:r>
        <w:t xml:space="preserve"> sahen: Die arme aber hatten keine andere </w:t>
      </w:r>
      <w:proofErr w:type="spellStart"/>
      <w:r>
        <w:t>beschwerde</w:t>
      </w:r>
      <w:proofErr w:type="spellEnd"/>
      <w:r>
        <w:t xml:space="preserve"> (wo auch dieses vor </w:t>
      </w:r>
      <w:proofErr w:type="spellStart"/>
      <w:r>
        <w:t>beschwerde</w:t>
      </w:r>
      <w:proofErr w:type="spellEnd"/>
      <w:r>
        <w:t xml:space="preserve"> zu achten;) Als/ daß sie nicht </w:t>
      </w:r>
      <w:proofErr w:type="spellStart"/>
      <w:r>
        <w:t>auß</w:t>
      </w:r>
      <w:proofErr w:type="spellEnd"/>
      <w:r>
        <w:t xml:space="preserve"> eigener </w:t>
      </w:r>
      <w:proofErr w:type="spellStart"/>
      <w:r>
        <w:t>hand</w:t>
      </w:r>
      <w:proofErr w:type="spellEnd"/>
      <w:r>
        <w:t xml:space="preserve">/ sondern ihrer </w:t>
      </w:r>
      <w:proofErr w:type="spellStart"/>
      <w:r>
        <w:t>brüder</w:t>
      </w:r>
      <w:proofErr w:type="spellEnd"/>
      <w:r>
        <w:t xml:space="preserve"> </w:t>
      </w:r>
      <w:proofErr w:type="spellStart"/>
      <w:r>
        <w:t>handreichung</w:t>
      </w:r>
      <w:proofErr w:type="spellEnd"/>
      <w:r>
        <w:t xml:space="preserve"> </w:t>
      </w:r>
      <w:proofErr w:type="spellStart"/>
      <w:r>
        <w:t>lebeten</w:t>
      </w:r>
      <w:proofErr w:type="spellEnd"/>
      <w:r>
        <w:t xml:space="preserve">: Und </w:t>
      </w:r>
      <w:proofErr w:type="spellStart"/>
      <w:r>
        <w:t>bedorffte</w:t>
      </w:r>
      <w:proofErr w:type="spellEnd"/>
      <w:r>
        <w:t xml:space="preserve"> unter den </w:t>
      </w:r>
      <w:proofErr w:type="spellStart"/>
      <w:r>
        <w:t>brüdern</w:t>
      </w:r>
      <w:proofErr w:type="spellEnd"/>
      <w:r>
        <w:t xml:space="preserve"> keines </w:t>
      </w:r>
      <w:proofErr w:type="spellStart"/>
      <w:r>
        <w:t>bettlens</w:t>
      </w:r>
      <w:proofErr w:type="spellEnd"/>
      <w:r>
        <w:t xml:space="preserve">: Welches sie gewiß ihnen so unanständig gehalten hätten/ es zu dergleichen kommen zu lassen/ als GOTT in dem Alten Testament in seiner </w:t>
      </w:r>
      <w:proofErr w:type="spellStart"/>
      <w:r>
        <w:t>wolverfasten</w:t>
      </w:r>
      <w:proofErr w:type="spellEnd"/>
      <w:r>
        <w:t xml:space="preserve"> </w:t>
      </w:r>
      <w:proofErr w:type="spellStart"/>
      <w:r>
        <w:t>policey</w:t>
      </w:r>
      <w:proofErr w:type="spellEnd"/>
      <w:r>
        <w:t xml:space="preserve"> der Juden es nicht gestatten </w:t>
      </w:r>
      <w:proofErr w:type="spellStart"/>
      <w:r>
        <w:t>wolte</w:t>
      </w:r>
      <w:proofErr w:type="spellEnd"/>
      <w:r>
        <w:t xml:space="preserve">/ Deut. 15/ 4. </w:t>
      </w:r>
      <w:proofErr w:type="spellStart"/>
      <w:r>
        <w:t>Jetzo</w:t>
      </w:r>
      <w:proofErr w:type="spellEnd"/>
      <w:r>
        <w:t xml:space="preserve"> aber ist es dahin gekommen/ daß nicht nur allein das </w:t>
      </w:r>
      <w:proofErr w:type="spellStart"/>
      <w:r>
        <w:t>bettlen</w:t>
      </w:r>
      <w:proofErr w:type="spellEnd"/>
      <w:r>
        <w:t xml:space="preserve">/ so doch als ein mittel/ </w:t>
      </w:r>
      <w:proofErr w:type="spellStart"/>
      <w:r>
        <w:t>fördernüß</w:t>
      </w:r>
      <w:proofErr w:type="spellEnd"/>
      <w:r>
        <w:t xml:space="preserve"> und </w:t>
      </w:r>
      <w:proofErr w:type="spellStart"/>
      <w:r>
        <w:t>deckmantel</w:t>
      </w:r>
      <w:proofErr w:type="spellEnd"/>
      <w:r>
        <w:t xml:space="preserve"> vieler grausamen </w:t>
      </w:r>
      <w:proofErr w:type="spellStart"/>
      <w:r>
        <w:t>sünden</w:t>
      </w:r>
      <w:proofErr w:type="spellEnd"/>
      <w:r>
        <w:t xml:space="preserve">/ eine </w:t>
      </w:r>
      <w:proofErr w:type="spellStart"/>
      <w:r>
        <w:t>beschwerde</w:t>
      </w:r>
      <w:proofErr w:type="spellEnd"/>
      <w:r>
        <w:t xml:space="preserve"> der recht </w:t>
      </w:r>
      <w:proofErr w:type="spellStart"/>
      <w:r>
        <w:t>nohtdürfftigen</w:t>
      </w:r>
      <w:proofErr w:type="spellEnd"/>
      <w:r>
        <w:t xml:space="preserve">/ und auch zu Christlicher </w:t>
      </w:r>
      <w:proofErr w:type="spellStart"/>
      <w:r>
        <w:t>mildigkeit</w:t>
      </w:r>
      <w:proofErr w:type="spellEnd"/>
      <w:r>
        <w:t xml:space="preserve"> geneigter </w:t>
      </w:r>
      <w:proofErr w:type="spellStart"/>
      <w:r>
        <w:t>personen</w:t>
      </w:r>
      <w:proofErr w:type="spellEnd"/>
      <w:r>
        <w:t xml:space="preserve">/ ein schädlicher </w:t>
      </w:r>
      <w:proofErr w:type="spellStart"/>
      <w:r>
        <w:t>mißstand</w:t>
      </w:r>
      <w:proofErr w:type="spellEnd"/>
      <w:r>
        <w:t xml:space="preserve"> deß gemeinen </w:t>
      </w:r>
      <w:proofErr w:type="spellStart"/>
      <w:r>
        <w:t>wesens</w:t>
      </w:r>
      <w:proofErr w:type="spellEnd"/>
      <w:r>
        <w:t xml:space="preserve">/ </w:t>
      </w:r>
      <w:proofErr w:type="spellStart"/>
      <w:r>
        <w:t>unn</w:t>
      </w:r>
      <w:proofErr w:type="spellEnd"/>
      <w:r>
        <w:t xml:space="preserve"> gar ein </w:t>
      </w:r>
      <w:proofErr w:type="spellStart"/>
      <w:r>
        <w:t>schandfleck</w:t>
      </w:r>
      <w:proofErr w:type="spellEnd"/>
      <w:r>
        <w:t xml:space="preserve"> unsers Christen </w:t>
      </w:r>
      <w:proofErr w:type="spellStart"/>
      <w:r>
        <w:t>thums</w:t>
      </w:r>
      <w:proofErr w:type="spellEnd"/>
      <w:r>
        <w:t xml:space="preserve"> angesehen werden </w:t>
      </w:r>
      <w:proofErr w:type="spellStart"/>
      <w:r>
        <w:t>solte</w:t>
      </w:r>
      <w:proofErr w:type="spellEnd"/>
      <w:r>
        <w:t xml:space="preserve">/ </w:t>
      </w:r>
      <w:proofErr w:type="spellStart"/>
      <w:r>
        <w:t>gantz</w:t>
      </w:r>
      <w:proofErr w:type="spellEnd"/>
      <w:r>
        <w:t xml:space="preserve"> gemein ist: sondern die meiste </w:t>
      </w:r>
      <w:proofErr w:type="spellStart"/>
      <w:r>
        <w:t>gedencken</w:t>
      </w:r>
      <w:proofErr w:type="spellEnd"/>
      <w:r>
        <w:t xml:space="preserve"> fast schwerlich an andere </w:t>
      </w:r>
      <w:proofErr w:type="spellStart"/>
      <w:r>
        <w:t>pflicht</w:t>
      </w:r>
      <w:proofErr w:type="spellEnd"/>
      <w:r>
        <w:t xml:space="preserve">/ dem </w:t>
      </w:r>
      <w:proofErr w:type="spellStart"/>
      <w:r>
        <w:t>nothdürfftigen</w:t>
      </w:r>
      <w:proofErr w:type="spellEnd"/>
      <w:r>
        <w:t xml:space="preserve"> </w:t>
      </w:r>
      <w:proofErr w:type="spellStart"/>
      <w:r>
        <w:t>nechsten</w:t>
      </w:r>
      <w:proofErr w:type="spellEnd"/>
      <w:r>
        <w:t xml:space="preserve"> </w:t>
      </w:r>
      <w:proofErr w:type="spellStart"/>
      <w:r>
        <w:t>guts</w:t>
      </w:r>
      <w:proofErr w:type="spellEnd"/>
      <w:r>
        <w:t xml:space="preserve"> zu thun/ als ein und andere mahl einem </w:t>
      </w:r>
      <w:proofErr w:type="spellStart"/>
      <w:r>
        <w:t>bettler</w:t>
      </w:r>
      <w:proofErr w:type="spellEnd"/>
      <w:r>
        <w:t xml:space="preserve"> mit </w:t>
      </w:r>
      <w:proofErr w:type="spellStart"/>
      <w:r>
        <w:t>unwillen</w:t>
      </w:r>
      <w:proofErr w:type="spellEnd"/>
      <w:r>
        <w:t xml:space="preserve"> einigen heller </w:t>
      </w:r>
      <w:proofErr w:type="spellStart"/>
      <w:r>
        <w:t>darzuwerffen</w:t>
      </w:r>
      <w:proofErr w:type="spellEnd"/>
      <w:r>
        <w:t xml:space="preserve">: Aber ferne ist von ihnen/ daß sie erkennen </w:t>
      </w:r>
      <w:proofErr w:type="spellStart"/>
      <w:r>
        <w:t>solten</w:t>
      </w:r>
      <w:proofErr w:type="spellEnd"/>
      <w:r>
        <w:t xml:space="preserve">/ daß sie auch zu solchen </w:t>
      </w:r>
      <w:proofErr w:type="spellStart"/>
      <w:r>
        <w:t>liebesthaten</w:t>
      </w:r>
      <w:proofErr w:type="spellEnd"/>
      <w:r>
        <w:t xml:space="preserve"> verbunden/ </w:t>
      </w:r>
      <w:r>
        <w:lastRenderedPageBreak/>
        <w:t xml:space="preserve">da sie die </w:t>
      </w:r>
      <w:proofErr w:type="spellStart"/>
      <w:r>
        <w:t>anßgaben</w:t>
      </w:r>
      <w:proofErr w:type="spellEnd"/>
      <w:r>
        <w:t xml:space="preserve"> </w:t>
      </w:r>
      <w:proofErr w:type="spellStart"/>
      <w:r>
        <w:t>mercklich</w:t>
      </w:r>
      <w:proofErr w:type="spellEnd"/>
      <w:r>
        <w:t xml:space="preserve"> in ihrer </w:t>
      </w:r>
      <w:proofErr w:type="spellStart"/>
      <w:r>
        <w:t>nahrung</w:t>
      </w:r>
      <w:proofErr w:type="spellEnd"/>
      <w:r>
        <w:t xml:space="preserve"> </w:t>
      </w:r>
      <w:proofErr w:type="spellStart"/>
      <w:r>
        <w:t>spüreten</w:t>
      </w:r>
      <w:proofErr w:type="spellEnd"/>
      <w:r>
        <w:t xml:space="preserve">. Und da die im Alten Testament </w:t>
      </w:r>
      <w:proofErr w:type="spellStart"/>
      <w:r>
        <w:t>auß</w:t>
      </w:r>
      <w:proofErr w:type="spellEnd"/>
      <w:r>
        <w:t xml:space="preserve"> Göttlicher </w:t>
      </w:r>
      <w:proofErr w:type="spellStart"/>
      <w:r>
        <w:t>verordnung</w:t>
      </w:r>
      <w:proofErr w:type="spellEnd"/>
      <w:r>
        <w:t xml:space="preserve"> mehr als den </w:t>
      </w:r>
      <w:proofErr w:type="spellStart"/>
      <w:r>
        <w:t>zehenden</w:t>
      </w:r>
      <w:proofErr w:type="spellEnd"/>
      <w:r>
        <w:t xml:space="preserve"> (dann derselbigen waren etliche arten/ wie </w:t>
      </w:r>
      <w:proofErr w:type="spellStart"/>
      <w:r>
        <w:t>auß</w:t>
      </w:r>
      <w:proofErr w:type="spellEnd"/>
      <w:r>
        <w:t xml:space="preserve"> dem Gesetz zu sehen) zu unterhalt deß </w:t>
      </w:r>
      <w:proofErr w:type="spellStart"/>
      <w:r>
        <w:t>Predigampts</w:t>
      </w:r>
      <w:proofErr w:type="spellEnd"/>
      <w:r>
        <w:t xml:space="preserve"> Gottesdienst/ und der Armen zurück legen und anwenden </w:t>
      </w:r>
      <w:proofErr w:type="spellStart"/>
      <w:r>
        <w:t>musten</w:t>
      </w:r>
      <w:proofErr w:type="spellEnd"/>
      <w:r>
        <w:t xml:space="preserve">/ so </w:t>
      </w:r>
      <w:proofErr w:type="spellStart"/>
      <w:r>
        <w:t>gedencken</w:t>
      </w:r>
      <w:proofErr w:type="spellEnd"/>
      <w:r>
        <w:t xml:space="preserve"> wir </w:t>
      </w:r>
      <w:proofErr w:type="spellStart"/>
      <w:r>
        <w:t>nit</w:t>
      </w:r>
      <w:proofErr w:type="spellEnd"/>
      <w:r>
        <w:t xml:space="preserve">/ daß die uns von Christo reichlicher erzeigte </w:t>
      </w:r>
      <w:proofErr w:type="spellStart"/>
      <w:r>
        <w:t>wolthaten</w:t>
      </w:r>
      <w:proofErr w:type="spellEnd"/>
      <w:r>
        <w:t xml:space="preserve"> als jene gehabt/ uns verbinden/ daß so die </w:t>
      </w:r>
      <w:proofErr w:type="spellStart"/>
      <w:r>
        <w:t>nothdurfft</w:t>
      </w:r>
      <w:proofErr w:type="spellEnd"/>
      <w:r>
        <w:t xml:space="preserve"> deß </w:t>
      </w:r>
      <w:proofErr w:type="spellStart"/>
      <w:r>
        <w:t>nechsten</w:t>
      </w:r>
      <w:proofErr w:type="spellEnd"/>
      <w:r>
        <w:t xml:space="preserve"> solches erfordert wir bereit sollen seyn/ nicht weniger/ sondern noch mehr und alles was wir haben/ dahin anzuwenden. Daß ein solches nicht geschiehet/ und der auch meistens der </w:t>
      </w:r>
      <w:proofErr w:type="spellStart"/>
      <w:r>
        <w:t>gutthätigkeit</w:t>
      </w:r>
      <w:proofErr w:type="spellEnd"/>
      <w:r>
        <w:t xml:space="preserve"> sich </w:t>
      </w:r>
      <w:proofErr w:type="spellStart"/>
      <w:r>
        <w:t>befleissenden</w:t>
      </w:r>
      <w:proofErr w:type="spellEnd"/>
      <w:r>
        <w:t xml:space="preserve"> </w:t>
      </w:r>
      <w:proofErr w:type="spellStart"/>
      <w:r>
        <w:t>leute</w:t>
      </w:r>
      <w:proofErr w:type="spellEnd"/>
      <w:r>
        <w:t xml:space="preserve"> </w:t>
      </w:r>
      <w:proofErr w:type="spellStart"/>
      <w:r>
        <w:t>mildigkeit</w:t>
      </w:r>
      <w:proofErr w:type="spellEnd"/>
      <w:r>
        <w:t xml:space="preserve">/ fast </w:t>
      </w:r>
      <w:proofErr w:type="spellStart"/>
      <w:r>
        <w:t>niemal</w:t>
      </w:r>
      <w:proofErr w:type="spellEnd"/>
      <w:r>
        <w:t xml:space="preserve"> weiter gehet/ als </w:t>
      </w:r>
      <w:proofErr w:type="spellStart"/>
      <w:r>
        <w:t>auß</w:t>
      </w:r>
      <w:proofErr w:type="spellEnd"/>
      <w:r>
        <w:t xml:space="preserve"> dem </w:t>
      </w:r>
      <w:proofErr w:type="spellStart"/>
      <w:r>
        <w:t>überfluß</w:t>
      </w:r>
      <w:proofErr w:type="spellEnd"/>
      <w:r>
        <w:t xml:space="preserve">/ Marc. 12/ 44. mitzutheilen/ ist eine ziemliche </w:t>
      </w:r>
      <w:proofErr w:type="spellStart"/>
      <w:r>
        <w:t>anzeigung</w:t>
      </w:r>
      <w:proofErr w:type="spellEnd"/>
      <w:r>
        <w:t xml:space="preserve">/ daß wir so fern von </w:t>
      </w:r>
      <w:proofErr w:type="spellStart"/>
      <w:r>
        <w:t>übung</w:t>
      </w:r>
      <w:proofErr w:type="spellEnd"/>
      <w:r>
        <w:t xml:space="preserve"> der recht ernstlichen </w:t>
      </w:r>
      <w:proofErr w:type="spellStart"/>
      <w:r>
        <w:t>bruderliebe</w:t>
      </w:r>
      <w:proofErr w:type="spellEnd"/>
      <w:r>
        <w:t xml:space="preserve"> </w:t>
      </w:r>
      <w:proofErr w:type="spellStart"/>
      <w:r>
        <w:t>seyen</w:t>
      </w:r>
      <w:proofErr w:type="spellEnd"/>
      <w:r>
        <w:t xml:space="preserve">/ daß wir auch kaum glauben wollen/ was sie erfordert. </w:t>
      </w:r>
    </w:p>
    <w:p w14:paraId="64734E84" w14:textId="77777777" w:rsidR="00F30817" w:rsidRDefault="00F30817" w:rsidP="00F30817">
      <w:pPr>
        <w:pStyle w:val="StandardWeb"/>
      </w:pPr>
      <w:r>
        <w:t xml:space="preserve">Es ist hier der </w:t>
      </w:r>
      <w:proofErr w:type="spellStart"/>
      <w:r>
        <w:t>ort</w:t>
      </w:r>
      <w:proofErr w:type="spellEnd"/>
      <w:r>
        <w:t xml:space="preserve"> nicht/ alles </w:t>
      </w:r>
      <w:proofErr w:type="spellStart"/>
      <w:r>
        <w:t>auß</w:t>
      </w:r>
      <w:proofErr w:type="spellEnd"/>
      <w:r>
        <w:t xml:space="preserve"> zuführen; </w:t>
      </w:r>
      <w:proofErr w:type="spellStart"/>
      <w:r>
        <w:t>Auß</w:t>
      </w:r>
      <w:proofErr w:type="spellEnd"/>
      <w:r>
        <w:t xml:space="preserve"> diesen </w:t>
      </w:r>
      <w:proofErr w:type="spellStart"/>
      <w:r>
        <w:t>exempeln</w:t>
      </w:r>
      <w:proofErr w:type="spellEnd"/>
      <w:r>
        <w:t xml:space="preserve"> aber erhellet gnugsam/ daß solche </w:t>
      </w:r>
      <w:proofErr w:type="spellStart"/>
      <w:r>
        <w:t>sünde</w:t>
      </w:r>
      <w:proofErr w:type="spellEnd"/>
      <w:r>
        <w:t xml:space="preserve"> unter uns im schwang gehen/ die </w:t>
      </w:r>
      <w:proofErr w:type="spellStart"/>
      <w:r>
        <w:t>gleichwol</w:t>
      </w:r>
      <w:proofErr w:type="spellEnd"/>
      <w:r>
        <w:t xml:space="preserve"> nicht vor </w:t>
      </w:r>
      <w:proofErr w:type="spellStart"/>
      <w:r>
        <w:t>sünden</w:t>
      </w:r>
      <w:proofErr w:type="spellEnd"/>
      <w:r>
        <w:t xml:space="preserve"> (</w:t>
      </w:r>
      <w:proofErr w:type="spellStart"/>
      <w:r>
        <w:t>welcherley</w:t>
      </w:r>
      <w:proofErr w:type="spellEnd"/>
      <w:r>
        <w:t xml:space="preserve">/ daß sie </w:t>
      </w:r>
      <w:proofErr w:type="spellStart"/>
      <w:r>
        <w:t>dannoch</w:t>
      </w:r>
      <w:proofErr w:type="spellEnd"/>
      <w:r>
        <w:t xml:space="preserve"> </w:t>
      </w:r>
      <w:proofErr w:type="spellStart"/>
      <w:r>
        <w:t>seyen</w:t>
      </w:r>
      <w:proofErr w:type="spellEnd"/>
      <w:r>
        <w:t xml:space="preserve">/ die </w:t>
      </w:r>
      <w:proofErr w:type="spellStart"/>
      <w:r>
        <w:t>gegenhaltung</w:t>
      </w:r>
      <w:proofErr w:type="spellEnd"/>
      <w:r>
        <w:t xml:space="preserve"> unserer </w:t>
      </w:r>
      <w:proofErr w:type="spellStart"/>
      <w:r>
        <w:t>pflicht</w:t>
      </w:r>
      <w:proofErr w:type="spellEnd"/>
      <w:r>
        <w:t xml:space="preserve">/ wie sie in der </w:t>
      </w:r>
      <w:proofErr w:type="spellStart"/>
      <w:r>
        <w:t>schrifft</w:t>
      </w:r>
      <w:proofErr w:type="spellEnd"/>
      <w:r>
        <w:t xml:space="preserve"> beschrieben wird/ anzeiget) gehalten werden/ und deren </w:t>
      </w:r>
      <w:proofErr w:type="spellStart"/>
      <w:r>
        <w:t>ärgernüß</w:t>
      </w:r>
      <w:proofErr w:type="spellEnd"/>
      <w:r>
        <w:t xml:space="preserve"> </w:t>
      </w:r>
      <w:proofErr w:type="spellStart"/>
      <w:r>
        <w:t>destomehr</w:t>
      </w:r>
      <w:proofErr w:type="spellEnd"/>
      <w:r>
        <w:t xml:space="preserve"> schadet. </w:t>
      </w:r>
    </w:p>
    <w:p w14:paraId="36981491" w14:textId="77777777" w:rsidR="00F30817" w:rsidRDefault="00F30817" w:rsidP="00F30817">
      <w:pPr>
        <w:pStyle w:val="StandardWeb"/>
      </w:pPr>
      <w:proofErr w:type="spellStart"/>
      <w:r>
        <w:t>Darbey</w:t>
      </w:r>
      <w:proofErr w:type="spellEnd"/>
      <w:r>
        <w:t xml:space="preserve"> bleibet es auch nicht/ sondern sehen wir an die </w:t>
      </w:r>
      <w:proofErr w:type="spellStart"/>
      <w:r>
        <w:t>art</w:t>
      </w:r>
      <w:proofErr w:type="spellEnd"/>
      <w:r>
        <w:t xml:space="preserve"> GOTT zudienen/ wie sie in deß </w:t>
      </w:r>
      <w:proofErr w:type="spellStart"/>
      <w:r>
        <w:t>grossen</w:t>
      </w:r>
      <w:proofErr w:type="spellEnd"/>
      <w:r>
        <w:t xml:space="preserve"> </w:t>
      </w:r>
      <w:proofErr w:type="spellStart"/>
      <w:r>
        <w:t>hauffens</w:t>
      </w:r>
      <w:proofErr w:type="spellEnd"/>
      <w:r>
        <w:t xml:space="preserve"> </w:t>
      </w:r>
      <w:proofErr w:type="spellStart"/>
      <w:r>
        <w:t>gedancken</w:t>
      </w:r>
      <w:proofErr w:type="spellEnd"/>
      <w:r>
        <w:t xml:space="preserve"> ist/ so ist sie nicht gemäß unserer </w:t>
      </w:r>
      <w:proofErr w:type="spellStart"/>
      <w:r>
        <w:t>heylsamen</w:t>
      </w:r>
      <w:proofErr w:type="spellEnd"/>
      <w:r>
        <w:t xml:space="preserve"> Lehr/ wie so herrlich </w:t>
      </w:r>
      <w:proofErr w:type="spellStart"/>
      <w:r>
        <w:t>dargethan</w:t>
      </w:r>
      <w:proofErr w:type="spellEnd"/>
      <w:r>
        <w:t xml:space="preserve"> der selige D. Paulus </w:t>
      </w:r>
      <w:proofErr w:type="spellStart"/>
      <w:r>
        <w:t>Tarnovius</w:t>
      </w:r>
      <w:proofErr w:type="spellEnd"/>
      <w:r>
        <w:t xml:space="preserve"> in seiner Oration de </w:t>
      </w:r>
      <w:proofErr w:type="spellStart"/>
      <w:r>
        <w:t>novo</w:t>
      </w:r>
      <w:proofErr w:type="spellEnd"/>
      <w:r>
        <w:t xml:space="preserve"> Evangelio, </w:t>
      </w:r>
      <w:proofErr w:type="spellStart"/>
      <w:r>
        <w:t>auß</w:t>
      </w:r>
      <w:proofErr w:type="spellEnd"/>
      <w:r>
        <w:t xml:space="preserve"> welcher zu erkennen/ wie gründlich der </w:t>
      </w:r>
      <w:proofErr w:type="spellStart"/>
      <w:r>
        <w:t>eifferige</w:t>
      </w:r>
      <w:proofErr w:type="spellEnd"/>
      <w:r>
        <w:t xml:space="preserve"> Mann das </w:t>
      </w:r>
      <w:proofErr w:type="spellStart"/>
      <w:r>
        <w:t>jenige</w:t>
      </w:r>
      <w:proofErr w:type="spellEnd"/>
      <w:r>
        <w:t xml:space="preserve">/ wo es mangele/ eingesehen/ sie auch </w:t>
      </w:r>
      <w:proofErr w:type="spellStart"/>
      <w:r>
        <w:t>deßwegen</w:t>
      </w:r>
      <w:proofErr w:type="spellEnd"/>
      <w:r>
        <w:t xml:space="preserve"> würdig wäre/ in aller </w:t>
      </w:r>
      <w:proofErr w:type="spellStart"/>
      <w:r>
        <w:t>händen</w:t>
      </w:r>
      <w:proofErr w:type="spellEnd"/>
      <w:r>
        <w:t xml:space="preserve"> allezeit zu seyn. </w:t>
      </w:r>
    </w:p>
    <w:p w14:paraId="0359C6C3" w14:textId="77777777" w:rsidR="00F30817" w:rsidRDefault="00F30817" w:rsidP="00F30817">
      <w:pPr>
        <w:pStyle w:val="StandardWeb"/>
      </w:pPr>
      <w:r>
        <w:t xml:space="preserve">Wir erkennen gern/ daß wir einig und allein durch den glauben selig werden müssen/ und daß die </w:t>
      </w:r>
      <w:proofErr w:type="spellStart"/>
      <w:r>
        <w:t>wercke</w:t>
      </w:r>
      <w:proofErr w:type="spellEnd"/>
      <w:r>
        <w:t xml:space="preserve"> oder gottseliger </w:t>
      </w:r>
      <w:proofErr w:type="spellStart"/>
      <w:r>
        <w:t>wandel</w:t>
      </w:r>
      <w:proofErr w:type="spellEnd"/>
      <w:r>
        <w:t xml:space="preserve"> weder viel noch wenig zu der </w:t>
      </w:r>
      <w:proofErr w:type="spellStart"/>
      <w:r>
        <w:t>seligkeit</w:t>
      </w:r>
      <w:proofErr w:type="spellEnd"/>
      <w:r>
        <w:t xml:space="preserve"> thun/ sondern solche allein als eine </w:t>
      </w:r>
      <w:proofErr w:type="spellStart"/>
      <w:r>
        <w:t>frucht</w:t>
      </w:r>
      <w:proofErr w:type="spellEnd"/>
      <w:r>
        <w:t xml:space="preserve"> deß </w:t>
      </w:r>
      <w:proofErr w:type="spellStart"/>
      <w:r>
        <w:t>glau</w:t>
      </w:r>
      <w:proofErr w:type="spellEnd"/>
      <w:r>
        <w:t xml:space="preserve"> </w:t>
      </w:r>
      <w:proofErr w:type="spellStart"/>
      <w:r>
        <w:t>bens</w:t>
      </w:r>
      <w:proofErr w:type="spellEnd"/>
      <w:r>
        <w:t xml:space="preserve"> zu der </w:t>
      </w:r>
      <w:proofErr w:type="spellStart"/>
      <w:r>
        <w:t>danckbarkeit</w:t>
      </w:r>
      <w:proofErr w:type="spellEnd"/>
      <w:r>
        <w:t xml:space="preserve"> gehören/ darzu wir GOTT verbunden sind/ da Er bereits unserm glauben die </w:t>
      </w:r>
      <w:proofErr w:type="spellStart"/>
      <w:r>
        <w:t>gerechtigkeit</w:t>
      </w:r>
      <w:proofErr w:type="spellEnd"/>
      <w:r>
        <w:t xml:space="preserve"> und </w:t>
      </w:r>
      <w:proofErr w:type="spellStart"/>
      <w:r>
        <w:t>seligkeit</w:t>
      </w:r>
      <w:proofErr w:type="spellEnd"/>
      <w:r>
        <w:t xml:space="preserve"> </w:t>
      </w:r>
      <w:proofErr w:type="spellStart"/>
      <w:r>
        <w:t>geschencket</w:t>
      </w:r>
      <w:proofErr w:type="spellEnd"/>
      <w:r>
        <w:t xml:space="preserve"> hat: Und </w:t>
      </w:r>
      <w:proofErr w:type="spellStart"/>
      <w:r>
        <w:t>seye</w:t>
      </w:r>
      <w:proofErr w:type="spellEnd"/>
      <w:r>
        <w:t xml:space="preserve"> fern von uns/ von dieser Lehr nur einen </w:t>
      </w:r>
      <w:proofErr w:type="spellStart"/>
      <w:r>
        <w:t>fingers</w:t>
      </w:r>
      <w:proofErr w:type="spellEnd"/>
      <w:r>
        <w:t xml:space="preserve">-breit zu weichen/ da wir lieber das leben und die </w:t>
      </w:r>
      <w:proofErr w:type="spellStart"/>
      <w:r>
        <w:t>gantze</w:t>
      </w:r>
      <w:proofErr w:type="spellEnd"/>
      <w:r>
        <w:t xml:space="preserve"> </w:t>
      </w:r>
      <w:proofErr w:type="spellStart"/>
      <w:r>
        <w:t>welt</w:t>
      </w:r>
      <w:proofErr w:type="spellEnd"/>
      <w:r>
        <w:t xml:space="preserve"> </w:t>
      </w:r>
      <w:proofErr w:type="spellStart"/>
      <w:r>
        <w:t>solten</w:t>
      </w:r>
      <w:proofErr w:type="spellEnd"/>
      <w:r>
        <w:t xml:space="preserve"> fahren/ als das geringste von derselben </w:t>
      </w:r>
      <w:proofErr w:type="spellStart"/>
      <w:r>
        <w:t>zurücke</w:t>
      </w:r>
      <w:proofErr w:type="spellEnd"/>
      <w:r>
        <w:t xml:space="preserve"> lassen. Also erkennen wir auch gern die </w:t>
      </w:r>
      <w:proofErr w:type="spellStart"/>
      <w:r>
        <w:t>krafft</w:t>
      </w:r>
      <w:proofErr w:type="spellEnd"/>
      <w:r>
        <w:t xml:space="preserve"> deß Göttlichen gepredigten Worts/ wie dasselbe eine </w:t>
      </w:r>
      <w:proofErr w:type="spellStart"/>
      <w:r>
        <w:t>krafft</w:t>
      </w:r>
      <w:proofErr w:type="spellEnd"/>
      <w:r>
        <w:t xml:space="preserve"> </w:t>
      </w:r>
      <w:proofErr w:type="spellStart"/>
      <w:r>
        <w:t>GOttes</w:t>
      </w:r>
      <w:proofErr w:type="spellEnd"/>
      <w:r>
        <w:t xml:space="preserve"> </w:t>
      </w:r>
      <w:proofErr w:type="spellStart"/>
      <w:r>
        <w:t>seye</w:t>
      </w:r>
      <w:proofErr w:type="spellEnd"/>
      <w:r>
        <w:t xml:space="preserve">/ selig zu machen alle die daran glauben/ Rom. 1. Also/ daß wir </w:t>
      </w:r>
      <w:proofErr w:type="spellStart"/>
      <w:r>
        <w:t>nit</w:t>
      </w:r>
      <w:proofErr w:type="spellEnd"/>
      <w:r>
        <w:t xml:space="preserve"> nur </w:t>
      </w:r>
      <w:proofErr w:type="spellStart"/>
      <w:r>
        <w:t>umb</w:t>
      </w:r>
      <w:proofErr w:type="spellEnd"/>
      <w:r>
        <w:t xml:space="preserve"> deß </w:t>
      </w:r>
      <w:proofErr w:type="spellStart"/>
      <w:r>
        <w:t>befehls</w:t>
      </w:r>
      <w:proofErr w:type="spellEnd"/>
      <w:r>
        <w:t xml:space="preserve"> willen Göttliches Wort </w:t>
      </w:r>
      <w:proofErr w:type="spellStart"/>
      <w:r>
        <w:t>fleissig</w:t>
      </w:r>
      <w:proofErr w:type="spellEnd"/>
      <w:r>
        <w:t xml:space="preserve"> zu hören verbunden sind/ sondern auch </w:t>
      </w:r>
      <w:proofErr w:type="spellStart"/>
      <w:r>
        <w:t>deßwegen</w:t>
      </w:r>
      <w:proofErr w:type="spellEnd"/>
      <w:r>
        <w:t xml:space="preserve">/ weil solches die Göttliche </w:t>
      </w:r>
      <w:proofErr w:type="spellStart"/>
      <w:r>
        <w:t>hand</w:t>
      </w:r>
      <w:proofErr w:type="spellEnd"/>
      <w:r>
        <w:t xml:space="preserve"> ist/ welche die </w:t>
      </w:r>
      <w:proofErr w:type="spellStart"/>
      <w:r>
        <w:t>gnade</w:t>
      </w:r>
      <w:proofErr w:type="spellEnd"/>
      <w:r>
        <w:t xml:space="preserve"> anbeut und überreicht dem glauben/ den das </w:t>
      </w:r>
      <w:proofErr w:type="spellStart"/>
      <w:r>
        <w:t>wort</w:t>
      </w:r>
      <w:proofErr w:type="spellEnd"/>
      <w:r>
        <w:t xml:space="preserve"> selbst durch deß Heiligen Geistes </w:t>
      </w:r>
      <w:proofErr w:type="spellStart"/>
      <w:r>
        <w:t>gnade</w:t>
      </w:r>
      <w:proofErr w:type="spellEnd"/>
      <w:r>
        <w:t xml:space="preserve"> erweckt. so weiß ich auch die </w:t>
      </w:r>
      <w:proofErr w:type="spellStart"/>
      <w:r>
        <w:t>Tauff</w:t>
      </w:r>
      <w:proofErr w:type="spellEnd"/>
      <w:r>
        <w:t xml:space="preserve"> und </w:t>
      </w:r>
      <w:proofErr w:type="spellStart"/>
      <w:r>
        <w:t>dero</w:t>
      </w:r>
      <w:proofErr w:type="spellEnd"/>
      <w:r>
        <w:t xml:space="preserve"> </w:t>
      </w:r>
      <w:proofErr w:type="spellStart"/>
      <w:r>
        <w:t>krafft</w:t>
      </w:r>
      <w:proofErr w:type="spellEnd"/>
      <w:r>
        <w:t xml:space="preserve"> nicht hoch </w:t>
      </w:r>
      <w:proofErr w:type="spellStart"/>
      <w:r>
        <w:t>gnug</w:t>
      </w:r>
      <w:proofErr w:type="spellEnd"/>
      <w:r>
        <w:t xml:space="preserve"> zu preisen/ und glaube/ daß sie das eigentliche </w:t>
      </w:r>
      <w:proofErr w:type="spellStart"/>
      <w:r>
        <w:t>bad</w:t>
      </w:r>
      <w:proofErr w:type="spellEnd"/>
      <w:r>
        <w:t xml:space="preserve"> der </w:t>
      </w:r>
      <w:proofErr w:type="spellStart"/>
      <w:r>
        <w:t>wiedergeburt</w:t>
      </w:r>
      <w:proofErr w:type="spellEnd"/>
      <w:r>
        <w:t xml:space="preserve"> und </w:t>
      </w:r>
      <w:proofErr w:type="spellStart"/>
      <w:r>
        <w:t>erneuerung</w:t>
      </w:r>
      <w:proofErr w:type="spellEnd"/>
      <w:r>
        <w:t xml:space="preserve"> deß H. Geistes </w:t>
      </w:r>
      <w:proofErr w:type="spellStart"/>
      <w:r>
        <w:t>seye</w:t>
      </w:r>
      <w:proofErr w:type="spellEnd"/>
      <w:r>
        <w:t xml:space="preserve">. Tit. 3. Oder wie unser </w:t>
      </w:r>
      <w:proofErr w:type="spellStart"/>
      <w:r>
        <w:t>Lutherus</w:t>
      </w:r>
      <w:proofErr w:type="spellEnd"/>
      <w:r>
        <w:t xml:space="preserve"> in dem </w:t>
      </w:r>
      <w:proofErr w:type="spellStart"/>
      <w:r>
        <w:t>Catechismo</w:t>
      </w:r>
      <w:proofErr w:type="spellEnd"/>
      <w:r>
        <w:t xml:space="preserve"> saget: daß sie </w:t>
      </w:r>
      <w:proofErr w:type="spellStart"/>
      <w:r>
        <w:t>würcke</w:t>
      </w:r>
      <w:proofErr w:type="spellEnd"/>
      <w:r>
        <w:t xml:space="preserve"> </w:t>
      </w:r>
      <w:proofErr w:type="spellStart"/>
      <w:r>
        <w:t>vergebung</w:t>
      </w:r>
      <w:proofErr w:type="spellEnd"/>
      <w:r>
        <w:t xml:space="preserve"> der </w:t>
      </w:r>
      <w:proofErr w:type="spellStart"/>
      <w:r>
        <w:t>sünden</w:t>
      </w:r>
      <w:proofErr w:type="spellEnd"/>
      <w:r>
        <w:t xml:space="preserve">/ erlöse vom todt und </w:t>
      </w:r>
      <w:proofErr w:type="spellStart"/>
      <w:r>
        <w:t>teuffel</w:t>
      </w:r>
      <w:proofErr w:type="spellEnd"/>
      <w:r>
        <w:t>/ und gebe (</w:t>
      </w:r>
      <w:proofErr w:type="spellStart"/>
      <w:r>
        <w:t>nit</w:t>
      </w:r>
      <w:proofErr w:type="spellEnd"/>
      <w:r>
        <w:t xml:space="preserve"> nur verspreche) die ewige </w:t>
      </w:r>
      <w:proofErr w:type="spellStart"/>
      <w:r>
        <w:t>seligkeit</w:t>
      </w:r>
      <w:proofErr w:type="spellEnd"/>
      <w:r>
        <w:t xml:space="preserve">. Nicht weniger erkenne ich gern die herrliche </w:t>
      </w:r>
      <w:proofErr w:type="spellStart"/>
      <w:r>
        <w:t>krafft</w:t>
      </w:r>
      <w:proofErr w:type="spellEnd"/>
      <w:r>
        <w:t xml:space="preserve"> der/ nicht nur geistlichen/ sondern auch </w:t>
      </w:r>
      <w:proofErr w:type="spellStart"/>
      <w:r>
        <w:t>sacramentlichen</w:t>
      </w:r>
      <w:proofErr w:type="spellEnd"/>
      <w:r>
        <w:t xml:space="preserve"> mündlichen/ </w:t>
      </w:r>
      <w:proofErr w:type="spellStart"/>
      <w:r>
        <w:t>niessung</w:t>
      </w:r>
      <w:proofErr w:type="spellEnd"/>
      <w:r>
        <w:t xml:space="preserve"> deß Leibes und Blutes deß HERRN in dem H. Abendmahl; Daß ich </w:t>
      </w:r>
      <w:proofErr w:type="spellStart"/>
      <w:r>
        <w:t>umb</w:t>
      </w:r>
      <w:proofErr w:type="spellEnd"/>
      <w:r>
        <w:t xml:space="preserve"> solcher willen den </w:t>
      </w:r>
      <w:proofErr w:type="spellStart"/>
      <w:r>
        <w:t>Reformirten</w:t>
      </w:r>
      <w:proofErr w:type="spellEnd"/>
      <w:r>
        <w:t xml:space="preserve"> von </w:t>
      </w:r>
      <w:proofErr w:type="spellStart"/>
      <w:r>
        <w:t>hertzen</w:t>
      </w:r>
      <w:proofErr w:type="spellEnd"/>
      <w:r>
        <w:t xml:space="preserve"> widerspreche/ wann dieselbe mit </w:t>
      </w:r>
      <w:proofErr w:type="spellStart"/>
      <w:r>
        <w:t>verneinung</w:t>
      </w:r>
      <w:proofErr w:type="spellEnd"/>
      <w:r>
        <w:t xml:space="preserve">/ daß wir </w:t>
      </w:r>
      <w:proofErr w:type="spellStart"/>
      <w:r>
        <w:t>solchepfand</w:t>
      </w:r>
      <w:proofErr w:type="spellEnd"/>
      <w:r>
        <w:t xml:space="preserve"> unserer Erlösung/ in mit und unter dem Brodt und Wein empfangen/ auch die </w:t>
      </w:r>
      <w:proofErr w:type="spellStart"/>
      <w:r>
        <w:t>krafft</w:t>
      </w:r>
      <w:proofErr w:type="spellEnd"/>
      <w:r>
        <w:t xml:space="preserve"> desselben schwächen/ und keine andere darinnen erkennen/ als welche auch </w:t>
      </w:r>
      <w:proofErr w:type="spellStart"/>
      <w:r>
        <w:t>ausser</w:t>
      </w:r>
      <w:proofErr w:type="spellEnd"/>
      <w:r>
        <w:t xml:space="preserve"> dem H. </w:t>
      </w:r>
      <w:proofErr w:type="spellStart"/>
      <w:r>
        <w:t>sacrament</w:t>
      </w:r>
      <w:proofErr w:type="spellEnd"/>
      <w:r>
        <w:t xml:space="preserve"> bey der geistlichen </w:t>
      </w:r>
      <w:proofErr w:type="spellStart"/>
      <w:r>
        <w:t>niessung</w:t>
      </w:r>
      <w:proofErr w:type="spellEnd"/>
      <w:r>
        <w:t xml:space="preserve"> befindlich. Wie ich nun unserer Kirchen-lehr von allen diesen stücken mit </w:t>
      </w:r>
      <w:proofErr w:type="spellStart"/>
      <w:r>
        <w:t>hertz</w:t>
      </w:r>
      <w:proofErr w:type="spellEnd"/>
      <w:r>
        <w:t xml:space="preserve"> und </w:t>
      </w:r>
      <w:proofErr w:type="spellStart"/>
      <w:r>
        <w:t>mund</w:t>
      </w:r>
      <w:proofErr w:type="spellEnd"/>
      <w:r>
        <w:t xml:space="preserve"> führe/ und daher </w:t>
      </w:r>
      <w:proofErr w:type="spellStart"/>
      <w:r>
        <w:t>Lutheri</w:t>
      </w:r>
      <w:proofErr w:type="spellEnd"/>
      <w:r>
        <w:t xml:space="preserve"> </w:t>
      </w:r>
      <w:proofErr w:type="spellStart"/>
      <w:r>
        <w:t>schrifften</w:t>
      </w:r>
      <w:proofErr w:type="spellEnd"/>
      <w:r>
        <w:t xml:space="preserve"> mir so viel angenehmer sind/ in welchen wir mehr hiervon als irgend einem </w:t>
      </w:r>
      <w:proofErr w:type="spellStart"/>
      <w:r>
        <w:t>Autore</w:t>
      </w:r>
      <w:proofErr w:type="spellEnd"/>
      <w:r>
        <w:t xml:space="preserve"> finden: Also </w:t>
      </w:r>
      <w:proofErr w:type="spellStart"/>
      <w:r>
        <w:t>kan</w:t>
      </w:r>
      <w:proofErr w:type="spellEnd"/>
      <w:r>
        <w:t xml:space="preserve"> ich doch nicht in </w:t>
      </w:r>
      <w:proofErr w:type="spellStart"/>
      <w:r>
        <w:t>abred</w:t>
      </w:r>
      <w:proofErr w:type="spellEnd"/>
      <w:r>
        <w:t xml:space="preserve"> seyn/ daß ich finde/ wie daß wider unsere Lehr und der </w:t>
      </w:r>
      <w:proofErr w:type="spellStart"/>
      <w:r>
        <w:t>kirchen</w:t>
      </w:r>
      <w:proofErr w:type="spellEnd"/>
      <w:r>
        <w:t xml:space="preserve"> </w:t>
      </w:r>
      <w:proofErr w:type="spellStart"/>
      <w:r>
        <w:t>bekanntnuß</w:t>
      </w:r>
      <w:proofErr w:type="spellEnd"/>
      <w:r>
        <w:t xml:space="preserve"> bey dem </w:t>
      </w:r>
      <w:proofErr w:type="spellStart"/>
      <w:r>
        <w:t>grossen</w:t>
      </w:r>
      <w:proofErr w:type="spellEnd"/>
      <w:r>
        <w:t xml:space="preserve"> </w:t>
      </w:r>
      <w:proofErr w:type="spellStart"/>
      <w:r>
        <w:t>hauffen</w:t>
      </w:r>
      <w:proofErr w:type="spellEnd"/>
      <w:r>
        <w:t xml:space="preserve">/ so </w:t>
      </w:r>
      <w:proofErr w:type="spellStart"/>
      <w:r>
        <w:t>gleichwol</w:t>
      </w:r>
      <w:proofErr w:type="spellEnd"/>
      <w:r>
        <w:t xml:space="preserve"> auch mit Evangelisch </w:t>
      </w:r>
      <w:proofErr w:type="spellStart"/>
      <w:r>
        <w:t>heissen</w:t>
      </w:r>
      <w:proofErr w:type="spellEnd"/>
      <w:r>
        <w:t xml:space="preserve">/ gar andere </w:t>
      </w:r>
      <w:proofErr w:type="spellStart"/>
      <w:r>
        <w:t>gedancken</w:t>
      </w:r>
      <w:proofErr w:type="spellEnd"/>
      <w:r>
        <w:t xml:space="preserve"> und </w:t>
      </w:r>
      <w:proofErr w:type="spellStart"/>
      <w:r>
        <w:t>einbildungen</w:t>
      </w:r>
      <w:proofErr w:type="spellEnd"/>
      <w:r>
        <w:t xml:space="preserve"> von der </w:t>
      </w:r>
      <w:proofErr w:type="spellStart"/>
      <w:r>
        <w:t>sache</w:t>
      </w:r>
      <w:proofErr w:type="spellEnd"/>
      <w:r>
        <w:t xml:space="preserve"> gemacht werden. </w:t>
      </w:r>
    </w:p>
    <w:p w14:paraId="262AD047" w14:textId="77777777" w:rsidR="00F30817" w:rsidRDefault="00F30817" w:rsidP="00F30817">
      <w:pPr>
        <w:pStyle w:val="StandardWeb"/>
      </w:pPr>
      <w:r>
        <w:t xml:space="preserve">Wieviel sind der </w:t>
      </w:r>
      <w:proofErr w:type="spellStart"/>
      <w:r>
        <w:t>jenigen</w:t>
      </w:r>
      <w:proofErr w:type="spellEnd"/>
      <w:r>
        <w:t xml:space="preserve">/ welche ein so gar </w:t>
      </w:r>
      <w:proofErr w:type="spellStart"/>
      <w:r>
        <w:t>offenbahr</w:t>
      </w:r>
      <w:proofErr w:type="spellEnd"/>
      <w:r>
        <w:t xml:space="preserve"> unchristliches leben führen/ daß sie selbst nicht in abrede seyn können/ es gehe in allen stücken von der </w:t>
      </w:r>
      <w:proofErr w:type="spellStart"/>
      <w:r>
        <w:t>regel</w:t>
      </w:r>
      <w:proofErr w:type="spellEnd"/>
      <w:r>
        <w:t xml:space="preserve"> ab/ ohne </w:t>
      </w:r>
      <w:proofErr w:type="spellStart"/>
      <w:r>
        <w:t>vorsatz</w:t>
      </w:r>
      <w:proofErr w:type="spellEnd"/>
      <w:r>
        <w:t xml:space="preserve"> </w:t>
      </w:r>
      <w:r>
        <w:lastRenderedPageBreak/>
        <w:t xml:space="preserve">auch </w:t>
      </w:r>
      <w:proofErr w:type="spellStart"/>
      <w:r>
        <w:t>hinkünfftig</w:t>
      </w:r>
      <w:proofErr w:type="spellEnd"/>
      <w:r>
        <w:t xml:space="preserve"> anders zu leben/ die </w:t>
      </w:r>
      <w:proofErr w:type="spellStart"/>
      <w:r>
        <w:t>gleichwol</w:t>
      </w:r>
      <w:proofErr w:type="spellEnd"/>
      <w:r>
        <w:t xml:space="preserve"> bey allem </w:t>
      </w:r>
      <w:proofErr w:type="spellStart"/>
      <w:r>
        <w:t>deme</w:t>
      </w:r>
      <w:proofErr w:type="spellEnd"/>
      <w:r>
        <w:t xml:space="preserve"> ihnen eine </w:t>
      </w:r>
      <w:proofErr w:type="spellStart"/>
      <w:r>
        <w:t>veste</w:t>
      </w:r>
      <w:proofErr w:type="spellEnd"/>
      <w:r>
        <w:t xml:space="preserve"> </w:t>
      </w:r>
      <w:proofErr w:type="spellStart"/>
      <w:r>
        <w:t>zuversicht</w:t>
      </w:r>
      <w:proofErr w:type="spellEnd"/>
      <w:r>
        <w:t xml:space="preserve"> einbilden/ daß sie </w:t>
      </w:r>
      <w:proofErr w:type="spellStart"/>
      <w:r>
        <w:t>ohneracht</w:t>
      </w:r>
      <w:proofErr w:type="spellEnd"/>
      <w:r>
        <w:t xml:space="preserve"> dessen selig werden wollen? Fraget man/ </w:t>
      </w:r>
      <w:proofErr w:type="spellStart"/>
      <w:r>
        <w:t>worauff</w:t>
      </w:r>
      <w:proofErr w:type="spellEnd"/>
      <w:r>
        <w:t xml:space="preserve"> sich dasselbe gründe/ so wird es sich finden/ sie auch selbst bekennen/ daß sie sich </w:t>
      </w:r>
      <w:proofErr w:type="spellStart"/>
      <w:r>
        <w:t>darauff</w:t>
      </w:r>
      <w:proofErr w:type="spellEnd"/>
      <w:r>
        <w:t xml:space="preserve"> verlassen/ weil wir ja nicht </w:t>
      </w:r>
      <w:proofErr w:type="spellStart"/>
      <w:r>
        <w:t>dörfften</w:t>
      </w:r>
      <w:proofErr w:type="spellEnd"/>
      <w:r>
        <w:t xml:space="preserve"> </w:t>
      </w:r>
      <w:proofErr w:type="spellStart"/>
      <w:r>
        <w:t>auß</w:t>
      </w:r>
      <w:proofErr w:type="spellEnd"/>
      <w:r>
        <w:t xml:space="preserve"> unserm leben selig werden/ so glaubten sie ja an Christum/ und setzten all ihr vertrauen </w:t>
      </w:r>
      <w:proofErr w:type="spellStart"/>
      <w:r>
        <w:t>auff</w:t>
      </w:r>
      <w:proofErr w:type="spellEnd"/>
      <w:r>
        <w:t xml:space="preserve"> </w:t>
      </w:r>
      <w:proofErr w:type="spellStart"/>
      <w:r>
        <w:t>denselbigen</w:t>
      </w:r>
      <w:proofErr w:type="spellEnd"/>
      <w:r>
        <w:t xml:space="preserve">/ daher könne es nicht fehlen/ sie würden gewiß </w:t>
      </w:r>
      <w:proofErr w:type="spellStart"/>
      <w:r>
        <w:t>auß</w:t>
      </w:r>
      <w:proofErr w:type="spellEnd"/>
      <w:r>
        <w:t xml:space="preserve"> solchem glauben selig/ halten </w:t>
      </w:r>
      <w:proofErr w:type="spellStart"/>
      <w:r>
        <w:t>deßwegen</w:t>
      </w:r>
      <w:proofErr w:type="spellEnd"/>
      <w:r>
        <w:t xml:space="preserve"> die fleischliche </w:t>
      </w:r>
      <w:proofErr w:type="spellStart"/>
      <w:r>
        <w:t>einbildung</w:t>
      </w:r>
      <w:proofErr w:type="spellEnd"/>
      <w:r>
        <w:t xml:space="preserve"> eines </w:t>
      </w:r>
      <w:proofErr w:type="spellStart"/>
      <w:r>
        <w:t>glaubens</w:t>
      </w:r>
      <w:proofErr w:type="spellEnd"/>
      <w:r>
        <w:t xml:space="preserve"> (dann je der Göttliche glaube nicht ohne den Heiligen Geist/ dieser aber bey </w:t>
      </w:r>
      <w:proofErr w:type="spellStart"/>
      <w:r>
        <w:t>vorsetzlichen</w:t>
      </w:r>
      <w:proofErr w:type="spellEnd"/>
      <w:r>
        <w:t xml:space="preserve"> und herrschenden </w:t>
      </w:r>
      <w:proofErr w:type="spellStart"/>
      <w:r>
        <w:t>sünden</w:t>
      </w:r>
      <w:proofErr w:type="spellEnd"/>
      <w:r>
        <w:t xml:space="preserve"> nicht seyn </w:t>
      </w:r>
      <w:proofErr w:type="spellStart"/>
      <w:r>
        <w:t>kan</w:t>
      </w:r>
      <w:proofErr w:type="spellEnd"/>
      <w:r>
        <w:t xml:space="preserve">) vor den glauben/ der da selig mache/ welches ein so schrecklicher betrug deß </w:t>
      </w:r>
      <w:proofErr w:type="spellStart"/>
      <w:r>
        <w:t>teuffels</w:t>
      </w:r>
      <w:proofErr w:type="spellEnd"/>
      <w:r>
        <w:t xml:space="preserve"> ist/ als irgend ein </w:t>
      </w:r>
      <w:proofErr w:type="spellStart"/>
      <w:r>
        <w:t>irrthum</w:t>
      </w:r>
      <w:proofErr w:type="spellEnd"/>
      <w:r>
        <w:t xml:space="preserve"> gewesen oder seyn mag/ einem solchen </w:t>
      </w:r>
      <w:proofErr w:type="spellStart"/>
      <w:r>
        <w:t>hirngespänst</w:t>
      </w:r>
      <w:proofErr w:type="spellEnd"/>
      <w:r>
        <w:t xml:space="preserve"> eines sichern </w:t>
      </w:r>
      <w:proofErr w:type="spellStart"/>
      <w:r>
        <w:t>menschen</w:t>
      </w:r>
      <w:proofErr w:type="spellEnd"/>
      <w:r>
        <w:t xml:space="preserve"> die </w:t>
      </w:r>
      <w:proofErr w:type="spellStart"/>
      <w:r>
        <w:t>seligkeit</w:t>
      </w:r>
      <w:proofErr w:type="spellEnd"/>
      <w:r>
        <w:t xml:space="preserve"> zu zuschreiben. Ach/ wie redet unser theure </w:t>
      </w:r>
      <w:proofErr w:type="spellStart"/>
      <w:r>
        <w:t>Lutherus</w:t>
      </w:r>
      <w:proofErr w:type="spellEnd"/>
      <w:r>
        <w:t xml:space="preserve"> so gar anders von dem glauben: </w:t>
      </w:r>
    </w:p>
    <w:p w14:paraId="5384F86D" w14:textId="77777777" w:rsidR="00F30817" w:rsidRDefault="00F30817" w:rsidP="00F30817">
      <w:pPr>
        <w:pStyle w:val="StandardWeb"/>
      </w:pPr>
      <w:r>
        <w:t xml:space="preserve">Wo er in der Vorrede über die Epistel an die Römer spricht: Glaube ist nicht der menschliche </w:t>
      </w:r>
      <w:proofErr w:type="spellStart"/>
      <w:r>
        <w:t>wahn</w:t>
      </w:r>
      <w:proofErr w:type="spellEnd"/>
      <w:r>
        <w:t xml:space="preserve"> und </w:t>
      </w:r>
      <w:proofErr w:type="spellStart"/>
      <w:r>
        <w:t>traum</w:t>
      </w:r>
      <w:proofErr w:type="spellEnd"/>
      <w:r>
        <w:t xml:space="preserve">/ den etliche für glauben halten: Und wann sie sehen daß keine </w:t>
      </w:r>
      <w:proofErr w:type="spellStart"/>
      <w:r>
        <w:t>besserung</w:t>
      </w:r>
      <w:proofErr w:type="spellEnd"/>
      <w:r>
        <w:t xml:space="preserve"> deß </w:t>
      </w:r>
      <w:proofErr w:type="spellStart"/>
      <w:r>
        <w:t>lebens</w:t>
      </w:r>
      <w:proofErr w:type="spellEnd"/>
      <w:r>
        <w:t xml:space="preserve"> und gute </w:t>
      </w:r>
      <w:proofErr w:type="spellStart"/>
      <w:r>
        <w:t>wercke</w:t>
      </w:r>
      <w:proofErr w:type="spellEnd"/>
      <w:r>
        <w:t xml:space="preserve"> folgen/ und doch vom glauben viel hören und reden können/ fallen sie dann in den </w:t>
      </w:r>
      <w:proofErr w:type="spellStart"/>
      <w:r>
        <w:t>irrthum</w:t>
      </w:r>
      <w:proofErr w:type="spellEnd"/>
      <w:r>
        <w:t xml:space="preserve">/ und sprechen/ der glaube sey nicht </w:t>
      </w:r>
      <w:proofErr w:type="spellStart"/>
      <w:r>
        <w:t>gnug</w:t>
      </w:r>
      <w:proofErr w:type="spellEnd"/>
      <w:r>
        <w:t xml:space="preserve">/ man </w:t>
      </w:r>
      <w:proofErr w:type="spellStart"/>
      <w:r>
        <w:t>můsse</w:t>
      </w:r>
      <w:proofErr w:type="spellEnd"/>
      <w:r>
        <w:t xml:space="preserve"> </w:t>
      </w:r>
      <w:proofErr w:type="spellStart"/>
      <w:r>
        <w:t>werck</w:t>
      </w:r>
      <w:proofErr w:type="spellEnd"/>
      <w:r>
        <w:t xml:space="preserve"> thun/ soll man fromm und selig werden. Das macht/ wann sie das Evangelium hören/ so fallen sie dahin/ und machen ihnen </w:t>
      </w:r>
      <w:proofErr w:type="spellStart"/>
      <w:r>
        <w:t>auß</w:t>
      </w:r>
      <w:proofErr w:type="spellEnd"/>
      <w:r>
        <w:t xml:space="preserve"> eigenen </w:t>
      </w:r>
      <w:proofErr w:type="spellStart"/>
      <w:r>
        <w:t>kräfften</w:t>
      </w:r>
      <w:proofErr w:type="spellEnd"/>
      <w:r>
        <w:t xml:space="preserve"> einen </w:t>
      </w:r>
      <w:proofErr w:type="spellStart"/>
      <w:r>
        <w:t>gedancken</w:t>
      </w:r>
      <w:proofErr w:type="spellEnd"/>
      <w:r>
        <w:t xml:space="preserve"> im </w:t>
      </w:r>
      <w:proofErr w:type="spellStart"/>
      <w:r>
        <w:t>hertzen</w:t>
      </w:r>
      <w:proofErr w:type="spellEnd"/>
      <w:r>
        <w:t xml:space="preserve">/ der spricht/ ich glaube/ das halten sie dann für einen rechten glauben/ aber wie es ein menschliches </w:t>
      </w:r>
      <w:proofErr w:type="spellStart"/>
      <w:r>
        <w:t>gedicht</w:t>
      </w:r>
      <w:proofErr w:type="spellEnd"/>
      <w:r>
        <w:t xml:space="preserve"> und </w:t>
      </w:r>
      <w:proofErr w:type="spellStart"/>
      <w:r>
        <w:t>gedancken</w:t>
      </w:r>
      <w:proofErr w:type="spellEnd"/>
      <w:r>
        <w:t xml:space="preserve"> ist/ den deß hertzengrund nimmer </w:t>
      </w:r>
      <w:proofErr w:type="spellStart"/>
      <w:r>
        <w:t>erfähret</w:t>
      </w:r>
      <w:proofErr w:type="spellEnd"/>
      <w:r>
        <w:t xml:space="preserve">/ also thut er auch nichts/ und folget keine </w:t>
      </w:r>
      <w:proofErr w:type="spellStart"/>
      <w:r>
        <w:t>besserung</w:t>
      </w:r>
      <w:proofErr w:type="spellEnd"/>
      <w:r>
        <w:t xml:space="preserve"> hernach. Aber der glaube ist ein Göttlich </w:t>
      </w:r>
      <w:proofErr w:type="spellStart"/>
      <w:r>
        <w:t>werck</w:t>
      </w:r>
      <w:proofErr w:type="spellEnd"/>
      <w:r>
        <w:t xml:space="preserve"> in uns/ das uns </w:t>
      </w:r>
      <w:proofErr w:type="spellStart"/>
      <w:r>
        <w:t>wandlet</w:t>
      </w:r>
      <w:proofErr w:type="spellEnd"/>
      <w:r>
        <w:t xml:space="preserve"> und neu </w:t>
      </w:r>
      <w:proofErr w:type="spellStart"/>
      <w:r>
        <w:t>gebieret</w:t>
      </w:r>
      <w:proofErr w:type="spellEnd"/>
      <w:r>
        <w:t xml:space="preserve"> </w:t>
      </w:r>
      <w:proofErr w:type="spellStart"/>
      <w:r>
        <w:t>auß</w:t>
      </w:r>
      <w:proofErr w:type="spellEnd"/>
      <w:r>
        <w:t xml:space="preserve"> </w:t>
      </w:r>
      <w:proofErr w:type="spellStart"/>
      <w:r>
        <w:t>GOtt</w:t>
      </w:r>
      <w:proofErr w:type="spellEnd"/>
      <w:r>
        <w:t xml:space="preserve">/ Joh. 1/ 13. und tödtet den alten Adam: Machet uns </w:t>
      </w:r>
      <w:proofErr w:type="spellStart"/>
      <w:r>
        <w:t>gantz</w:t>
      </w:r>
      <w:proofErr w:type="spellEnd"/>
      <w:r>
        <w:t xml:space="preserve"> andere </w:t>
      </w:r>
      <w:proofErr w:type="spellStart"/>
      <w:r>
        <w:t>menschen</w:t>
      </w:r>
      <w:proofErr w:type="spellEnd"/>
      <w:r>
        <w:t xml:space="preserve"> von </w:t>
      </w:r>
      <w:proofErr w:type="spellStart"/>
      <w:r>
        <w:t>hertzen</w:t>
      </w:r>
      <w:proofErr w:type="spellEnd"/>
      <w:r>
        <w:t xml:space="preserve">/ </w:t>
      </w:r>
      <w:proofErr w:type="spellStart"/>
      <w:r>
        <w:t>muth</w:t>
      </w:r>
      <w:proofErr w:type="spellEnd"/>
      <w:r>
        <w:t xml:space="preserve">/ sinn und allen </w:t>
      </w:r>
      <w:proofErr w:type="spellStart"/>
      <w:r>
        <w:t>kräfften</w:t>
      </w:r>
      <w:proofErr w:type="spellEnd"/>
      <w:r>
        <w:t xml:space="preserve">/ und bringet den Heiligen Geist mit sich. O es ist ein lebendig/ </w:t>
      </w:r>
      <w:proofErr w:type="spellStart"/>
      <w:r>
        <w:t>schäfftig</w:t>
      </w:r>
      <w:proofErr w:type="spellEnd"/>
      <w:r>
        <w:t xml:space="preserve">/ thätig ding </w:t>
      </w:r>
      <w:proofErr w:type="spellStart"/>
      <w:r>
        <w:t>umb</w:t>
      </w:r>
      <w:proofErr w:type="spellEnd"/>
      <w:r>
        <w:t xml:space="preserve"> den glauben/ daß </w:t>
      </w:r>
      <w:proofErr w:type="spellStart"/>
      <w:r>
        <w:t>unmüglich</w:t>
      </w:r>
      <w:proofErr w:type="spellEnd"/>
      <w:r>
        <w:t xml:space="preserve"> ist/ daß er nicht ohne </w:t>
      </w:r>
      <w:proofErr w:type="spellStart"/>
      <w:r>
        <w:t>unterlaß</w:t>
      </w:r>
      <w:proofErr w:type="spellEnd"/>
      <w:r>
        <w:t xml:space="preserve"> </w:t>
      </w:r>
      <w:proofErr w:type="spellStart"/>
      <w:r>
        <w:t>solte</w:t>
      </w:r>
      <w:proofErr w:type="spellEnd"/>
      <w:r>
        <w:t xml:space="preserve"> gutes </w:t>
      </w:r>
      <w:proofErr w:type="spellStart"/>
      <w:r>
        <w:t>würcken</w:t>
      </w:r>
      <w:proofErr w:type="spellEnd"/>
      <w:r>
        <w:t xml:space="preserve">. Er fraget auch nicht/ ob gute </w:t>
      </w:r>
      <w:proofErr w:type="spellStart"/>
      <w:r>
        <w:t>werck</w:t>
      </w:r>
      <w:proofErr w:type="spellEnd"/>
      <w:r>
        <w:t xml:space="preserve"> zu thun sind/ sondern ehe man fraget/ hat er sie gethan/ und ist immer im thun. M. f. w. Andere </w:t>
      </w:r>
      <w:proofErr w:type="spellStart"/>
      <w:r>
        <w:t>ort</w:t>
      </w:r>
      <w:proofErr w:type="spellEnd"/>
      <w:r>
        <w:t xml:space="preserve"> führen wir nicht an/ wo er eben </w:t>
      </w:r>
      <w:proofErr w:type="spellStart"/>
      <w:r>
        <w:t>auff</w:t>
      </w:r>
      <w:proofErr w:type="spellEnd"/>
      <w:r>
        <w:t xml:space="preserve"> dergleichen schlage redet. sonderlich lese man in der Kirchenpost. sommer-Fest. </w:t>
      </w:r>
      <w:proofErr w:type="spellStart"/>
      <w:r>
        <w:t>fol</w:t>
      </w:r>
      <w:proofErr w:type="spellEnd"/>
      <w:r>
        <w:t xml:space="preserve">. 65. a. Wo er den Göttlichen und menschlichen glauben recht </w:t>
      </w:r>
      <w:proofErr w:type="spellStart"/>
      <w:r>
        <w:t>nachtrücklich</w:t>
      </w:r>
      <w:proofErr w:type="spellEnd"/>
      <w:r>
        <w:t xml:space="preserve"> beschreibet/ und bey de gegen einander hält. Also ist es </w:t>
      </w:r>
      <w:proofErr w:type="spellStart"/>
      <w:r>
        <w:t>einmahl</w:t>
      </w:r>
      <w:proofErr w:type="spellEnd"/>
      <w:r>
        <w:t xml:space="preserve"> an dem/ daß bey allen denen/ die in herrschenden </w:t>
      </w:r>
      <w:proofErr w:type="spellStart"/>
      <w:r>
        <w:t>sünden</w:t>
      </w:r>
      <w:proofErr w:type="spellEnd"/>
      <w:r>
        <w:t xml:space="preserve"> leben/ und also deß Heiligen Geistes/ daher auch deß rechten </w:t>
      </w:r>
      <w:proofErr w:type="spellStart"/>
      <w:r>
        <w:t>glaubens</w:t>
      </w:r>
      <w:proofErr w:type="spellEnd"/>
      <w:r>
        <w:t xml:space="preserve">/ nicht fähig sind/ kein anderer glaube seyn </w:t>
      </w:r>
      <w:proofErr w:type="spellStart"/>
      <w:r>
        <w:t>kan</w:t>
      </w:r>
      <w:proofErr w:type="spellEnd"/>
      <w:r>
        <w:t xml:space="preserve">/ als ein dergleichen menschlicher </w:t>
      </w:r>
      <w:proofErr w:type="spellStart"/>
      <w:r>
        <w:t>wahn</w:t>
      </w:r>
      <w:proofErr w:type="spellEnd"/>
      <w:r>
        <w:t xml:space="preserve">: Wie groß ist aber jener zahl? </w:t>
      </w:r>
    </w:p>
    <w:p w14:paraId="2F3B5620" w14:textId="77777777" w:rsidR="00F30817" w:rsidRDefault="00F30817" w:rsidP="00F30817">
      <w:pPr>
        <w:pStyle w:val="StandardWeb"/>
      </w:pPr>
      <w:r>
        <w:t xml:space="preserve">Gleich wie nun die vergebene </w:t>
      </w:r>
      <w:proofErr w:type="spellStart"/>
      <w:r>
        <w:t>einbildung</w:t>
      </w:r>
      <w:proofErr w:type="spellEnd"/>
      <w:r>
        <w:t xml:space="preserve"> deß </w:t>
      </w:r>
      <w:proofErr w:type="spellStart"/>
      <w:r>
        <w:t>glaubens</w:t>
      </w:r>
      <w:proofErr w:type="spellEnd"/>
      <w:r>
        <w:t xml:space="preserve"> als deß von unser </w:t>
      </w:r>
      <w:proofErr w:type="spellStart"/>
      <w:r>
        <w:t>seiten</w:t>
      </w:r>
      <w:proofErr w:type="spellEnd"/>
      <w:r>
        <w:t xml:space="preserve"> einigen mittels der </w:t>
      </w:r>
      <w:proofErr w:type="spellStart"/>
      <w:r>
        <w:t>seligkeit</w:t>
      </w:r>
      <w:proofErr w:type="spellEnd"/>
      <w:r>
        <w:t xml:space="preserve"> </w:t>
      </w:r>
      <w:proofErr w:type="spellStart"/>
      <w:r>
        <w:t>grossen</w:t>
      </w:r>
      <w:proofErr w:type="spellEnd"/>
      <w:r>
        <w:t xml:space="preserve"> schaden thut/ also von </w:t>
      </w:r>
      <w:proofErr w:type="spellStart"/>
      <w:r>
        <w:t>seiten</w:t>
      </w:r>
      <w:proofErr w:type="spellEnd"/>
      <w:r>
        <w:t xml:space="preserve"> der göttlichen mittel deß </w:t>
      </w:r>
      <w:proofErr w:type="spellStart"/>
      <w:r>
        <w:t>worts</w:t>
      </w:r>
      <w:proofErr w:type="spellEnd"/>
      <w:r>
        <w:t xml:space="preserve"> und </w:t>
      </w:r>
      <w:proofErr w:type="spellStart"/>
      <w:r>
        <w:t>sacramenten</w:t>
      </w:r>
      <w:proofErr w:type="spellEnd"/>
      <w:r>
        <w:t xml:space="preserve"> kommt eine andere schändliche </w:t>
      </w:r>
      <w:proofErr w:type="spellStart"/>
      <w:r>
        <w:t>einbildung</w:t>
      </w:r>
      <w:proofErr w:type="spellEnd"/>
      <w:r>
        <w:t xml:space="preserve"> deß </w:t>
      </w:r>
      <w:proofErr w:type="spellStart"/>
      <w:r>
        <w:t>Operis</w:t>
      </w:r>
      <w:proofErr w:type="spellEnd"/>
      <w:r>
        <w:t xml:space="preserve"> </w:t>
      </w:r>
      <w:proofErr w:type="spellStart"/>
      <w:r>
        <w:t>operati</w:t>
      </w:r>
      <w:proofErr w:type="spellEnd"/>
      <w:r>
        <w:t xml:space="preserve"> darzu/ die nicht weniger der Kirchen schädlich ist/ und viele </w:t>
      </w:r>
      <w:proofErr w:type="spellStart"/>
      <w:r>
        <w:t>menschen</w:t>
      </w:r>
      <w:proofErr w:type="spellEnd"/>
      <w:r>
        <w:t xml:space="preserve"> zur </w:t>
      </w:r>
      <w:proofErr w:type="spellStart"/>
      <w:r>
        <w:t>verdamnüß</w:t>
      </w:r>
      <w:proofErr w:type="spellEnd"/>
      <w:r>
        <w:t xml:space="preserve"> führet/ auch die andere falsche </w:t>
      </w:r>
      <w:proofErr w:type="spellStart"/>
      <w:r>
        <w:t>einbildung</w:t>
      </w:r>
      <w:proofErr w:type="spellEnd"/>
      <w:r>
        <w:t xml:space="preserve"> deß wahren </w:t>
      </w:r>
      <w:proofErr w:type="spellStart"/>
      <w:r>
        <w:t>glaubens</w:t>
      </w:r>
      <w:proofErr w:type="spellEnd"/>
      <w:r>
        <w:t xml:space="preserve"> </w:t>
      </w:r>
      <w:proofErr w:type="spellStart"/>
      <w:r>
        <w:t>stärcket</w:t>
      </w:r>
      <w:proofErr w:type="spellEnd"/>
      <w:r>
        <w:t xml:space="preserve">. in dem wir nicht </w:t>
      </w:r>
      <w:proofErr w:type="spellStart"/>
      <w:r>
        <w:t>läugnen</w:t>
      </w:r>
      <w:proofErr w:type="spellEnd"/>
      <w:r>
        <w:t xml:space="preserve"> können/ sondern durch die tägliche </w:t>
      </w:r>
      <w:proofErr w:type="spellStart"/>
      <w:r>
        <w:t>erfahrung</w:t>
      </w:r>
      <w:proofErr w:type="spellEnd"/>
      <w:r>
        <w:t xml:space="preserve"> dessen überzeuget werden/ daß der </w:t>
      </w:r>
      <w:proofErr w:type="spellStart"/>
      <w:r>
        <w:t>jenigen</w:t>
      </w:r>
      <w:proofErr w:type="spellEnd"/>
      <w:r>
        <w:t xml:space="preserve"> nicht wenig sind/ die da </w:t>
      </w:r>
      <w:proofErr w:type="spellStart"/>
      <w:r>
        <w:t>meynen</w:t>
      </w:r>
      <w:proofErr w:type="spellEnd"/>
      <w:r>
        <w:t xml:space="preserve">/ ihr </w:t>
      </w:r>
      <w:proofErr w:type="spellStart"/>
      <w:r>
        <w:t>gantz</w:t>
      </w:r>
      <w:proofErr w:type="spellEnd"/>
      <w:r>
        <w:t xml:space="preserve"> Christenthum stehe darinnen/ und alsdann hätten sie dem Gottesdienst übrig </w:t>
      </w:r>
      <w:proofErr w:type="spellStart"/>
      <w:r>
        <w:t>gnug</w:t>
      </w:r>
      <w:proofErr w:type="spellEnd"/>
      <w:r>
        <w:t xml:space="preserve"> gethan/ wo sie eben </w:t>
      </w:r>
      <w:proofErr w:type="spellStart"/>
      <w:r>
        <w:t>getaufft</w:t>
      </w:r>
      <w:proofErr w:type="spellEnd"/>
      <w:r>
        <w:t xml:space="preserve"> wären/ Göttliches </w:t>
      </w:r>
      <w:proofErr w:type="spellStart"/>
      <w:r>
        <w:t>wort</w:t>
      </w:r>
      <w:proofErr w:type="spellEnd"/>
      <w:r>
        <w:t xml:space="preserve"> in predigten hörten/ beichteten/ die Absolution empfingen und zu dem H. Abendmahl </w:t>
      </w:r>
      <w:proofErr w:type="spellStart"/>
      <w:r>
        <w:t>giengen</w:t>
      </w:r>
      <w:proofErr w:type="spellEnd"/>
      <w:r>
        <w:t xml:space="preserve">: Es </w:t>
      </w:r>
      <w:proofErr w:type="spellStart"/>
      <w:r>
        <w:t>seye</w:t>
      </w:r>
      <w:proofErr w:type="spellEnd"/>
      <w:r>
        <w:t xml:space="preserve"> nun das </w:t>
      </w:r>
      <w:proofErr w:type="spellStart"/>
      <w:r>
        <w:t>hertz</w:t>
      </w:r>
      <w:proofErr w:type="spellEnd"/>
      <w:r>
        <w:t xml:space="preserve"> bey solchem dienst wie es wolle/ die </w:t>
      </w:r>
      <w:proofErr w:type="spellStart"/>
      <w:r>
        <w:t>früchten</w:t>
      </w:r>
      <w:proofErr w:type="spellEnd"/>
      <w:r>
        <w:t xml:space="preserve"> folgen nicht oder wie sie mögen/ </w:t>
      </w:r>
      <w:proofErr w:type="spellStart"/>
      <w:r>
        <w:t>auffs</w:t>
      </w:r>
      <w:proofErr w:type="spellEnd"/>
      <w:r>
        <w:t xml:space="preserve"> </w:t>
      </w:r>
      <w:proofErr w:type="spellStart"/>
      <w:r>
        <w:t>äusserste</w:t>
      </w:r>
      <w:proofErr w:type="spellEnd"/>
      <w:r>
        <w:t xml:space="preserve"> wo sie nur </w:t>
      </w:r>
      <w:proofErr w:type="spellStart"/>
      <w:r>
        <w:t>darbey</w:t>
      </w:r>
      <w:proofErr w:type="spellEnd"/>
      <w:r>
        <w:t xml:space="preserve"> ein solch leben </w:t>
      </w:r>
      <w:proofErr w:type="spellStart"/>
      <w:r>
        <w:t>führeten</w:t>
      </w:r>
      <w:proofErr w:type="spellEnd"/>
      <w:r>
        <w:t xml:space="preserve">/ </w:t>
      </w:r>
      <w:proofErr w:type="spellStart"/>
      <w:r>
        <w:t>darinn</w:t>
      </w:r>
      <w:proofErr w:type="spellEnd"/>
      <w:r>
        <w:t xml:space="preserve"> eben die Obrigkeit nichts straffbares finde. Oder wie der theure Johann Arnd/ solcher </w:t>
      </w:r>
      <w:proofErr w:type="spellStart"/>
      <w:r>
        <w:t>leute</w:t>
      </w:r>
      <w:proofErr w:type="spellEnd"/>
      <w:r>
        <w:t xml:space="preserve"> </w:t>
      </w:r>
      <w:proofErr w:type="spellStart"/>
      <w:r>
        <w:t>einbildung</w:t>
      </w:r>
      <w:proofErr w:type="spellEnd"/>
      <w:r>
        <w:t xml:space="preserve"> beschreibet Wahren </w:t>
      </w:r>
      <w:proofErr w:type="spellStart"/>
      <w:r>
        <w:t>Christenth</w:t>
      </w:r>
      <w:proofErr w:type="spellEnd"/>
      <w:r>
        <w:t xml:space="preserve">. 2/ 4. Ich bin ein Christ </w:t>
      </w:r>
      <w:proofErr w:type="spellStart"/>
      <w:r>
        <w:t>getaufft</w:t>
      </w:r>
      <w:proofErr w:type="spellEnd"/>
      <w:r>
        <w:t xml:space="preserve">/ habe Gottes Wort rein/ höre dasselbe/ brauche das H. </w:t>
      </w:r>
      <w:proofErr w:type="spellStart"/>
      <w:r>
        <w:t>sacrament</w:t>
      </w:r>
      <w:proofErr w:type="spellEnd"/>
      <w:r>
        <w:t xml:space="preserve"> deß Abendmals/ ich glaube und bekenne auch alle </w:t>
      </w:r>
      <w:proofErr w:type="spellStart"/>
      <w:r>
        <w:t>Articul</w:t>
      </w:r>
      <w:proofErr w:type="spellEnd"/>
      <w:r>
        <w:t xml:space="preserve"> deß Christlichen </w:t>
      </w:r>
      <w:proofErr w:type="spellStart"/>
      <w:r>
        <w:t>glaubens</w:t>
      </w:r>
      <w:proofErr w:type="spellEnd"/>
      <w:r>
        <w:t xml:space="preserve">/ </w:t>
      </w:r>
      <w:proofErr w:type="spellStart"/>
      <w:r>
        <w:t>darumb</w:t>
      </w:r>
      <w:proofErr w:type="spellEnd"/>
      <w:r>
        <w:t xml:space="preserve"> </w:t>
      </w:r>
      <w:proofErr w:type="spellStart"/>
      <w:r>
        <w:t>kan</w:t>
      </w:r>
      <w:proofErr w:type="spellEnd"/>
      <w:r>
        <w:t xml:space="preserve"> </w:t>
      </w:r>
      <w:proofErr w:type="spellStart"/>
      <w:r>
        <w:t>mirs</w:t>
      </w:r>
      <w:proofErr w:type="spellEnd"/>
      <w:r>
        <w:t xml:space="preserve"> nicht </w:t>
      </w:r>
      <w:proofErr w:type="spellStart"/>
      <w:r>
        <w:t>mangelen</w:t>
      </w:r>
      <w:proofErr w:type="spellEnd"/>
      <w:r>
        <w:t xml:space="preserve">: Mein thun muß GOTT gefallen/ und ich muß selig werden. so schleust </w:t>
      </w:r>
      <w:proofErr w:type="spellStart"/>
      <w:r>
        <w:t>jetzo</w:t>
      </w:r>
      <w:proofErr w:type="spellEnd"/>
      <w:r>
        <w:t xml:space="preserve"> alle </w:t>
      </w:r>
      <w:proofErr w:type="spellStart"/>
      <w:r>
        <w:t>welt</w:t>
      </w:r>
      <w:proofErr w:type="spellEnd"/>
      <w:r>
        <w:t xml:space="preserve">/ und hälts auch </w:t>
      </w:r>
      <w:proofErr w:type="spellStart"/>
      <w:r>
        <w:t>darvor</w:t>
      </w:r>
      <w:proofErr w:type="spellEnd"/>
      <w:r>
        <w:t xml:space="preserve">/ darinnen bestehe die </w:t>
      </w:r>
      <w:proofErr w:type="spellStart"/>
      <w:r>
        <w:t>gerechtigkeit</w:t>
      </w:r>
      <w:proofErr w:type="spellEnd"/>
      <w:r>
        <w:t xml:space="preserve">. Man sehe an solchem </w:t>
      </w:r>
      <w:proofErr w:type="spellStart"/>
      <w:r>
        <w:t>ort</w:t>
      </w:r>
      <w:proofErr w:type="spellEnd"/>
      <w:r>
        <w:t xml:space="preserve"> auch die Antwort. </w:t>
      </w:r>
    </w:p>
    <w:p w14:paraId="1263CC04" w14:textId="77777777" w:rsidR="00F30817" w:rsidRDefault="00F30817" w:rsidP="00F30817">
      <w:pPr>
        <w:pStyle w:val="StandardWeb"/>
      </w:pPr>
      <w:r>
        <w:lastRenderedPageBreak/>
        <w:t xml:space="preserve">Aber damit kehren solche blinde </w:t>
      </w:r>
      <w:proofErr w:type="spellStart"/>
      <w:r>
        <w:t>leute</w:t>
      </w:r>
      <w:proofErr w:type="spellEnd"/>
      <w:r>
        <w:t xml:space="preserve"> Gottes heilige Intention </w:t>
      </w:r>
      <w:proofErr w:type="spellStart"/>
      <w:r>
        <w:t>gantz</w:t>
      </w:r>
      <w:proofErr w:type="spellEnd"/>
      <w:r>
        <w:t xml:space="preserve"> </w:t>
      </w:r>
      <w:proofErr w:type="spellStart"/>
      <w:r>
        <w:t>umb</w:t>
      </w:r>
      <w:proofErr w:type="spellEnd"/>
      <w:r>
        <w:t xml:space="preserve">. Dein Gott hat dir </w:t>
      </w:r>
      <w:proofErr w:type="spellStart"/>
      <w:r>
        <w:t>freylich</w:t>
      </w:r>
      <w:proofErr w:type="spellEnd"/>
      <w:r>
        <w:t xml:space="preserve"> die </w:t>
      </w:r>
      <w:proofErr w:type="spellStart"/>
      <w:r>
        <w:t>Tauff</w:t>
      </w:r>
      <w:proofErr w:type="spellEnd"/>
      <w:r>
        <w:t xml:space="preserve"> gegeben/ daß du nur </w:t>
      </w:r>
      <w:proofErr w:type="spellStart"/>
      <w:r>
        <w:t>einmahl</w:t>
      </w:r>
      <w:proofErr w:type="spellEnd"/>
      <w:r>
        <w:t xml:space="preserve"> </w:t>
      </w:r>
      <w:proofErr w:type="spellStart"/>
      <w:r>
        <w:t>getaufft</w:t>
      </w:r>
      <w:proofErr w:type="spellEnd"/>
      <w:r>
        <w:t xml:space="preserve"> werden </w:t>
      </w:r>
      <w:proofErr w:type="spellStart"/>
      <w:r>
        <w:t>darffst</w:t>
      </w:r>
      <w:proofErr w:type="spellEnd"/>
      <w:r>
        <w:t xml:space="preserve">. Aber er hat mit dir den </w:t>
      </w:r>
      <w:proofErr w:type="spellStart"/>
      <w:r>
        <w:t>bund</w:t>
      </w:r>
      <w:proofErr w:type="spellEnd"/>
      <w:r>
        <w:t xml:space="preserve"> gemacht/ welcher </w:t>
      </w:r>
      <w:proofErr w:type="spellStart"/>
      <w:r>
        <w:t>auff</w:t>
      </w:r>
      <w:proofErr w:type="spellEnd"/>
      <w:r>
        <w:t xml:space="preserve"> seiner </w:t>
      </w:r>
      <w:proofErr w:type="spellStart"/>
      <w:r>
        <w:t>seiten</w:t>
      </w:r>
      <w:proofErr w:type="spellEnd"/>
      <w:r>
        <w:t xml:space="preserve"> ein gnaden-bund/ von der deinigen aber ein </w:t>
      </w:r>
      <w:proofErr w:type="spellStart"/>
      <w:r>
        <w:t>bund</w:t>
      </w:r>
      <w:proofErr w:type="spellEnd"/>
      <w:r>
        <w:t xml:space="preserve"> deß </w:t>
      </w:r>
      <w:proofErr w:type="spellStart"/>
      <w:r>
        <w:t>glaubens</w:t>
      </w:r>
      <w:proofErr w:type="spellEnd"/>
      <w:r>
        <w:t xml:space="preserve"> und guten </w:t>
      </w:r>
      <w:proofErr w:type="spellStart"/>
      <w:r>
        <w:t>gewissens</w:t>
      </w:r>
      <w:proofErr w:type="spellEnd"/>
      <w:r>
        <w:t xml:space="preserve"> ist: solches muß nun dein </w:t>
      </w:r>
      <w:proofErr w:type="spellStart"/>
      <w:r>
        <w:t>lebenlang</w:t>
      </w:r>
      <w:proofErr w:type="spellEnd"/>
      <w:r>
        <w:t xml:space="preserve"> wären. Und getröstest du dich vergeblich deiner </w:t>
      </w:r>
      <w:proofErr w:type="spellStart"/>
      <w:r>
        <w:t>Tauff</w:t>
      </w:r>
      <w:proofErr w:type="spellEnd"/>
      <w:r>
        <w:t xml:space="preserve">/ und der </w:t>
      </w:r>
      <w:proofErr w:type="spellStart"/>
      <w:r>
        <w:t>darinn</w:t>
      </w:r>
      <w:proofErr w:type="spellEnd"/>
      <w:r>
        <w:t xml:space="preserve"> zugesagten </w:t>
      </w:r>
      <w:proofErr w:type="spellStart"/>
      <w:r>
        <w:t>gnade</w:t>
      </w:r>
      <w:proofErr w:type="spellEnd"/>
      <w:r>
        <w:t xml:space="preserve"> der </w:t>
      </w:r>
      <w:proofErr w:type="spellStart"/>
      <w:r>
        <w:t>seligkeit</w:t>
      </w:r>
      <w:proofErr w:type="spellEnd"/>
      <w:r>
        <w:t xml:space="preserve">/ wo du </w:t>
      </w:r>
      <w:proofErr w:type="spellStart"/>
      <w:r>
        <w:t>auff</w:t>
      </w:r>
      <w:proofErr w:type="spellEnd"/>
      <w:r>
        <w:t xml:space="preserve"> deiner </w:t>
      </w:r>
      <w:proofErr w:type="spellStart"/>
      <w:r>
        <w:t>seiten</w:t>
      </w:r>
      <w:proofErr w:type="spellEnd"/>
      <w:r>
        <w:t xml:space="preserve"> nicht auch in dem </w:t>
      </w:r>
      <w:proofErr w:type="spellStart"/>
      <w:r>
        <w:t>bund</w:t>
      </w:r>
      <w:proofErr w:type="spellEnd"/>
      <w:r>
        <w:t xml:space="preserve"> deß </w:t>
      </w:r>
      <w:proofErr w:type="spellStart"/>
      <w:r>
        <w:t>glaubens</w:t>
      </w:r>
      <w:proofErr w:type="spellEnd"/>
      <w:r>
        <w:t xml:space="preserve"> und guten </w:t>
      </w:r>
      <w:proofErr w:type="spellStart"/>
      <w:r>
        <w:t>gewissens</w:t>
      </w:r>
      <w:proofErr w:type="spellEnd"/>
      <w:r>
        <w:t xml:space="preserve"> bleibest. Oder da du </w:t>
      </w:r>
      <w:proofErr w:type="spellStart"/>
      <w:r>
        <w:t>abgetretten</w:t>
      </w:r>
      <w:proofErr w:type="spellEnd"/>
      <w:r>
        <w:t xml:space="preserve">/ </w:t>
      </w:r>
      <w:proofErr w:type="spellStart"/>
      <w:r>
        <w:t>wiederumb</w:t>
      </w:r>
      <w:proofErr w:type="spellEnd"/>
      <w:r>
        <w:t xml:space="preserve"> durch </w:t>
      </w:r>
      <w:proofErr w:type="spellStart"/>
      <w:r>
        <w:t>hertzliche</w:t>
      </w:r>
      <w:proofErr w:type="spellEnd"/>
      <w:r>
        <w:t xml:space="preserve"> </w:t>
      </w:r>
      <w:proofErr w:type="spellStart"/>
      <w:r>
        <w:t>busse</w:t>
      </w:r>
      <w:proofErr w:type="spellEnd"/>
      <w:r>
        <w:t xml:space="preserve"> zurück kehrest. Also muß deine </w:t>
      </w:r>
      <w:proofErr w:type="spellStart"/>
      <w:r>
        <w:t>Tauff</w:t>
      </w:r>
      <w:proofErr w:type="spellEnd"/>
      <w:r>
        <w:t xml:space="preserve">/ soll sie dir nutz seyn/ in stätiger </w:t>
      </w:r>
      <w:proofErr w:type="spellStart"/>
      <w:r>
        <w:t>übung</w:t>
      </w:r>
      <w:proofErr w:type="spellEnd"/>
      <w:r>
        <w:t xml:space="preserve"> deß </w:t>
      </w:r>
      <w:proofErr w:type="spellStart"/>
      <w:r>
        <w:t>gantzen</w:t>
      </w:r>
      <w:proofErr w:type="spellEnd"/>
      <w:r>
        <w:t xml:space="preserve"> </w:t>
      </w:r>
      <w:proofErr w:type="spellStart"/>
      <w:r>
        <w:t>lebens</w:t>
      </w:r>
      <w:proofErr w:type="spellEnd"/>
      <w:r>
        <w:t xml:space="preserve"> bleiben. </w:t>
      </w:r>
    </w:p>
    <w:p w14:paraId="19966662" w14:textId="77777777" w:rsidR="00F30817" w:rsidRDefault="00F30817" w:rsidP="00F30817">
      <w:pPr>
        <w:pStyle w:val="StandardWeb"/>
      </w:pPr>
      <w:proofErr w:type="spellStart"/>
      <w:r>
        <w:t>Wiederumb</w:t>
      </w:r>
      <w:proofErr w:type="spellEnd"/>
      <w:r>
        <w:t xml:space="preserve"> du hörest Göttliches Wort. Ist recht gethan: Aber es ist nicht </w:t>
      </w:r>
      <w:proofErr w:type="spellStart"/>
      <w:r>
        <w:t>gnug</w:t>
      </w:r>
      <w:proofErr w:type="spellEnd"/>
      <w:r>
        <w:t xml:space="preserve">/ daß dein </w:t>
      </w:r>
      <w:proofErr w:type="spellStart"/>
      <w:r>
        <w:t>ohr</w:t>
      </w:r>
      <w:proofErr w:type="spellEnd"/>
      <w:r>
        <w:t xml:space="preserve"> es höret; lässest du solches auch innerlich in dein </w:t>
      </w:r>
      <w:proofErr w:type="spellStart"/>
      <w:r>
        <w:t>hertz</w:t>
      </w:r>
      <w:proofErr w:type="spellEnd"/>
      <w:r>
        <w:t xml:space="preserve"> dringen/ und solche </w:t>
      </w:r>
      <w:proofErr w:type="spellStart"/>
      <w:r>
        <w:t>himmelische</w:t>
      </w:r>
      <w:proofErr w:type="spellEnd"/>
      <w:r>
        <w:t xml:space="preserve"> speise daselbst verdauet werden/ damit du </w:t>
      </w:r>
      <w:proofErr w:type="spellStart"/>
      <w:r>
        <w:t>safft</w:t>
      </w:r>
      <w:proofErr w:type="spellEnd"/>
      <w:r>
        <w:t xml:space="preserve"> und </w:t>
      </w:r>
      <w:proofErr w:type="spellStart"/>
      <w:r>
        <w:t>krafft</w:t>
      </w:r>
      <w:proofErr w:type="spellEnd"/>
      <w:r>
        <w:t xml:space="preserve"> </w:t>
      </w:r>
      <w:proofErr w:type="spellStart"/>
      <w:r>
        <w:t>darvon</w:t>
      </w:r>
      <w:proofErr w:type="spellEnd"/>
      <w:r>
        <w:t xml:space="preserve"> empfangest/ oder gehet es zu einem </w:t>
      </w:r>
      <w:proofErr w:type="spellStart"/>
      <w:r>
        <w:t>ohr</w:t>
      </w:r>
      <w:proofErr w:type="spellEnd"/>
      <w:r>
        <w:t xml:space="preserve"> ein zum andern </w:t>
      </w:r>
      <w:proofErr w:type="spellStart"/>
      <w:r>
        <w:t>auß</w:t>
      </w:r>
      <w:proofErr w:type="spellEnd"/>
      <w:r>
        <w:t xml:space="preserve">: Ist jenes/ so gilt </w:t>
      </w:r>
      <w:proofErr w:type="spellStart"/>
      <w:r>
        <w:t>dirs</w:t>
      </w:r>
      <w:proofErr w:type="spellEnd"/>
      <w:r>
        <w:t xml:space="preserve"> </w:t>
      </w:r>
      <w:proofErr w:type="spellStart"/>
      <w:r>
        <w:t>freylich</w:t>
      </w:r>
      <w:proofErr w:type="spellEnd"/>
      <w:r>
        <w:t xml:space="preserve">/ was der Herr sagt: Luc. 11/ 28. selig sind die </w:t>
      </w:r>
      <w:proofErr w:type="spellStart"/>
      <w:r>
        <w:t>GOttes</w:t>
      </w:r>
      <w:proofErr w:type="spellEnd"/>
      <w:r>
        <w:t xml:space="preserve"> Wort hören und bewahren: Ist aber dieses letztere/ so mag das </w:t>
      </w:r>
      <w:proofErr w:type="spellStart"/>
      <w:r>
        <w:t>werck</w:t>
      </w:r>
      <w:proofErr w:type="spellEnd"/>
      <w:r>
        <w:t xml:space="preserve">/ daß du es gehöret hast/ dich nicht selig machen/ </w:t>
      </w:r>
      <w:proofErr w:type="spellStart"/>
      <w:r>
        <w:t>wol</w:t>
      </w:r>
      <w:proofErr w:type="spellEnd"/>
      <w:r>
        <w:t xml:space="preserve"> aber deine </w:t>
      </w:r>
      <w:proofErr w:type="spellStart"/>
      <w:r>
        <w:t>verdamnüß</w:t>
      </w:r>
      <w:proofErr w:type="spellEnd"/>
      <w:r>
        <w:t xml:space="preserve"> </w:t>
      </w:r>
      <w:proofErr w:type="spellStart"/>
      <w:r>
        <w:t>vergrössern</w:t>
      </w:r>
      <w:proofErr w:type="spellEnd"/>
      <w:r>
        <w:t xml:space="preserve">/ daß du die empfangene </w:t>
      </w:r>
      <w:proofErr w:type="spellStart"/>
      <w:r>
        <w:t>gnade</w:t>
      </w:r>
      <w:proofErr w:type="spellEnd"/>
      <w:r>
        <w:t xml:space="preserve"> nicht besser angewendet. Nun aber/ ach wie viel sind der </w:t>
      </w:r>
      <w:proofErr w:type="spellStart"/>
      <w:r>
        <w:t>jenigen</w:t>
      </w:r>
      <w:proofErr w:type="spellEnd"/>
      <w:r>
        <w:t xml:space="preserve">/ welche selbst nicht </w:t>
      </w:r>
      <w:proofErr w:type="spellStart"/>
      <w:r>
        <w:t>einmahl</w:t>
      </w:r>
      <w:proofErr w:type="spellEnd"/>
      <w:r>
        <w:t xml:space="preserve"> sagen </w:t>
      </w:r>
      <w:proofErr w:type="spellStart"/>
      <w:r>
        <w:t>dörffen</w:t>
      </w:r>
      <w:proofErr w:type="spellEnd"/>
      <w:r>
        <w:t xml:space="preserve">/ daß sie </w:t>
      </w:r>
      <w:proofErr w:type="spellStart"/>
      <w:r>
        <w:t>GOttes</w:t>
      </w:r>
      <w:proofErr w:type="spellEnd"/>
      <w:r>
        <w:t xml:space="preserve"> Wort bey sich lassen </w:t>
      </w:r>
      <w:proofErr w:type="spellStart"/>
      <w:r>
        <w:t>frucht</w:t>
      </w:r>
      <w:proofErr w:type="spellEnd"/>
      <w:r>
        <w:t xml:space="preserve"> bringen/ und </w:t>
      </w:r>
      <w:proofErr w:type="spellStart"/>
      <w:r>
        <w:t>dannoch</w:t>
      </w:r>
      <w:proofErr w:type="spellEnd"/>
      <w:r>
        <w:t xml:space="preserve"> </w:t>
      </w:r>
      <w:proofErr w:type="spellStart"/>
      <w:r>
        <w:t>meynen</w:t>
      </w:r>
      <w:proofErr w:type="spellEnd"/>
      <w:r>
        <w:t xml:space="preserve">/ daß sie ihrer </w:t>
      </w:r>
      <w:proofErr w:type="spellStart"/>
      <w:r>
        <w:t>meynung</w:t>
      </w:r>
      <w:proofErr w:type="spellEnd"/>
      <w:r>
        <w:t xml:space="preserve"> nach GOTT solchen gehorsam und dienst geleistet/ solle sie selig machen. </w:t>
      </w:r>
    </w:p>
    <w:p w14:paraId="39E28888" w14:textId="77777777" w:rsidR="00F30817" w:rsidRDefault="00F30817" w:rsidP="00F30817">
      <w:pPr>
        <w:pStyle w:val="StandardWeb"/>
      </w:pPr>
      <w:r>
        <w:t xml:space="preserve">So gehets auch mit der </w:t>
      </w:r>
      <w:proofErr w:type="spellStart"/>
      <w:r>
        <w:t>Beicht</w:t>
      </w:r>
      <w:proofErr w:type="spellEnd"/>
      <w:r>
        <w:t xml:space="preserve"> und H. Absolution/ die wir </w:t>
      </w:r>
      <w:proofErr w:type="spellStart"/>
      <w:r>
        <w:t>freylich</w:t>
      </w:r>
      <w:proofErr w:type="spellEnd"/>
      <w:r>
        <w:t xml:space="preserve"> vor ein </w:t>
      </w:r>
      <w:proofErr w:type="spellStart"/>
      <w:r>
        <w:t>kräfftiges</w:t>
      </w:r>
      <w:proofErr w:type="spellEnd"/>
      <w:r>
        <w:t xml:space="preserve"> mittel deß Evangelischen Trosts und </w:t>
      </w:r>
      <w:proofErr w:type="spellStart"/>
      <w:r>
        <w:t>vergebung</w:t>
      </w:r>
      <w:proofErr w:type="spellEnd"/>
      <w:r>
        <w:t xml:space="preserve"> der </w:t>
      </w:r>
      <w:proofErr w:type="spellStart"/>
      <w:r>
        <w:t>sünden</w:t>
      </w:r>
      <w:proofErr w:type="spellEnd"/>
      <w:r>
        <w:t xml:space="preserve"> halten: Aber sie ist solches keinen andern als den </w:t>
      </w:r>
      <w:proofErr w:type="spellStart"/>
      <w:r>
        <w:t>Glaubigen</w:t>
      </w:r>
      <w:proofErr w:type="spellEnd"/>
      <w:r>
        <w:t xml:space="preserve">. </w:t>
      </w:r>
    </w:p>
    <w:p w14:paraId="429C9575" w14:textId="77777777" w:rsidR="00F30817" w:rsidRDefault="00F30817" w:rsidP="00F30817">
      <w:pPr>
        <w:pStyle w:val="StandardWeb"/>
      </w:pPr>
      <w:proofErr w:type="spellStart"/>
      <w:r>
        <w:t>Warumb</w:t>
      </w:r>
      <w:proofErr w:type="spellEnd"/>
      <w:r>
        <w:t xml:space="preserve"> trösten sich dann </w:t>
      </w:r>
      <w:proofErr w:type="spellStart"/>
      <w:r>
        <w:t>ihro</w:t>
      </w:r>
      <w:proofErr w:type="spellEnd"/>
      <w:r>
        <w:t xml:space="preserve"> so viele/ bey denen nicht das geringste von dem oben beschriebenen wahren glauben sich findet/ beichten und lassen sich </w:t>
      </w:r>
      <w:proofErr w:type="spellStart"/>
      <w:r>
        <w:t>absolviren</w:t>
      </w:r>
      <w:proofErr w:type="spellEnd"/>
      <w:r>
        <w:t xml:space="preserve"> bey aller fortwährender </w:t>
      </w:r>
      <w:proofErr w:type="spellStart"/>
      <w:r>
        <w:t>unbußfertigkeit</w:t>
      </w:r>
      <w:proofErr w:type="spellEnd"/>
      <w:r>
        <w:t xml:space="preserve">: Und soll doch ihre </w:t>
      </w:r>
      <w:proofErr w:type="spellStart"/>
      <w:r>
        <w:t>Beicht</w:t>
      </w:r>
      <w:proofErr w:type="spellEnd"/>
      <w:r>
        <w:t xml:space="preserve"> und Absolution/ ihrer </w:t>
      </w:r>
      <w:proofErr w:type="spellStart"/>
      <w:r>
        <w:t>meynung</w:t>
      </w:r>
      <w:proofErr w:type="spellEnd"/>
      <w:r>
        <w:t xml:space="preserve"> nach/ weil sie jene gethan/ diese gesprochen empfangen/ ihnen nützlich seyn? Welches </w:t>
      </w:r>
      <w:proofErr w:type="spellStart"/>
      <w:r>
        <w:t>gleichermassen</w:t>
      </w:r>
      <w:proofErr w:type="spellEnd"/>
      <w:r>
        <w:t xml:space="preserve"> bey dem H. Abendmahl geschiehet: Da der </w:t>
      </w:r>
      <w:proofErr w:type="spellStart"/>
      <w:r>
        <w:t>leute</w:t>
      </w:r>
      <w:proofErr w:type="spellEnd"/>
      <w:r>
        <w:t xml:space="preserve"> über die </w:t>
      </w:r>
      <w:proofErr w:type="spellStart"/>
      <w:r>
        <w:t>massen</w:t>
      </w:r>
      <w:proofErr w:type="spellEnd"/>
      <w:r>
        <w:t xml:space="preserve"> viel sind/ die nur </w:t>
      </w:r>
      <w:proofErr w:type="spellStart"/>
      <w:r>
        <w:t>gedencken</w:t>
      </w:r>
      <w:proofErr w:type="spellEnd"/>
      <w:r>
        <w:t xml:space="preserve">/ daß sie das heilige </w:t>
      </w:r>
      <w:proofErr w:type="spellStart"/>
      <w:r>
        <w:t>Werck</w:t>
      </w:r>
      <w:proofErr w:type="spellEnd"/>
      <w:r>
        <w:t xml:space="preserve"> mögen verrichten/ und ob sie es </w:t>
      </w:r>
      <w:proofErr w:type="spellStart"/>
      <w:r>
        <w:t>offt</w:t>
      </w:r>
      <w:proofErr w:type="spellEnd"/>
      <w:r>
        <w:t xml:space="preserve"> verrichtet haben. Aber ob sie auch das geistliche leben </w:t>
      </w:r>
      <w:proofErr w:type="spellStart"/>
      <w:r>
        <w:t>dardurch</w:t>
      </w:r>
      <w:proofErr w:type="spellEnd"/>
      <w:r>
        <w:t xml:space="preserve"> bey sich lassen </w:t>
      </w:r>
      <w:proofErr w:type="spellStart"/>
      <w:r>
        <w:t>gestärcket</w:t>
      </w:r>
      <w:proofErr w:type="spellEnd"/>
      <w:r>
        <w:t xml:space="preserve"> werden/ ob sie mit </w:t>
      </w:r>
      <w:proofErr w:type="spellStart"/>
      <w:r>
        <w:t>hertzen</w:t>
      </w:r>
      <w:proofErr w:type="spellEnd"/>
      <w:r>
        <w:t xml:space="preserve">/ </w:t>
      </w:r>
      <w:proofErr w:type="spellStart"/>
      <w:r>
        <w:t>mund</w:t>
      </w:r>
      <w:proofErr w:type="spellEnd"/>
      <w:r>
        <w:t xml:space="preserve"> und nachfolge den Todt deß Herrn verkündigen/ ob der Herr bey ihnen </w:t>
      </w:r>
      <w:proofErr w:type="spellStart"/>
      <w:r>
        <w:t>würcke</w:t>
      </w:r>
      <w:proofErr w:type="spellEnd"/>
      <w:r>
        <w:t xml:space="preserve"> und herrsche/ oder ob sie den alten Adam noch </w:t>
      </w:r>
      <w:proofErr w:type="spellStart"/>
      <w:r>
        <w:t>auff</w:t>
      </w:r>
      <w:proofErr w:type="spellEnd"/>
      <w:r>
        <w:t xml:space="preserve"> seinem Thron lassen/ wird kaum daran gedacht. Das </w:t>
      </w:r>
      <w:proofErr w:type="spellStart"/>
      <w:r>
        <w:t>heisst</w:t>
      </w:r>
      <w:proofErr w:type="spellEnd"/>
      <w:r>
        <w:t xml:space="preserve"> ja recht </w:t>
      </w:r>
      <w:proofErr w:type="spellStart"/>
      <w:r>
        <w:t>unvermerckter</w:t>
      </w:r>
      <w:proofErr w:type="spellEnd"/>
      <w:r>
        <w:t xml:space="preserve"> weiß den schädlichen </w:t>
      </w:r>
      <w:proofErr w:type="spellStart"/>
      <w:r>
        <w:t>irrthum</w:t>
      </w:r>
      <w:proofErr w:type="spellEnd"/>
      <w:r>
        <w:t xml:space="preserve"> deß </w:t>
      </w:r>
      <w:proofErr w:type="spellStart"/>
      <w:r>
        <w:t>Operis</w:t>
      </w:r>
      <w:proofErr w:type="spellEnd"/>
      <w:r>
        <w:t xml:space="preserve"> </w:t>
      </w:r>
      <w:proofErr w:type="spellStart"/>
      <w:r>
        <w:t>operati</w:t>
      </w:r>
      <w:proofErr w:type="spellEnd"/>
      <w:r>
        <w:t xml:space="preserve">, so wir an den Papisten straffen/ </w:t>
      </w:r>
      <w:proofErr w:type="spellStart"/>
      <w:r>
        <w:t>einigerley</w:t>
      </w:r>
      <w:proofErr w:type="spellEnd"/>
      <w:r>
        <w:t xml:space="preserve"> </w:t>
      </w:r>
      <w:proofErr w:type="spellStart"/>
      <w:r>
        <w:t>massen</w:t>
      </w:r>
      <w:proofErr w:type="spellEnd"/>
      <w:r>
        <w:t xml:space="preserve"> wieder einführen. </w:t>
      </w:r>
    </w:p>
    <w:p w14:paraId="0C1E915C" w14:textId="77777777" w:rsidR="00F30817" w:rsidRDefault="00F30817" w:rsidP="00F30817">
      <w:pPr>
        <w:pStyle w:val="StandardWeb"/>
      </w:pPr>
      <w:r>
        <w:t xml:space="preserve">Nun ist hieran unserer Kirchen Lehr nicht schuldig/ welche solchen </w:t>
      </w:r>
      <w:proofErr w:type="spellStart"/>
      <w:r>
        <w:t>einbildungen</w:t>
      </w:r>
      <w:proofErr w:type="spellEnd"/>
      <w:r>
        <w:t xml:space="preserve"> </w:t>
      </w:r>
      <w:proofErr w:type="spellStart"/>
      <w:r>
        <w:t>eifferig</w:t>
      </w:r>
      <w:proofErr w:type="spellEnd"/>
      <w:r>
        <w:t xml:space="preserve"> widerspricht/ sondern das ist der </w:t>
      </w:r>
      <w:proofErr w:type="spellStart"/>
      <w:r>
        <w:t>menschen</w:t>
      </w:r>
      <w:proofErr w:type="spellEnd"/>
      <w:r>
        <w:t xml:space="preserve"> </w:t>
      </w:r>
      <w:proofErr w:type="spellStart"/>
      <w:r>
        <w:t>boßheit</w:t>
      </w:r>
      <w:proofErr w:type="spellEnd"/>
      <w:r>
        <w:t xml:space="preserve">/ und deß </w:t>
      </w:r>
      <w:proofErr w:type="spellStart"/>
      <w:r>
        <w:t>teuffels</w:t>
      </w:r>
      <w:proofErr w:type="spellEnd"/>
      <w:r>
        <w:t xml:space="preserve"> </w:t>
      </w:r>
      <w:proofErr w:type="spellStart"/>
      <w:r>
        <w:t>list</w:t>
      </w:r>
      <w:proofErr w:type="spellEnd"/>
      <w:r>
        <w:t xml:space="preserve">/ welcher bey jenen die Göttliche mittel der </w:t>
      </w:r>
      <w:proofErr w:type="spellStart"/>
      <w:r>
        <w:t>seligkeit</w:t>
      </w:r>
      <w:proofErr w:type="spellEnd"/>
      <w:r>
        <w:t xml:space="preserve">/ suchet zu </w:t>
      </w:r>
      <w:proofErr w:type="spellStart"/>
      <w:r>
        <w:t>gelegenheit</w:t>
      </w:r>
      <w:proofErr w:type="spellEnd"/>
      <w:r>
        <w:t xml:space="preserve"> </w:t>
      </w:r>
      <w:proofErr w:type="spellStart"/>
      <w:r>
        <w:t>mehrer</w:t>
      </w:r>
      <w:proofErr w:type="spellEnd"/>
      <w:r>
        <w:t xml:space="preserve"> </w:t>
      </w:r>
      <w:proofErr w:type="spellStart"/>
      <w:r>
        <w:t>sicherheit</w:t>
      </w:r>
      <w:proofErr w:type="spellEnd"/>
      <w:r>
        <w:t xml:space="preserve">/ und also schwerer </w:t>
      </w:r>
      <w:proofErr w:type="spellStart"/>
      <w:r>
        <w:t>verdamnüß</w:t>
      </w:r>
      <w:proofErr w:type="spellEnd"/>
      <w:r>
        <w:t xml:space="preserve"> zu machen. Nebens dem das nicht zu </w:t>
      </w:r>
      <w:proofErr w:type="spellStart"/>
      <w:r>
        <w:t>läugnen</w:t>
      </w:r>
      <w:proofErr w:type="spellEnd"/>
      <w:r>
        <w:t xml:space="preserve"> stehet/ daß unterschiedliche Prediger mit </w:t>
      </w:r>
      <w:proofErr w:type="spellStart"/>
      <w:r>
        <w:t>mehrerem</w:t>
      </w:r>
      <w:proofErr w:type="spellEnd"/>
      <w:r>
        <w:t xml:space="preserve"> </w:t>
      </w:r>
      <w:proofErr w:type="spellStart"/>
      <w:r>
        <w:t>fleiß</w:t>
      </w:r>
      <w:proofErr w:type="spellEnd"/>
      <w:r>
        <w:t xml:space="preserve"> solcher </w:t>
      </w:r>
      <w:proofErr w:type="spellStart"/>
      <w:r>
        <w:t>sicherheit</w:t>
      </w:r>
      <w:proofErr w:type="spellEnd"/>
      <w:r>
        <w:t xml:space="preserve"> und falschen </w:t>
      </w:r>
      <w:proofErr w:type="spellStart"/>
      <w:r>
        <w:t>einbildungen</w:t>
      </w:r>
      <w:proofErr w:type="spellEnd"/>
      <w:r>
        <w:t xml:space="preserve"> widersprechen und den </w:t>
      </w:r>
      <w:proofErr w:type="spellStart"/>
      <w:r>
        <w:t>leuten</w:t>
      </w:r>
      <w:proofErr w:type="spellEnd"/>
      <w:r>
        <w:t xml:space="preserve"> die </w:t>
      </w:r>
      <w:proofErr w:type="spellStart"/>
      <w:r>
        <w:t>augen</w:t>
      </w:r>
      <w:proofErr w:type="spellEnd"/>
      <w:r>
        <w:t xml:space="preserve"> öffnen </w:t>
      </w:r>
      <w:proofErr w:type="spellStart"/>
      <w:r>
        <w:t>solten</w:t>
      </w:r>
      <w:proofErr w:type="spellEnd"/>
      <w:r>
        <w:t xml:space="preserve">: Wodurch mehrere noch </w:t>
      </w:r>
      <w:proofErr w:type="spellStart"/>
      <w:r>
        <w:t>auß</w:t>
      </w:r>
      <w:proofErr w:type="spellEnd"/>
      <w:r>
        <w:t xml:space="preserve"> dem schlaff erweckt und </w:t>
      </w:r>
      <w:proofErr w:type="spellStart"/>
      <w:r>
        <w:t>auß</w:t>
      </w:r>
      <w:proofErr w:type="spellEnd"/>
      <w:r>
        <w:t xml:space="preserve"> dem verderben gerissen werden möchten. </w:t>
      </w:r>
    </w:p>
    <w:p w14:paraId="0BBB2076" w14:textId="77777777" w:rsidR="00F30817" w:rsidRDefault="00F30817" w:rsidP="00F30817">
      <w:pPr>
        <w:pStyle w:val="StandardWeb"/>
      </w:pPr>
      <w:r>
        <w:t xml:space="preserve">Nun in solchem zustand sehen wir leider mit betrübten </w:t>
      </w:r>
      <w:proofErr w:type="spellStart"/>
      <w:r>
        <w:t>augen</w:t>
      </w:r>
      <w:proofErr w:type="spellEnd"/>
      <w:r>
        <w:t xml:space="preserve"> an/ die </w:t>
      </w:r>
      <w:proofErr w:type="spellStart"/>
      <w:r>
        <w:t>äusserliche</w:t>
      </w:r>
      <w:proofErr w:type="spellEnd"/>
      <w:r>
        <w:t xml:space="preserve"> </w:t>
      </w:r>
      <w:proofErr w:type="spellStart"/>
      <w:r>
        <w:t>gestalt</w:t>
      </w:r>
      <w:proofErr w:type="spellEnd"/>
      <w:r>
        <w:t xml:space="preserve"> der Evangelischen </w:t>
      </w:r>
      <w:proofErr w:type="spellStart"/>
      <w:r>
        <w:t>obwol</w:t>
      </w:r>
      <w:proofErr w:type="spellEnd"/>
      <w:r>
        <w:t xml:space="preserve"> wahren und in der Lehr reinen unserer Kirchen. </w:t>
      </w:r>
    </w:p>
    <w:p w14:paraId="24D8FE86" w14:textId="77777777" w:rsidR="00F30817" w:rsidRDefault="00F30817" w:rsidP="00F30817">
      <w:pPr>
        <w:pStyle w:val="StandardWeb"/>
      </w:pPr>
      <w:r>
        <w:t xml:space="preserve">Uber solches nun ärgern sich zum </w:t>
      </w:r>
      <w:proofErr w:type="spellStart"/>
      <w:r>
        <w:t>forderisten</w:t>
      </w:r>
      <w:proofErr w:type="spellEnd"/>
      <w:r>
        <w:t xml:space="preserve"> die </w:t>
      </w:r>
      <w:proofErr w:type="spellStart"/>
      <w:r>
        <w:t>Jüden</w:t>
      </w:r>
      <w:proofErr w:type="spellEnd"/>
      <w:r>
        <w:t xml:space="preserve">/ so unter uns wohnen/ und werden in dem </w:t>
      </w:r>
      <w:proofErr w:type="spellStart"/>
      <w:r>
        <w:t>unglauben</w:t>
      </w:r>
      <w:proofErr w:type="spellEnd"/>
      <w:r>
        <w:t xml:space="preserve"> </w:t>
      </w:r>
      <w:proofErr w:type="spellStart"/>
      <w:r>
        <w:t>gestärcket</w:t>
      </w:r>
      <w:proofErr w:type="spellEnd"/>
      <w:r>
        <w:t xml:space="preserve">/ ja den </w:t>
      </w:r>
      <w:proofErr w:type="spellStart"/>
      <w:r>
        <w:t>namen</w:t>
      </w:r>
      <w:proofErr w:type="spellEnd"/>
      <w:r>
        <w:t xml:space="preserve"> deß Herrn zu lästern bewogen: als die da nicht können glauben/ </w:t>
      </w:r>
      <w:proofErr w:type="spellStart"/>
      <w:r>
        <w:t>müglich</w:t>
      </w:r>
      <w:proofErr w:type="spellEnd"/>
      <w:r>
        <w:t xml:space="preserve"> seyn/ daß wir </w:t>
      </w:r>
      <w:proofErr w:type="spellStart"/>
      <w:r>
        <w:t>CHristum</w:t>
      </w:r>
      <w:proofErr w:type="spellEnd"/>
      <w:r>
        <w:t xml:space="preserve"> vor einen wahren </w:t>
      </w:r>
      <w:proofErr w:type="spellStart"/>
      <w:r>
        <w:t>GOtt</w:t>
      </w:r>
      <w:proofErr w:type="spellEnd"/>
      <w:r>
        <w:t xml:space="preserve"> halten/ dessen </w:t>
      </w:r>
      <w:proofErr w:type="spellStart"/>
      <w:r>
        <w:t>Gebotten</w:t>
      </w:r>
      <w:proofErr w:type="spellEnd"/>
      <w:r>
        <w:t xml:space="preserve"> wir so gar nicht </w:t>
      </w:r>
      <w:proofErr w:type="spellStart"/>
      <w:r>
        <w:t>folgeten</w:t>
      </w:r>
      <w:proofErr w:type="spellEnd"/>
      <w:r>
        <w:t xml:space="preserve">/ oder es müsse unser </w:t>
      </w:r>
      <w:proofErr w:type="spellStart"/>
      <w:r>
        <w:t>JEsus</w:t>
      </w:r>
      <w:proofErr w:type="spellEnd"/>
      <w:r>
        <w:t xml:space="preserve"> ein böser </w:t>
      </w:r>
      <w:proofErr w:type="spellStart"/>
      <w:r>
        <w:t>mensch</w:t>
      </w:r>
      <w:proofErr w:type="spellEnd"/>
      <w:r>
        <w:t xml:space="preserve"> gewesen </w:t>
      </w:r>
      <w:r>
        <w:lastRenderedPageBreak/>
        <w:t xml:space="preserve">seyn/ wo sie </w:t>
      </w:r>
      <w:proofErr w:type="spellStart"/>
      <w:r>
        <w:t>Jhn</w:t>
      </w:r>
      <w:proofErr w:type="spellEnd"/>
      <w:r>
        <w:t xml:space="preserve"> und seine Lehr </w:t>
      </w:r>
      <w:proofErr w:type="spellStart"/>
      <w:r>
        <w:t>auß</w:t>
      </w:r>
      <w:proofErr w:type="spellEnd"/>
      <w:r>
        <w:t xml:space="preserve"> unserm leben </w:t>
      </w:r>
      <w:proofErr w:type="spellStart"/>
      <w:r>
        <w:t>urtheilen</w:t>
      </w:r>
      <w:proofErr w:type="spellEnd"/>
      <w:r>
        <w:t xml:space="preserve">: Also/ daß wir nicht können in abrede seyn/ daß dieses der </w:t>
      </w:r>
      <w:proofErr w:type="spellStart"/>
      <w:r>
        <w:t>bißherigen</w:t>
      </w:r>
      <w:proofErr w:type="spellEnd"/>
      <w:r>
        <w:t xml:space="preserve"> </w:t>
      </w:r>
      <w:proofErr w:type="spellStart"/>
      <w:r>
        <w:t>verstockung</w:t>
      </w:r>
      <w:proofErr w:type="spellEnd"/>
      <w:r>
        <w:t xml:space="preserve"> der </w:t>
      </w:r>
      <w:proofErr w:type="spellStart"/>
      <w:r>
        <w:t>Jüden</w:t>
      </w:r>
      <w:proofErr w:type="spellEnd"/>
      <w:r>
        <w:t xml:space="preserve">/ und </w:t>
      </w:r>
      <w:proofErr w:type="spellStart"/>
      <w:r>
        <w:t>hindernüß</w:t>
      </w:r>
      <w:proofErr w:type="spellEnd"/>
      <w:r>
        <w:t xml:space="preserve"> </w:t>
      </w:r>
      <w:proofErr w:type="spellStart"/>
      <w:r>
        <w:t>dero</w:t>
      </w:r>
      <w:proofErr w:type="spellEnd"/>
      <w:r>
        <w:t xml:space="preserve"> </w:t>
      </w:r>
      <w:proofErr w:type="spellStart"/>
      <w:r>
        <w:t>bekehrung</w:t>
      </w:r>
      <w:proofErr w:type="spellEnd"/>
      <w:r>
        <w:t xml:space="preserve"> eine </w:t>
      </w:r>
      <w:proofErr w:type="spellStart"/>
      <w:r>
        <w:t>grosse</w:t>
      </w:r>
      <w:proofErr w:type="spellEnd"/>
      <w:r>
        <w:t xml:space="preserve"> </w:t>
      </w:r>
      <w:proofErr w:type="spellStart"/>
      <w:r>
        <w:t>ursach</w:t>
      </w:r>
      <w:proofErr w:type="spellEnd"/>
      <w:r>
        <w:t xml:space="preserve"> gewesen/ das </w:t>
      </w:r>
      <w:proofErr w:type="spellStart"/>
      <w:r>
        <w:t>ärgernuß</w:t>
      </w:r>
      <w:proofErr w:type="spellEnd"/>
      <w:r>
        <w:t xml:space="preserve"> so die arme </w:t>
      </w:r>
      <w:proofErr w:type="spellStart"/>
      <w:r>
        <w:t>leute</w:t>
      </w:r>
      <w:proofErr w:type="spellEnd"/>
      <w:r>
        <w:t xml:space="preserve"> von uns nehmen. Welches wie andere/ also mit recht </w:t>
      </w:r>
      <w:proofErr w:type="spellStart"/>
      <w:r>
        <w:t>nachtrücklichen</w:t>
      </w:r>
      <w:proofErr w:type="spellEnd"/>
      <w:r>
        <w:t xml:space="preserve"> worten </w:t>
      </w:r>
      <w:proofErr w:type="spellStart"/>
      <w:r>
        <w:t>beseufftzet</w:t>
      </w:r>
      <w:proofErr w:type="spellEnd"/>
      <w:r>
        <w:t xml:space="preserve"> der Hochberühmte straßburgische/ </w:t>
      </w:r>
      <w:proofErr w:type="spellStart"/>
      <w:r>
        <w:t>nachmahl</w:t>
      </w:r>
      <w:proofErr w:type="spellEnd"/>
      <w:r>
        <w:t xml:space="preserve"> aber </w:t>
      </w:r>
      <w:proofErr w:type="spellStart"/>
      <w:r>
        <w:t>Rostockische</w:t>
      </w:r>
      <w:proofErr w:type="spellEnd"/>
      <w:r>
        <w:t xml:space="preserve"> Professor D. Joh. Georg. </w:t>
      </w:r>
      <w:proofErr w:type="spellStart"/>
      <w:r>
        <w:t>Dorscheus</w:t>
      </w:r>
      <w:proofErr w:type="spellEnd"/>
      <w:r>
        <w:t xml:space="preserve"> sel. Wann er in einem zu Herrn L. Jacob Helwigs über die </w:t>
      </w:r>
      <w:proofErr w:type="spellStart"/>
      <w:r>
        <w:t>Materi</w:t>
      </w:r>
      <w:proofErr w:type="spellEnd"/>
      <w:r>
        <w:t xml:space="preserve"> deß Apostolischen </w:t>
      </w:r>
      <w:proofErr w:type="spellStart"/>
      <w:r>
        <w:t>geheimnusses</w:t>
      </w:r>
      <w:proofErr w:type="spellEnd"/>
      <w:r>
        <w:t xml:space="preserve">/ Rom. 11/ 25. 26. haltenden </w:t>
      </w:r>
      <w:proofErr w:type="spellStart"/>
      <w:r>
        <w:t>Disp</w:t>
      </w:r>
      <w:proofErr w:type="spellEnd"/>
      <w:r>
        <w:t xml:space="preserve">. </w:t>
      </w:r>
      <w:proofErr w:type="spellStart"/>
      <w:r>
        <w:t>inaugur</w:t>
      </w:r>
      <w:proofErr w:type="spellEnd"/>
      <w:r>
        <w:t xml:space="preserve">. gemachten </w:t>
      </w:r>
      <w:proofErr w:type="spellStart"/>
      <w:r>
        <w:t>Programmate</w:t>
      </w:r>
      <w:proofErr w:type="spellEnd"/>
      <w:r>
        <w:t xml:space="preserve"> also redet: sicut </w:t>
      </w:r>
      <w:proofErr w:type="spellStart"/>
      <w:r>
        <w:t>olim</w:t>
      </w:r>
      <w:proofErr w:type="spellEnd"/>
      <w:r>
        <w:t xml:space="preserve"> </w:t>
      </w:r>
      <w:proofErr w:type="spellStart"/>
      <w:r>
        <w:t>Judaei</w:t>
      </w:r>
      <w:proofErr w:type="spellEnd"/>
      <w:r>
        <w:t xml:space="preserve"> </w:t>
      </w:r>
      <w:proofErr w:type="spellStart"/>
      <w:r>
        <w:t>quantum</w:t>
      </w:r>
      <w:proofErr w:type="spellEnd"/>
      <w:r>
        <w:t xml:space="preserve"> in </w:t>
      </w:r>
      <w:proofErr w:type="spellStart"/>
      <w:r>
        <w:t>ipsis</w:t>
      </w:r>
      <w:proofErr w:type="spellEnd"/>
      <w:r>
        <w:t xml:space="preserve"> </w:t>
      </w:r>
      <w:proofErr w:type="spellStart"/>
      <w:r>
        <w:t>fuit</w:t>
      </w:r>
      <w:proofErr w:type="spellEnd"/>
      <w:r>
        <w:t xml:space="preserve"> </w:t>
      </w:r>
      <w:proofErr w:type="spellStart"/>
      <w:r>
        <w:t>prohibuerunt</w:t>
      </w:r>
      <w:proofErr w:type="spellEnd"/>
      <w:r>
        <w:t xml:space="preserve"> </w:t>
      </w:r>
      <w:proofErr w:type="spellStart"/>
      <w:r>
        <w:t>annuntiari</w:t>
      </w:r>
      <w:proofErr w:type="spellEnd"/>
      <w:r>
        <w:t xml:space="preserve"> </w:t>
      </w:r>
      <w:proofErr w:type="spellStart"/>
      <w:r>
        <w:t>gentibus</w:t>
      </w:r>
      <w:proofErr w:type="spellEnd"/>
      <w:r>
        <w:t xml:space="preserve"> Evangelium, </w:t>
      </w:r>
      <w:proofErr w:type="spellStart"/>
      <w:r>
        <w:t>ita</w:t>
      </w:r>
      <w:proofErr w:type="spellEnd"/>
      <w:r>
        <w:t xml:space="preserve"> </w:t>
      </w:r>
      <w:proofErr w:type="spellStart"/>
      <w:r>
        <w:t>Christiani</w:t>
      </w:r>
      <w:proofErr w:type="spellEnd"/>
      <w:r>
        <w:t xml:space="preserve"> </w:t>
      </w:r>
      <w:proofErr w:type="spellStart"/>
      <w:r>
        <w:t>scandalis</w:t>
      </w:r>
      <w:proofErr w:type="spellEnd"/>
      <w:r>
        <w:t xml:space="preserve"> </w:t>
      </w:r>
      <w:proofErr w:type="spellStart"/>
      <w:r>
        <w:t>nocentissimis</w:t>
      </w:r>
      <w:proofErr w:type="spellEnd"/>
      <w:r>
        <w:t xml:space="preserve">, </w:t>
      </w:r>
      <w:proofErr w:type="spellStart"/>
      <w:r>
        <w:t>velut</w:t>
      </w:r>
      <w:proofErr w:type="spellEnd"/>
      <w:r>
        <w:t xml:space="preserve"> </w:t>
      </w:r>
      <w:proofErr w:type="spellStart"/>
      <w:r>
        <w:t>impietate</w:t>
      </w:r>
      <w:proofErr w:type="spellEnd"/>
      <w:r>
        <w:t xml:space="preserve">, </w:t>
      </w:r>
      <w:proofErr w:type="spellStart"/>
      <w:r>
        <w:t>hypocrisi</w:t>
      </w:r>
      <w:proofErr w:type="spellEnd"/>
      <w:r>
        <w:t xml:space="preserve">, </w:t>
      </w:r>
      <w:proofErr w:type="spellStart"/>
      <w:r>
        <w:t>injustitia</w:t>
      </w:r>
      <w:proofErr w:type="spellEnd"/>
      <w:r>
        <w:t xml:space="preserve">, </w:t>
      </w:r>
      <w:proofErr w:type="spellStart"/>
      <w:r>
        <w:t>fraudibus</w:t>
      </w:r>
      <w:proofErr w:type="spellEnd"/>
      <w:r>
        <w:t xml:space="preserve">, </w:t>
      </w:r>
      <w:proofErr w:type="spellStart"/>
      <w:r>
        <w:t>immunditia</w:t>
      </w:r>
      <w:proofErr w:type="spellEnd"/>
      <w:r>
        <w:t xml:space="preserve">, </w:t>
      </w:r>
      <w:proofErr w:type="spellStart"/>
      <w:r>
        <w:t>horrendis</w:t>
      </w:r>
      <w:proofErr w:type="spellEnd"/>
      <w:r>
        <w:t xml:space="preserve"> </w:t>
      </w:r>
      <w:proofErr w:type="spellStart"/>
      <w:r>
        <w:t>flagitiis</w:t>
      </w:r>
      <w:proofErr w:type="spellEnd"/>
      <w:r>
        <w:t xml:space="preserve"> </w:t>
      </w:r>
      <w:proofErr w:type="spellStart"/>
      <w:r>
        <w:t>aliis</w:t>
      </w:r>
      <w:proofErr w:type="spellEnd"/>
      <w:r>
        <w:t xml:space="preserve">, </w:t>
      </w:r>
      <w:proofErr w:type="spellStart"/>
      <w:r>
        <w:t>schismatibus</w:t>
      </w:r>
      <w:proofErr w:type="spellEnd"/>
      <w:r>
        <w:t xml:space="preserve">, </w:t>
      </w:r>
      <w:proofErr w:type="spellStart"/>
      <w:r>
        <w:t>odiis</w:t>
      </w:r>
      <w:proofErr w:type="spellEnd"/>
      <w:r>
        <w:t xml:space="preserve">, </w:t>
      </w:r>
      <w:proofErr w:type="spellStart"/>
      <w:r>
        <w:t>dissidiis</w:t>
      </w:r>
      <w:proofErr w:type="spellEnd"/>
      <w:r>
        <w:t xml:space="preserve">, </w:t>
      </w:r>
      <w:proofErr w:type="spellStart"/>
      <w:r>
        <w:t>bellis</w:t>
      </w:r>
      <w:proofErr w:type="spellEnd"/>
      <w:r>
        <w:t xml:space="preserve"> </w:t>
      </w:r>
      <w:proofErr w:type="spellStart"/>
      <w:r>
        <w:t>immanibus</w:t>
      </w:r>
      <w:proofErr w:type="spellEnd"/>
      <w:r>
        <w:t xml:space="preserve"> </w:t>
      </w:r>
      <w:proofErr w:type="spellStart"/>
      <w:r>
        <w:t>ac</w:t>
      </w:r>
      <w:proofErr w:type="spellEnd"/>
      <w:r>
        <w:t xml:space="preserve"> </w:t>
      </w:r>
      <w:proofErr w:type="spellStart"/>
      <w:r>
        <w:t>truculentis</w:t>
      </w:r>
      <w:proofErr w:type="spellEnd"/>
      <w:r>
        <w:t xml:space="preserve">, &amp; quod </w:t>
      </w:r>
      <w:proofErr w:type="spellStart"/>
      <w:r>
        <w:t>caput</w:t>
      </w:r>
      <w:proofErr w:type="spellEnd"/>
      <w:r>
        <w:t xml:space="preserve"> </w:t>
      </w:r>
      <w:proofErr w:type="spellStart"/>
      <w:r>
        <w:t>est</w:t>
      </w:r>
      <w:proofErr w:type="spellEnd"/>
      <w:r>
        <w:t xml:space="preserve"> </w:t>
      </w:r>
      <w:proofErr w:type="spellStart"/>
      <w:r>
        <w:t>rupto</w:t>
      </w:r>
      <w:proofErr w:type="spellEnd"/>
      <w:r>
        <w:t xml:space="preserve"> </w:t>
      </w:r>
      <w:proofErr w:type="spellStart"/>
      <w:r>
        <w:t>eheu</w:t>
      </w:r>
      <w:proofErr w:type="spellEnd"/>
      <w:r>
        <w:t xml:space="preserve"> </w:t>
      </w:r>
      <w:proofErr w:type="spellStart"/>
      <w:r>
        <w:t>ac</w:t>
      </w:r>
      <w:proofErr w:type="spellEnd"/>
      <w:r>
        <w:t xml:space="preserve"> </w:t>
      </w:r>
      <w:proofErr w:type="spellStart"/>
      <w:r>
        <w:t>lacerato</w:t>
      </w:r>
      <w:proofErr w:type="spellEnd"/>
      <w:r>
        <w:t xml:space="preserve"> </w:t>
      </w:r>
      <w:proofErr w:type="spellStart"/>
      <w:r>
        <w:t>sanctissimae</w:t>
      </w:r>
      <w:proofErr w:type="spellEnd"/>
      <w:r>
        <w:t xml:space="preserve"> </w:t>
      </w:r>
      <w:proofErr w:type="spellStart"/>
      <w:r>
        <w:t>ἀδελφότϰ_ς</w:t>
      </w:r>
      <w:proofErr w:type="spellEnd"/>
      <w:r>
        <w:t xml:space="preserve"> </w:t>
      </w:r>
      <w:proofErr w:type="spellStart"/>
      <w:r>
        <w:t>vinculo</w:t>
      </w:r>
      <w:proofErr w:type="spellEnd"/>
      <w:r>
        <w:t xml:space="preserve"> &amp; </w:t>
      </w:r>
      <w:proofErr w:type="spellStart"/>
      <w:r>
        <w:t>suam</w:t>
      </w:r>
      <w:proofErr w:type="spellEnd"/>
      <w:r>
        <w:t xml:space="preserve"> </w:t>
      </w:r>
      <w:proofErr w:type="spellStart"/>
      <w:r>
        <w:t>ipsorum</w:t>
      </w:r>
      <w:proofErr w:type="spellEnd"/>
      <w:r>
        <w:t xml:space="preserve"> salutem </w:t>
      </w:r>
      <w:proofErr w:type="spellStart"/>
      <w:r>
        <w:t>abjiciunt</w:t>
      </w:r>
      <w:proofErr w:type="spellEnd"/>
      <w:r>
        <w:t xml:space="preserve">, &amp; Judaeorum </w:t>
      </w:r>
      <w:proofErr w:type="spellStart"/>
      <w:r>
        <w:t>aliorumque</w:t>
      </w:r>
      <w:proofErr w:type="spellEnd"/>
      <w:r>
        <w:t xml:space="preserve"> infidelium, quam </w:t>
      </w:r>
      <w:proofErr w:type="spellStart"/>
      <w:r>
        <w:t>procurare</w:t>
      </w:r>
      <w:proofErr w:type="spellEnd"/>
      <w:r>
        <w:t xml:space="preserve"> </w:t>
      </w:r>
      <w:proofErr w:type="spellStart"/>
      <w:r>
        <w:t>ac</w:t>
      </w:r>
      <w:proofErr w:type="spellEnd"/>
      <w:r>
        <w:t xml:space="preserve"> </w:t>
      </w:r>
      <w:proofErr w:type="spellStart"/>
      <w:r>
        <w:t>promovere</w:t>
      </w:r>
      <w:proofErr w:type="spellEnd"/>
      <w:r>
        <w:t xml:space="preserve"> </w:t>
      </w:r>
      <w:proofErr w:type="spellStart"/>
      <w:r>
        <w:t>debebant</w:t>
      </w:r>
      <w:proofErr w:type="spellEnd"/>
      <w:r>
        <w:t xml:space="preserve">, </w:t>
      </w:r>
      <w:proofErr w:type="spellStart"/>
      <w:r>
        <w:t>impediunt</w:t>
      </w:r>
      <w:proofErr w:type="spellEnd"/>
      <w:r>
        <w:t xml:space="preserve">. </w:t>
      </w:r>
      <w:proofErr w:type="spellStart"/>
      <w:r w:rsidRPr="00DF2475">
        <w:rPr>
          <w:lang w:val="en-US"/>
        </w:rPr>
        <w:t>Ista</w:t>
      </w:r>
      <w:proofErr w:type="spellEnd"/>
      <w:r w:rsidRPr="00DF2475">
        <w:rPr>
          <w:lang w:val="en-US"/>
        </w:rPr>
        <w:t xml:space="preserve"> </w:t>
      </w:r>
      <w:proofErr w:type="spellStart"/>
      <w:r w:rsidRPr="00DF2475">
        <w:rPr>
          <w:lang w:val="en-US"/>
        </w:rPr>
        <w:t>verò</w:t>
      </w:r>
      <w:proofErr w:type="spellEnd"/>
      <w:r w:rsidRPr="00DF2475">
        <w:rPr>
          <w:lang w:val="en-US"/>
        </w:rPr>
        <w:t xml:space="preserve">, </w:t>
      </w:r>
      <w:proofErr w:type="spellStart"/>
      <w:r w:rsidRPr="00DF2475">
        <w:rPr>
          <w:lang w:val="en-US"/>
        </w:rPr>
        <w:t>quae</w:t>
      </w:r>
      <w:proofErr w:type="spellEnd"/>
      <w:r w:rsidRPr="00DF2475">
        <w:rPr>
          <w:lang w:val="en-US"/>
        </w:rPr>
        <w:t xml:space="preserve"> cum fide </w:t>
      </w:r>
      <w:proofErr w:type="spellStart"/>
      <w:r w:rsidRPr="00DF2475">
        <w:rPr>
          <w:lang w:val="en-US"/>
        </w:rPr>
        <w:t>salvifica</w:t>
      </w:r>
      <w:proofErr w:type="spellEnd"/>
      <w:r w:rsidRPr="00DF2475">
        <w:rPr>
          <w:lang w:val="en-US"/>
        </w:rPr>
        <w:t xml:space="preserve"> stare </w:t>
      </w:r>
      <w:proofErr w:type="spellStart"/>
      <w:r w:rsidRPr="00DF2475">
        <w:rPr>
          <w:lang w:val="en-US"/>
        </w:rPr>
        <w:t>nequaquam</w:t>
      </w:r>
      <w:proofErr w:type="spellEnd"/>
      <w:r w:rsidRPr="00DF2475">
        <w:rPr>
          <w:lang w:val="en-US"/>
        </w:rPr>
        <w:t xml:space="preserve"> </w:t>
      </w:r>
      <w:proofErr w:type="spellStart"/>
      <w:r w:rsidRPr="00DF2475">
        <w:rPr>
          <w:lang w:val="en-US"/>
        </w:rPr>
        <w:t>possunt</w:t>
      </w:r>
      <w:proofErr w:type="spellEnd"/>
      <w:r w:rsidRPr="00DF2475">
        <w:rPr>
          <w:lang w:val="en-US"/>
        </w:rPr>
        <w:t xml:space="preserve">, </w:t>
      </w:r>
      <w:proofErr w:type="spellStart"/>
      <w:r w:rsidRPr="00DF2475">
        <w:rPr>
          <w:lang w:val="en-US"/>
        </w:rPr>
        <w:t>quando</w:t>
      </w:r>
      <w:proofErr w:type="spellEnd"/>
      <w:r w:rsidRPr="00DF2475">
        <w:rPr>
          <w:lang w:val="en-US"/>
        </w:rPr>
        <w:t xml:space="preserve"> inter </w:t>
      </w:r>
      <w:proofErr w:type="spellStart"/>
      <w:r w:rsidRPr="00DF2475">
        <w:rPr>
          <w:lang w:val="en-US"/>
        </w:rPr>
        <w:t>nos</w:t>
      </w:r>
      <w:proofErr w:type="spellEnd"/>
      <w:r w:rsidRPr="00DF2475">
        <w:rPr>
          <w:lang w:val="en-US"/>
        </w:rPr>
        <w:t xml:space="preserve"> </w:t>
      </w:r>
      <w:proofErr w:type="spellStart"/>
      <w:r w:rsidRPr="00DF2475">
        <w:rPr>
          <w:lang w:val="en-US"/>
        </w:rPr>
        <w:t>quam</w:t>
      </w:r>
      <w:proofErr w:type="spellEnd"/>
      <w:r w:rsidRPr="00DF2475">
        <w:rPr>
          <w:lang w:val="en-US"/>
        </w:rPr>
        <w:t xml:space="preserve"> </w:t>
      </w:r>
      <w:proofErr w:type="spellStart"/>
      <w:r w:rsidRPr="00DF2475">
        <w:rPr>
          <w:lang w:val="en-US"/>
        </w:rPr>
        <w:t>maxime</w:t>
      </w:r>
      <w:proofErr w:type="spellEnd"/>
      <w:r w:rsidRPr="00DF2475">
        <w:rPr>
          <w:lang w:val="en-US"/>
        </w:rPr>
        <w:t xml:space="preserve"> </w:t>
      </w:r>
      <w:proofErr w:type="spellStart"/>
      <w:r w:rsidRPr="00DF2475">
        <w:rPr>
          <w:lang w:val="en-US"/>
        </w:rPr>
        <w:t>dominatur</w:t>
      </w:r>
      <w:proofErr w:type="spellEnd"/>
      <w:r w:rsidRPr="00DF2475">
        <w:rPr>
          <w:lang w:val="en-US"/>
        </w:rPr>
        <w:t xml:space="preserve">, </w:t>
      </w:r>
      <w:proofErr w:type="spellStart"/>
      <w:r w:rsidRPr="00DF2475">
        <w:rPr>
          <w:lang w:val="en-US"/>
        </w:rPr>
        <w:t>quis</w:t>
      </w:r>
      <w:proofErr w:type="spellEnd"/>
      <w:r w:rsidRPr="00DF2475">
        <w:rPr>
          <w:lang w:val="en-US"/>
        </w:rPr>
        <w:t xml:space="preserve"> </w:t>
      </w:r>
      <w:proofErr w:type="spellStart"/>
      <w:r w:rsidRPr="00DF2475">
        <w:rPr>
          <w:lang w:val="en-US"/>
        </w:rPr>
        <w:t>corruptissimum</w:t>
      </w:r>
      <w:proofErr w:type="spellEnd"/>
      <w:r w:rsidRPr="00DF2475">
        <w:rPr>
          <w:lang w:val="en-US"/>
        </w:rPr>
        <w:t xml:space="preserve">, </w:t>
      </w:r>
      <w:proofErr w:type="spellStart"/>
      <w:r w:rsidRPr="00DF2475">
        <w:rPr>
          <w:lang w:val="en-US"/>
        </w:rPr>
        <w:t>periculosissimum</w:t>
      </w:r>
      <w:proofErr w:type="spellEnd"/>
      <w:r w:rsidRPr="00DF2475">
        <w:rPr>
          <w:lang w:val="en-US"/>
        </w:rPr>
        <w:t xml:space="preserve"> &amp; tantum non </w:t>
      </w:r>
      <w:proofErr w:type="spellStart"/>
      <w:r w:rsidRPr="00DF2475">
        <w:rPr>
          <w:lang w:val="en-US"/>
        </w:rPr>
        <w:t>desperatum</w:t>
      </w:r>
      <w:proofErr w:type="spellEnd"/>
      <w:r w:rsidRPr="00DF2475">
        <w:rPr>
          <w:lang w:val="en-US"/>
        </w:rPr>
        <w:t xml:space="preserve"> </w:t>
      </w:r>
      <w:proofErr w:type="spellStart"/>
      <w:r w:rsidRPr="00DF2475">
        <w:rPr>
          <w:lang w:val="en-US"/>
        </w:rPr>
        <w:t>Ecclesiarum</w:t>
      </w:r>
      <w:proofErr w:type="spellEnd"/>
      <w:r w:rsidRPr="00DF2475">
        <w:rPr>
          <w:lang w:val="en-US"/>
        </w:rPr>
        <w:t xml:space="preserve"> </w:t>
      </w:r>
      <w:proofErr w:type="spellStart"/>
      <w:r w:rsidRPr="00DF2475">
        <w:rPr>
          <w:lang w:val="en-US"/>
        </w:rPr>
        <w:t>nostrarum</w:t>
      </w:r>
      <w:proofErr w:type="spellEnd"/>
      <w:r w:rsidRPr="00DF2475">
        <w:rPr>
          <w:lang w:val="en-US"/>
        </w:rPr>
        <w:t xml:space="preserve"> </w:t>
      </w:r>
      <w:proofErr w:type="spellStart"/>
      <w:r w:rsidRPr="00DF2475">
        <w:rPr>
          <w:lang w:val="en-US"/>
        </w:rPr>
        <w:t>statum</w:t>
      </w:r>
      <w:proofErr w:type="spellEnd"/>
      <w:r w:rsidRPr="00DF2475">
        <w:rPr>
          <w:lang w:val="en-US"/>
        </w:rPr>
        <w:t xml:space="preserve"> non </w:t>
      </w:r>
      <w:proofErr w:type="spellStart"/>
      <w:r w:rsidRPr="00DF2475">
        <w:rPr>
          <w:lang w:val="en-US"/>
        </w:rPr>
        <w:t>acerbe</w:t>
      </w:r>
      <w:proofErr w:type="spellEnd"/>
      <w:r w:rsidRPr="00DF2475">
        <w:rPr>
          <w:lang w:val="en-US"/>
        </w:rPr>
        <w:t xml:space="preserve"> </w:t>
      </w:r>
      <w:proofErr w:type="spellStart"/>
      <w:r w:rsidRPr="00DF2475">
        <w:rPr>
          <w:lang w:val="en-US"/>
        </w:rPr>
        <w:t>deploret</w:t>
      </w:r>
      <w:proofErr w:type="spellEnd"/>
      <w:r w:rsidRPr="00DF2475">
        <w:rPr>
          <w:lang w:val="en-US"/>
        </w:rPr>
        <w:t xml:space="preserve">? </w:t>
      </w:r>
      <w:proofErr w:type="spellStart"/>
      <w:r w:rsidRPr="00DF2475">
        <w:rPr>
          <w:lang w:val="en-US"/>
        </w:rPr>
        <w:t>Quis</w:t>
      </w:r>
      <w:proofErr w:type="spellEnd"/>
      <w:r w:rsidRPr="00DF2475">
        <w:rPr>
          <w:lang w:val="en-US"/>
        </w:rPr>
        <w:t xml:space="preserve"> dies nostros </w:t>
      </w:r>
      <w:proofErr w:type="spellStart"/>
      <w:r w:rsidRPr="00DF2475">
        <w:rPr>
          <w:lang w:val="en-US"/>
        </w:rPr>
        <w:t>dubitet</w:t>
      </w:r>
      <w:proofErr w:type="spellEnd"/>
      <w:r w:rsidRPr="00DF2475">
        <w:rPr>
          <w:lang w:val="en-US"/>
        </w:rPr>
        <w:t xml:space="preserve"> </w:t>
      </w:r>
      <w:proofErr w:type="spellStart"/>
      <w:r w:rsidRPr="00DF2475">
        <w:rPr>
          <w:lang w:val="en-US"/>
        </w:rPr>
        <w:t>esse</w:t>
      </w:r>
      <w:proofErr w:type="spellEnd"/>
      <w:r w:rsidRPr="00DF2475">
        <w:rPr>
          <w:lang w:val="en-US"/>
        </w:rPr>
        <w:t xml:space="preserve"> dies </w:t>
      </w:r>
      <w:proofErr w:type="spellStart"/>
      <w:r w:rsidRPr="00DF2475">
        <w:rPr>
          <w:lang w:val="en-US"/>
        </w:rPr>
        <w:t>extremos</w:t>
      </w:r>
      <w:proofErr w:type="spellEnd"/>
      <w:r w:rsidRPr="00DF2475">
        <w:rPr>
          <w:lang w:val="en-US"/>
        </w:rPr>
        <w:t xml:space="preserve">, &amp; in </w:t>
      </w:r>
      <w:proofErr w:type="spellStart"/>
      <w:r w:rsidRPr="00DF2475">
        <w:rPr>
          <w:lang w:val="en-US"/>
        </w:rPr>
        <w:t>iis</w:t>
      </w:r>
      <w:proofErr w:type="spellEnd"/>
      <w:r w:rsidRPr="00DF2475">
        <w:rPr>
          <w:lang w:val="en-US"/>
        </w:rPr>
        <w:t xml:space="preserve"> </w:t>
      </w:r>
      <w:r>
        <w:t>ϰα</w:t>
      </w:r>
      <w:proofErr w:type="spellStart"/>
      <w:r>
        <w:t>ιϱ</w:t>
      </w:r>
      <w:proofErr w:type="spellEnd"/>
      <w:r w:rsidRPr="00DF2475">
        <w:rPr>
          <w:lang w:val="en-US"/>
        </w:rPr>
        <w:t>ȣ̀</w:t>
      </w:r>
      <w:r>
        <w:t>ς</w:t>
      </w:r>
      <w:r w:rsidRPr="00DF2475">
        <w:rPr>
          <w:lang w:val="en-US"/>
        </w:rPr>
        <w:t xml:space="preserve"> </w:t>
      </w:r>
      <w:r>
        <w:t>χα</w:t>
      </w:r>
      <w:proofErr w:type="spellStart"/>
      <w:r>
        <w:t>λε</w:t>
      </w:r>
      <w:proofErr w:type="spellEnd"/>
      <w:r>
        <w:t>π</w:t>
      </w:r>
      <w:r w:rsidRPr="00DF2475">
        <w:rPr>
          <w:lang w:val="en-US"/>
        </w:rPr>
        <w:t>ȣ̀</w:t>
      </w:r>
      <w:r>
        <w:t>ς</w:t>
      </w:r>
      <w:r w:rsidRPr="00DF2475">
        <w:rPr>
          <w:lang w:val="en-US"/>
        </w:rPr>
        <w:t xml:space="preserve">? </w:t>
      </w:r>
      <w:proofErr w:type="spellStart"/>
      <w:r w:rsidRPr="00DF2475">
        <w:rPr>
          <w:lang w:val="en-US"/>
        </w:rPr>
        <w:t>quis</w:t>
      </w:r>
      <w:proofErr w:type="spellEnd"/>
      <w:r w:rsidRPr="00DF2475">
        <w:rPr>
          <w:lang w:val="en-US"/>
        </w:rPr>
        <w:t xml:space="preserve"> non </w:t>
      </w:r>
      <w:proofErr w:type="spellStart"/>
      <w:r w:rsidRPr="00DF2475">
        <w:rPr>
          <w:lang w:val="en-US"/>
        </w:rPr>
        <w:t>plerosque</w:t>
      </w:r>
      <w:proofErr w:type="spellEnd"/>
      <w:r w:rsidRPr="00DF2475">
        <w:rPr>
          <w:lang w:val="en-US"/>
        </w:rPr>
        <w:t xml:space="preserve"> </w:t>
      </w:r>
      <w:proofErr w:type="spellStart"/>
      <w:r w:rsidRPr="00DF2475">
        <w:rPr>
          <w:lang w:val="en-US"/>
        </w:rPr>
        <w:t>eorum</w:t>
      </w:r>
      <w:proofErr w:type="spellEnd"/>
      <w:r w:rsidRPr="00DF2475">
        <w:rPr>
          <w:lang w:val="en-US"/>
        </w:rPr>
        <w:t xml:space="preserve">, qui Christi </w:t>
      </w:r>
      <w:proofErr w:type="spellStart"/>
      <w:r w:rsidRPr="00DF2475">
        <w:rPr>
          <w:lang w:val="en-US"/>
        </w:rPr>
        <w:t>nomen</w:t>
      </w:r>
      <w:proofErr w:type="spellEnd"/>
      <w:r w:rsidRPr="00DF2475">
        <w:rPr>
          <w:lang w:val="en-US"/>
        </w:rPr>
        <w:t xml:space="preserve"> </w:t>
      </w:r>
      <w:proofErr w:type="spellStart"/>
      <w:r w:rsidRPr="00DF2475">
        <w:rPr>
          <w:lang w:val="en-US"/>
        </w:rPr>
        <w:t>profitentur</w:t>
      </w:r>
      <w:proofErr w:type="spellEnd"/>
      <w:r w:rsidRPr="00DF2475">
        <w:rPr>
          <w:lang w:val="en-US"/>
        </w:rPr>
        <w:t xml:space="preserve">, </w:t>
      </w:r>
      <w:proofErr w:type="spellStart"/>
      <w:r w:rsidRPr="00DF2475">
        <w:rPr>
          <w:lang w:val="en-US"/>
        </w:rPr>
        <w:t>censui</w:t>
      </w:r>
      <w:proofErr w:type="spellEnd"/>
      <w:r w:rsidRPr="00DF2475">
        <w:rPr>
          <w:lang w:val="en-US"/>
        </w:rPr>
        <w:t xml:space="preserve"> </w:t>
      </w:r>
      <w:proofErr w:type="spellStart"/>
      <w:r w:rsidRPr="00DF2475">
        <w:rPr>
          <w:lang w:val="en-US"/>
        </w:rPr>
        <w:t>incredulorum</w:t>
      </w:r>
      <w:proofErr w:type="spellEnd"/>
      <w:r w:rsidRPr="00DF2475">
        <w:rPr>
          <w:lang w:val="en-US"/>
        </w:rPr>
        <w:t xml:space="preserve"> </w:t>
      </w:r>
      <w:proofErr w:type="spellStart"/>
      <w:r w:rsidRPr="00DF2475">
        <w:rPr>
          <w:lang w:val="en-US"/>
        </w:rPr>
        <w:t>severitate</w:t>
      </w:r>
      <w:proofErr w:type="spellEnd"/>
      <w:r w:rsidRPr="00DF2475">
        <w:rPr>
          <w:lang w:val="en-US"/>
        </w:rPr>
        <w:t xml:space="preserve"> Dei ab olea </w:t>
      </w:r>
      <w:proofErr w:type="spellStart"/>
      <w:r w:rsidRPr="00DF2475">
        <w:rPr>
          <w:lang w:val="en-US"/>
        </w:rPr>
        <w:t>resecandorum</w:t>
      </w:r>
      <w:proofErr w:type="spellEnd"/>
      <w:r w:rsidRPr="00DF2475">
        <w:rPr>
          <w:lang w:val="en-US"/>
        </w:rPr>
        <w:t xml:space="preserve"> </w:t>
      </w:r>
      <w:proofErr w:type="spellStart"/>
      <w:r w:rsidRPr="00DF2475">
        <w:rPr>
          <w:lang w:val="en-US"/>
        </w:rPr>
        <w:t>includat</w:t>
      </w:r>
      <w:proofErr w:type="spellEnd"/>
      <w:r w:rsidRPr="00DF2475">
        <w:rPr>
          <w:lang w:val="en-US"/>
        </w:rPr>
        <w:t xml:space="preserve">? quid </w:t>
      </w:r>
      <w:proofErr w:type="spellStart"/>
      <w:r w:rsidRPr="00DF2475">
        <w:rPr>
          <w:lang w:val="en-US"/>
        </w:rPr>
        <w:t>namque</w:t>
      </w:r>
      <w:proofErr w:type="spellEnd"/>
      <w:r w:rsidRPr="00DF2475">
        <w:rPr>
          <w:lang w:val="en-US"/>
        </w:rPr>
        <w:t xml:space="preserve"> </w:t>
      </w:r>
      <w:proofErr w:type="spellStart"/>
      <w:r w:rsidRPr="00DF2475">
        <w:rPr>
          <w:lang w:val="en-US"/>
        </w:rPr>
        <w:t>dissoluti</w:t>
      </w:r>
      <w:proofErr w:type="spellEnd"/>
      <w:r w:rsidRPr="00DF2475">
        <w:rPr>
          <w:lang w:val="en-US"/>
        </w:rPr>
        <w:t xml:space="preserve"> &amp; </w:t>
      </w:r>
      <w:proofErr w:type="spellStart"/>
      <w:r w:rsidRPr="00DF2475">
        <w:rPr>
          <w:lang w:val="en-US"/>
        </w:rPr>
        <w:t>impii</w:t>
      </w:r>
      <w:proofErr w:type="spellEnd"/>
      <w:r w:rsidRPr="00DF2475">
        <w:rPr>
          <w:lang w:val="en-US"/>
        </w:rPr>
        <w:t xml:space="preserve"> </w:t>
      </w:r>
      <w:proofErr w:type="spellStart"/>
      <w:r w:rsidRPr="00DF2475">
        <w:rPr>
          <w:lang w:val="en-US"/>
        </w:rPr>
        <w:t>Christianorum</w:t>
      </w:r>
      <w:proofErr w:type="spellEnd"/>
      <w:r w:rsidRPr="00DF2475">
        <w:rPr>
          <w:lang w:val="en-US"/>
        </w:rPr>
        <w:t xml:space="preserve">, </w:t>
      </w:r>
      <w:proofErr w:type="spellStart"/>
      <w:r w:rsidRPr="00DF2475">
        <w:rPr>
          <w:lang w:val="en-US"/>
        </w:rPr>
        <w:t>pietatem</w:t>
      </w:r>
      <w:proofErr w:type="spellEnd"/>
      <w:r w:rsidRPr="00DF2475">
        <w:rPr>
          <w:lang w:val="en-US"/>
        </w:rPr>
        <w:t xml:space="preserve"> licet </w:t>
      </w:r>
      <w:proofErr w:type="spellStart"/>
      <w:r w:rsidRPr="00DF2475">
        <w:rPr>
          <w:lang w:val="en-US"/>
        </w:rPr>
        <w:t>simulantium</w:t>
      </w:r>
      <w:proofErr w:type="spellEnd"/>
      <w:r w:rsidRPr="00DF2475">
        <w:rPr>
          <w:lang w:val="en-US"/>
        </w:rPr>
        <w:t xml:space="preserve">, </w:t>
      </w:r>
      <w:proofErr w:type="spellStart"/>
      <w:r w:rsidRPr="00DF2475">
        <w:rPr>
          <w:lang w:val="en-US"/>
        </w:rPr>
        <w:t>virtutem</w:t>
      </w:r>
      <w:proofErr w:type="spellEnd"/>
      <w:r w:rsidRPr="00DF2475">
        <w:rPr>
          <w:lang w:val="en-US"/>
        </w:rPr>
        <w:t xml:space="preserve"> </w:t>
      </w:r>
      <w:proofErr w:type="spellStart"/>
      <w:r w:rsidRPr="00DF2475">
        <w:rPr>
          <w:lang w:val="en-US"/>
        </w:rPr>
        <w:t>tamen</w:t>
      </w:r>
      <w:proofErr w:type="spellEnd"/>
      <w:r w:rsidRPr="00DF2475">
        <w:rPr>
          <w:lang w:val="en-US"/>
        </w:rPr>
        <w:t xml:space="preserve"> </w:t>
      </w:r>
      <w:proofErr w:type="spellStart"/>
      <w:r w:rsidRPr="00DF2475">
        <w:rPr>
          <w:lang w:val="en-US"/>
        </w:rPr>
        <w:t>ejus</w:t>
      </w:r>
      <w:proofErr w:type="spellEnd"/>
      <w:r w:rsidRPr="00DF2475">
        <w:rPr>
          <w:lang w:val="en-US"/>
        </w:rPr>
        <w:t xml:space="preserve"> </w:t>
      </w:r>
      <w:proofErr w:type="spellStart"/>
      <w:r w:rsidRPr="00DF2475">
        <w:rPr>
          <w:lang w:val="en-US"/>
        </w:rPr>
        <w:t>negantium</w:t>
      </w:r>
      <w:proofErr w:type="spellEnd"/>
      <w:r w:rsidRPr="00DF2475">
        <w:rPr>
          <w:lang w:val="en-US"/>
        </w:rPr>
        <w:t xml:space="preserve">, &amp; </w:t>
      </w:r>
      <w:proofErr w:type="spellStart"/>
      <w:r w:rsidRPr="00DF2475">
        <w:rPr>
          <w:lang w:val="en-US"/>
        </w:rPr>
        <w:t>accedente</w:t>
      </w:r>
      <w:proofErr w:type="spellEnd"/>
      <w:r w:rsidRPr="00DF2475">
        <w:rPr>
          <w:lang w:val="en-US"/>
        </w:rPr>
        <w:t xml:space="preserve"> </w:t>
      </w:r>
      <w:proofErr w:type="spellStart"/>
      <w:r w:rsidRPr="00DF2475">
        <w:rPr>
          <w:lang w:val="en-US"/>
        </w:rPr>
        <w:t>abusu</w:t>
      </w:r>
      <w:proofErr w:type="spellEnd"/>
      <w:r w:rsidRPr="00DF2475">
        <w:rPr>
          <w:lang w:val="en-US"/>
        </w:rPr>
        <w:t xml:space="preserve"> </w:t>
      </w:r>
      <w:proofErr w:type="spellStart"/>
      <w:r w:rsidRPr="00DF2475">
        <w:rPr>
          <w:lang w:val="en-US"/>
        </w:rPr>
        <w:t>divinae</w:t>
      </w:r>
      <w:proofErr w:type="spellEnd"/>
      <w:r w:rsidRPr="00DF2475">
        <w:rPr>
          <w:lang w:val="en-US"/>
        </w:rPr>
        <w:t xml:space="preserve"> </w:t>
      </w:r>
      <w:proofErr w:type="spellStart"/>
      <w:r w:rsidRPr="00DF2475">
        <w:rPr>
          <w:lang w:val="en-US"/>
        </w:rPr>
        <w:t>longanimitatis</w:t>
      </w:r>
      <w:proofErr w:type="spellEnd"/>
      <w:r w:rsidRPr="00DF2475">
        <w:rPr>
          <w:lang w:val="en-US"/>
        </w:rPr>
        <w:t xml:space="preserve"> </w:t>
      </w:r>
      <w:proofErr w:type="spellStart"/>
      <w:r w:rsidRPr="00DF2475">
        <w:rPr>
          <w:lang w:val="en-US"/>
        </w:rPr>
        <w:t>atque</w:t>
      </w:r>
      <w:proofErr w:type="spellEnd"/>
      <w:r w:rsidRPr="00DF2475">
        <w:rPr>
          <w:lang w:val="en-US"/>
        </w:rPr>
        <w:t xml:space="preserve"> </w:t>
      </w:r>
      <w:proofErr w:type="spellStart"/>
      <w:r>
        <w:t>χϱηϛότητ</w:t>
      </w:r>
      <w:proofErr w:type="spellEnd"/>
      <w:r>
        <w:t>ας</w:t>
      </w:r>
      <w:r w:rsidRPr="00DF2475">
        <w:rPr>
          <w:lang w:val="en-US"/>
        </w:rPr>
        <w:t xml:space="preserve"> </w:t>
      </w:r>
      <w:proofErr w:type="spellStart"/>
      <w:r w:rsidRPr="00DF2475">
        <w:rPr>
          <w:lang w:val="en-US"/>
        </w:rPr>
        <w:t>iram</w:t>
      </w:r>
      <w:proofErr w:type="spellEnd"/>
      <w:r w:rsidRPr="00DF2475">
        <w:rPr>
          <w:lang w:val="en-US"/>
        </w:rPr>
        <w:t xml:space="preserve"> </w:t>
      </w:r>
      <w:proofErr w:type="spellStart"/>
      <w:r w:rsidRPr="00DF2475">
        <w:rPr>
          <w:lang w:val="en-US"/>
        </w:rPr>
        <w:t>velut</w:t>
      </w:r>
      <w:proofErr w:type="spellEnd"/>
      <w:r w:rsidRPr="00DF2475">
        <w:rPr>
          <w:lang w:val="en-US"/>
        </w:rPr>
        <w:t xml:space="preserve"> </w:t>
      </w:r>
      <w:proofErr w:type="spellStart"/>
      <w:r w:rsidRPr="00DF2475">
        <w:rPr>
          <w:lang w:val="en-US"/>
        </w:rPr>
        <w:t>thesaurum</w:t>
      </w:r>
      <w:proofErr w:type="spellEnd"/>
      <w:r w:rsidRPr="00DF2475">
        <w:rPr>
          <w:lang w:val="en-US"/>
        </w:rPr>
        <w:t xml:space="preserve"> </w:t>
      </w:r>
      <w:proofErr w:type="spellStart"/>
      <w:r w:rsidRPr="00DF2475">
        <w:rPr>
          <w:lang w:val="en-US"/>
        </w:rPr>
        <w:t>sibi</w:t>
      </w:r>
      <w:proofErr w:type="spellEnd"/>
      <w:r w:rsidRPr="00DF2475">
        <w:rPr>
          <w:lang w:val="en-US"/>
        </w:rPr>
        <w:t xml:space="preserve"> </w:t>
      </w:r>
      <w:proofErr w:type="spellStart"/>
      <w:r w:rsidRPr="00DF2475">
        <w:rPr>
          <w:lang w:val="en-US"/>
        </w:rPr>
        <w:t>coacervantium</w:t>
      </w:r>
      <w:proofErr w:type="spellEnd"/>
      <w:r w:rsidRPr="00DF2475">
        <w:rPr>
          <w:lang w:val="en-US"/>
        </w:rPr>
        <w:t xml:space="preserve"> mores </w:t>
      </w:r>
      <w:proofErr w:type="spellStart"/>
      <w:r w:rsidRPr="00DF2475">
        <w:rPr>
          <w:lang w:val="en-US"/>
        </w:rPr>
        <w:t>hodie</w:t>
      </w:r>
      <w:proofErr w:type="spellEnd"/>
      <w:r w:rsidRPr="00DF2475">
        <w:rPr>
          <w:lang w:val="en-US"/>
        </w:rPr>
        <w:t xml:space="preserve"> </w:t>
      </w:r>
      <w:proofErr w:type="spellStart"/>
      <w:r w:rsidRPr="00DF2475">
        <w:rPr>
          <w:lang w:val="en-US"/>
        </w:rPr>
        <w:t>aliud</w:t>
      </w:r>
      <w:proofErr w:type="spellEnd"/>
      <w:r w:rsidRPr="00DF2475">
        <w:rPr>
          <w:lang w:val="en-US"/>
        </w:rPr>
        <w:t xml:space="preserve"> sunt, </w:t>
      </w:r>
      <w:proofErr w:type="spellStart"/>
      <w:r w:rsidRPr="00DF2475">
        <w:rPr>
          <w:lang w:val="en-US"/>
        </w:rPr>
        <w:t>quam</w:t>
      </w:r>
      <w:proofErr w:type="spellEnd"/>
      <w:r w:rsidRPr="00DF2475">
        <w:rPr>
          <w:lang w:val="en-US"/>
        </w:rPr>
        <w:t xml:space="preserve"> </w:t>
      </w:r>
      <w:proofErr w:type="spellStart"/>
      <w:r w:rsidRPr="00DF2475">
        <w:rPr>
          <w:lang w:val="en-US"/>
        </w:rPr>
        <w:t>nefandae</w:t>
      </w:r>
      <w:proofErr w:type="spellEnd"/>
      <w:r w:rsidRPr="00DF2475">
        <w:rPr>
          <w:lang w:val="en-US"/>
        </w:rPr>
        <w:t xml:space="preserve"> </w:t>
      </w:r>
      <w:proofErr w:type="spellStart"/>
      <w:r w:rsidRPr="00DF2475">
        <w:rPr>
          <w:lang w:val="en-US"/>
        </w:rPr>
        <w:t>incredulitatis</w:t>
      </w:r>
      <w:proofErr w:type="spellEnd"/>
      <w:r w:rsidRPr="00DF2475">
        <w:rPr>
          <w:lang w:val="en-US"/>
        </w:rPr>
        <w:t xml:space="preserve"> testes </w:t>
      </w:r>
      <w:proofErr w:type="spellStart"/>
      <w:r w:rsidRPr="00DF2475">
        <w:rPr>
          <w:lang w:val="en-US"/>
        </w:rPr>
        <w:t>atque</w:t>
      </w:r>
      <w:proofErr w:type="spellEnd"/>
      <w:r w:rsidRPr="00DF2475">
        <w:rPr>
          <w:lang w:val="en-US"/>
        </w:rPr>
        <w:t xml:space="preserve"> </w:t>
      </w:r>
      <w:proofErr w:type="spellStart"/>
      <w:r w:rsidRPr="00DF2475">
        <w:rPr>
          <w:lang w:val="en-US"/>
        </w:rPr>
        <w:t>praecones</w:t>
      </w:r>
      <w:proofErr w:type="spellEnd"/>
      <w:r w:rsidRPr="00DF2475">
        <w:rPr>
          <w:lang w:val="en-US"/>
        </w:rPr>
        <w:t xml:space="preserve"> </w:t>
      </w:r>
      <w:proofErr w:type="spellStart"/>
      <w:r w:rsidRPr="00DF2475">
        <w:rPr>
          <w:lang w:val="en-US"/>
        </w:rPr>
        <w:t>publici</w:t>
      </w:r>
      <w:proofErr w:type="spellEnd"/>
      <w:r w:rsidRPr="00DF2475">
        <w:rPr>
          <w:lang w:val="en-US"/>
        </w:rPr>
        <w:t xml:space="preserve">. </w:t>
      </w:r>
      <w:r>
        <w:t xml:space="preserve">Wie vor diesem die Juden/ soviel an ihnen war/ verwehret/ das den Heyden das Evangelium nicht verkündiget würde/ also thun die Christen nicht anders mit ihren </w:t>
      </w:r>
      <w:proofErr w:type="spellStart"/>
      <w:r>
        <w:t>schädligsten</w:t>
      </w:r>
      <w:proofErr w:type="spellEnd"/>
      <w:r>
        <w:t xml:space="preserve"> </w:t>
      </w:r>
      <w:proofErr w:type="spellStart"/>
      <w:r>
        <w:t>ärgernüssen</w:t>
      </w:r>
      <w:proofErr w:type="spellEnd"/>
      <w:r>
        <w:t xml:space="preserve">/ </w:t>
      </w:r>
      <w:proofErr w:type="spellStart"/>
      <w:r>
        <w:t>gottlosigkeit</w:t>
      </w:r>
      <w:proofErr w:type="spellEnd"/>
      <w:r>
        <w:t xml:space="preserve">/ </w:t>
      </w:r>
      <w:proofErr w:type="spellStart"/>
      <w:r>
        <w:t>heucheley</w:t>
      </w:r>
      <w:proofErr w:type="spellEnd"/>
      <w:r>
        <w:t xml:space="preserve">/ </w:t>
      </w:r>
      <w:proofErr w:type="spellStart"/>
      <w:r>
        <w:t>nngerechtigkeit</w:t>
      </w:r>
      <w:proofErr w:type="spellEnd"/>
      <w:r>
        <w:t xml:space="preserve">/ </w:t>
      </w:r>
      <w:proofErr w:type="spellStart"/>
      <w:r>
        <w:t>triegerey</w:t>
      </w:r>
      <w:proofErr w:type="spellEnd"/>
      <w:r>
        <w:t xml:space="preserve">/ </w:t>
      </w:r>
      <w:proofErr w:type="spellStart"/>
      <w:r>
        <w:t>unreinigkeit</w:t>
      </w:r>
      <w:proofErr w:type="spellEnd"/>
      <w:r>
        <w:t xml:space="preserve">/ andern erschrecklichen </w:t>
      </w:r>
      <w:proofErr w:type="spellStart"/>
      <w:r>
        <w:t>lastern</w:t>
      </w:r>
      <w:proofErr w:type="spellEnd"/>
      <w:r>
        <w:t xml:space="preserve">/ </w:t>
      </w:r>
      <w:proofErr w:type="spellStart"/>
      <w:r>
        <w:t>spaltungen</w:t>
      </w:r>
      <w:proofErr w:type="spellEnd"/>
      <w:r>
        <w:t xml:space="preserve">/ </w:t>
      </w:r>
      <w:proofErr w:type="spellStart"/>
      <w:r>
        <w:t>haß</w:t>
      </w:r>
      <w:proofErr w:type="spellEnd"/>
      <w:r>
        <w:t xml:space="preserve">/ streiten/ grausamen und erschrecklichen kriegen/ sonderlich aber welches das </w:t>
      </w:r>
      <w:proofErr w:type="spellStart"/>
      <w:r>
        <w:t>hauptwerck</w:t>
      </w:r>
      <w:proofErr w:type="spellEnd"/>
      <w:r>
        <w:t xml:space="preserve"> ist/ in dem sie leider das band der heiligsten brüderschafft </w:t>
      </w:r>
      <w:proofErr w:type="spellStart"/>
      <w:r>
        <w:t>zurissen</w:t>
      </w:r>
      <w:proofErr w:type="spellEnd"/>
      <w:r>
        <w:t xml:space="preserve">/ als daß sie so </w:t>
      </w:r>
      <w:proofErr w:type="spellStart"/>
      <w:r>
        <w:t>wol</w:t>
      </w:r>
      <w:proofErr w:type="spellEnd"/>
      <w:r>
        <w:t xml:space="preserve"> ihr eigen heil </w:t>
      </w:r>
      <w:proofErr w:type="spellStart"/>
      <w:r>
        <w:t>wegwerffen</w:t>
      </w:r>
      <w:proofErr w:type="spellEnd"/>
      <w:r>
        <w:t xml:space="preserve">/ als auch die </w:t>
      </w:r>
      <w:proofErr w:type="spellStart"/>
      <w:r>
        <w:t>seligkeit</w:t>
      </w:r>
      <w:proofErr w:type="spellEnd"/>
      <w:r>
        <w:t xml:space="preserve"> der </w:t>
      </w:r>
      <w:proofErr w:type="spellStart"/>
      <w:r>
        <w:t>Jůden</w:t>
      </w:r>
      <w:proofErr w:type="spellEnd"/>
      <w:r>
        <w:t xml:space="preserve"> und anderer </w:t>
      </w:r>
      <w:proofErr w:type="spellStart"/>
      <w:r>
        <w:t>Unglaubigen</w:t>
      </w:r>
      <w:proofErr w:type="spellEnd"/>
      <w:r>
        <w:t xml:space="preserve">/ welche sie befördern und zu </w:t>
      </w:r>
      <w:proofErr w:type="spellStart"/>
      <w:r>
        <w:t>wege</w:t>
      </w:r>
      <w:proofErr w:type="spellEnd"/>
      <w:r>
        <w:t xml:space="preserve"> bringen </w:t>
      </w:r>
      <w:proofErr w:type="spellStart"/>
      <w:r>
        <w:t>solten</w:t>
      </w:r>
      <w:proofErr w:type="spellEnd"/>
      <w:r>
        <w:t xml:space="preserve">/ verhindern. Wann dann aber solche dinge/ die mit dem seligmachenden glauben durch </w:t>
      </w:r>
      <w:proofErr w:type="spellStart"/>
      <w:r>
        <w:t>auß</w:t>
      </w:r>
      <w:proofErr w:type="spellEnd"/>
      <w:r>
        <w:t xml:space="preserve"> nicht stehen können/ unter uns am </w:t>
      </w:r>
      <w:proofErr w:type="spellStart"/>
      <w:r>
        <w:t>stärckesten</w:t>
      </w:r>
      <w:proofErr w:type="spellEnd"/>
      <w:r>
        <w:t xml:space="preserve"> herrschen/ wer </w:t>
      </w:r>
      <w:proofErr w:type="spellStart"/>
      <w:r>
        <w:t>solte</w:t>
      </w:r>
      <w:proofErr w:type="spellEnd"/>
      <w:r>
        <w:t xml:space="preserve"> dann nicht den verderbtesten/ gefährlichsten und fast </w:t>
      </w:r>
      <w:proofErr w:type="spellStart"/>
      <w:r>
        <w:t>verzweiffelten</w:t>
      </w:r>
      <w:proofErr w:type="spellEnd"/>
      <w:r>
        <w:t xml:space="preserve"> zustand unserer </w:t>
      </w:r>
      <w:proofErr w:type="spellStart"/>
      <w:r>
        <w:t>kirchen</w:t>
      </w:r>
      <w:proofErr w:type="spellEnd"/>
      <w:r>
        <w:t xml:space="preserve"> bitterlich beweinen? Wer </w:t>
      </w:r>
      <w:proofErr w:type="spellStart"/>
      <w:r>
        <w:t>solte</w:t>
      </w:r>
      <w:proofErr w:type="spellEnd"/>
      <w:r>
        <w:t xml:space="preserve"> </w:t>
      </w:r>
      <w:proofErr w:type="spellStart"/>
      <w:r>
        <w:t>zweifflen</w:t>
      </w:r>
      <w:proofErr w:type="spellEnd"/>
      <w:r>
        <w:t xml:space="preserve">/ daß nicht unsere tage von den letzten und recht schwere </w:t>
      </w:r>
      <w:proofErr w:type="spellStart"/>
      <w:r>
        <w:t>zeiten</w:t>
      </w:r>
      <w:proofErr w:type="spellEnd"/>
      <w:r>
        <w:t xml:space="preserve"> </w:t>
      </w:r>
      <w:proofErr w:type="spellStart"/>
      <w:r>
        <w:t>seyen</w:t>
      </w:r>
      <w:proofErr w:type="spellEnd"/>
      <w:r>
        <w:t xml:space="preserve">? Wer </w:t>
      </w:r>
      <w:proofErr w:type="spellStart"/>
      <w:r>
        <w:t>solte</w:t>
      </w:r>
      <w:proofErr w:type="spellEnd"/>
      <w:r>
        <w:t xml:space="preserve"> nicht die meiste unter den </w:t>
      </w:r>
      <w:proofErr w:type="spellStart"/>
      <w:r>
        <w:t>jenigen</w:t>
      </w:r>
      <w:proofErr w:type="spellEnd"/>
      <w:r>
        <w:t xml:space="preserve">/ so Christi Namen bekennen/ unter die zahl setzen der </w:t>
      </w:r>
      <w:proofErr w:type="spellStart"/>
      <w:r>
        <w:t>jenigen</w:t>
      </w:r>
      <w:proofErr w:type="spellEnd"/>
      <w:r>
        <w:t xml:space="preserve">/ die </w:t>
      </w:r>
      <w:proofErr w:type="spellStart"/>
      <w:r>
        <w:t>umb</w:t>
      </w:r>
      <w:proofErr w:type="spellEnd"/>
      <w:r>
        <w:t xml:space="preserve"> ihres </w:t>
      </w:r>
      <w:proofErr w:type="spellStart"/>
      <w:r>
        <w:t>unglaubens</w:t>
      </w:r>
      <w:proofErr w:type="spellEnd"/>
      <w:r>
        <w:t xml:space="preserve"> willen durch </w:t>
      </w:r>
      <w:proofErr w:type="spellStart"/>
      <w:r>
        <w:t>GOttes</w:t>
      </w:r>
      <w:proofErr w:type="spellEnd"/>
      <w:r>
        <w:t xml:space="preserve"> strenges </w:t>
      </w:r>
      <w:proofErr w:type="spellStart"/>
      <w:r>
        <w:t>gericht</w:t>
      </w:r>
      <w:proofErr w:type="spellEnd"/>
      <w:r>
        <w:t xml:space="preserve"> sollen </w:t>
      </w:r>
      <w:proofErr w:type="spellStart"/>
      <w:r>
        <w:t>außgehauen</w:t>
      </w:r>
      <w:proofErr w:type="spellEnd"/>
      <w:r>
        <w:t xml:space="preserve"> werden? dann was ist das gottlose und verruchte leben der Christen/ die sich der </w:t>
      </w:r>
      <w:proofErr w:type="spellStart"/>
      <w:r>
        <w:t>gottseligkeit</w:t>
      </w:r>
      <w:proofErr w:type="spellEnd"/>
      <w:r>
        <w:t xml:space="preserve"> </w:t>
      </w:r>
      <w:proofErr w:type="spellStart"/>
      <w:r>
        <w:t>äusserlich</w:t>
      </w:r>
      <w:proofErr w:type="spellEnd"/>
      <w:r>
        <w:t xml:space="preserve"> annehmen/ aber </w:t>
      </w:r>
      <w:proofErr w:type="spellStart"/>
      <w:r>
        <w:t>dero</w:t>
      </w:r>
      <w:proofErr w:type="spellEnd"/>
      <w:r>
        <w:t xml:space="preserve"> </w:t>
      </w:r>
      <w:proofErr w:type="spellStart"/>
      <w:r>
        <w:t>krafft</w:t>
      </w:r>
      <w:proofErr w:type="spellEnd"/>
      <w:r>
        <w:t xml:space="preserve"> verläugnen/ und durch </w:t>
      </w:r>
      <w:proofErr w:type="spellStart"/>
      <w:r>
        <w:t>mißbrauch</w:t>
      </w:r>
      <w:proofErr w:type="spellEnd"/>
      <w:r>
        <w:t xml:space="preserve"> der göttlichen </w:t>
      </w:r>
      <w:proofErr w:type="spellStart"/>
      <w:r>
        <w:t>langmuht</w:t>
      </w:r>
      <w:proofErr w:type="spellEnd"/>
      <w:r>
        <w:t xml:space="preserve"> und </w:t>
      </w:r>
      <w:proofErr w:type="spellStart"/>
      <w:r>
        <w:t>gütigkeit</w:t>
      </w:r>
      <w:proofErr w:type="spellEnd"/>
      <w:r>
        <w:t xml:space="preserve"> ihnen den </w:t>
      </w:r>
      <w:proofErr w:type="spellStart"/>
      <w:r>
        <w:t>zorn</w:t>
      </w:r>
      <w:proofErr w:type="spellEnd"/>
      <w:r>
        <w:t xml:space="preserve"> als einen </w:t>
      </w:r>
      <w:proofErr w:type="spellStart"/>
      <w:r>
        <w:t>schatz</w:t>
      </w:r>
      <w:proofErr w:type="spellEnd"/>
      <w:r>
        <w:t xml:space="preserve"> zusammen </w:t>
      </w:r>
      <w:proofErr w:type="spellStart"/>
      <w:r>
        <w:t>sammlen</w:t>
      </w:r>
      <w:proofErr w:type="spellEnd"/>
      <w:r>
        <w:t xml:space="preserve">/ heut zu tag anders/ als ein zeuge/ so sie </w:t>
      </w:r>
      <w:proofErr w:type="spellStart"/>
      <w:r>
        <w:t>offentlich</w:t>
      </w:r>
      <w:proofErr w:type="spellEnd"/>
      <w:r>
        <w:t xml:space="preserve"> deß </w:t>
      </w:r>
      <w:proofErr w:type="spellStart"/>
      <w:r>
        <w:t>boßhafftigen</w:t>
      </w:r>
      <w:proofErr w:type="spellEnd"/>
      <w:r>
        <w:t xml:space="preserve"> </w:t>
      </w:r>
      <w:proofErr w:type="spellStart"/>
      <w:r>
        <w:t>unglaubens</w:t>
      </w:r>
      <w:proofErr w:type="spellEnd"/>
      <w:r>
        <w:t xml:space="preserve"> überzeuget/ und als solche </w:t>
      </w:r>
      <w:proofErr w:type="spellStart"/>
      <w:r>
        <w:t>außruffet</w:t>
      </w:r>
      <w:proofErr w:type="spellEnd"/>
      <w:r>
        <w:t xml:space="preserve">. </w:t>
      </w:r>
    </w:p>
    <w:p w14:paraId="33A9223D" w14:textId="77777777" w:rsidR="00F30817" w:rsidRDefault="00F30817" w:rsidP="00F30817">
      <w:pPr>
        <w:pStyle w:val="StandardWeb"/>
      </w:pPr>
      <w:proofErr w:type="spellStart"/>
      <w:r>
        <w:t>Nechst</w:t>
      </w:r>
      <w:proofErr w:type="spellEnd"/>
      <w:r>
        <w:t xml:space="preserve"> denen ärgern sich auch an uns allerhand </w:t>
      </w:r>
      <w:proofErr w:type="spellStart"/>
      <w:r>
        <w:t>irrglaubige</w:t>
      </w:r>
      <w:proofErr w:type="spellEnd"/>
      <w:r>
        <w:t xml:space="preserve">/ </w:t>
      </w:r>
      <w:proofErr w:type="spellStart"/>
      <w:r>
        <w:t>vornemlich</w:t>
      </w:r>
      <w:proofErr w:type="spellEnd"/>
      <w:r>
        <w:t xml:space="preserve"> aber die gegen uns </w:t>
      </w:r>
      <w:proofErr w:type="spellStart"/>
      <w:r>
        <w:t>seindselige</w:t>
      </w:r>
      <w:proofErr w:type="spellEnd"/>
      <w:r>
        <w:t xml:space="preserve"> Papisten machen deß </w:t>
      </w:r>
      <w:proofErr w:type="spellStart"/>
      <w:r>
        <w:t>pralens</w:t>
      </w:r>
      <w:proofErr w:type="spellEnd"/>
      <w:r>
        <w:t xml:space="preserve"> darüber kein ende: gleich als wäre dieses die </w:t>
      </w:r>
      <w:proofErr w:type="spellStart"/>
      <w:r>
        <w:t>frucht</w:t>
      </w:r>
      <w:proofErr w:type="spellEnd"/>
      <w:r>
        <w:t xml:space="preserve"> der lehre deß Evangelii und Reformation </w:t>
      </w:r>
      <w:proofErr w:type="spellStart"/>
      <w:r>
        <w:t>Lutheri</w:t>
      </w:r>
      <w:proofErr w:type="spellEnd"/>
      <w:r>
        <w:t xml:space="preserve">. Wie dann ihre </w:t>
      </w:r>
      <w:proofErr w:type="spellStart"/>
      <w:r>
        <w:t>vorwürffe</w:t>
      </w:r>
      <w:proofErr w:type="spellEnd"/>
      <w:r>
        <w:t xml:space="preserve"> in </w:t>
      </w:r>
      <w:proofErr w:type="spellStart"/>
      <w:r>
        <w:t>offentlichen</w:t>
      </w:r>
      <w:proofErr w:type="spellEnd"/>
      <w:r>
        <w:t xml:space="preserve"> </w:t>
      </w:r>
      <w:proofErr w:type="spellStart"/>
      <w:r>
        <w:t>schrifften</w:t>
      </w:r>
      <w:proofErr w:type="spellEnd"/>
      <w:r>
        <w:t xml:space="preserve"> an dem tage </w:t>
      </w:r>
      <w:proofErr w:type="spellStart"/>
      <w:r>
        <w:t>ligen</w:t>
      </w:r>
      <w:proofErr w:type="spellEnd"/>
      <w:r>
        <w:t xml:space="preserve">/ und </w:t>
      </w:r>
      <w:proofErr w:type="spellStart"/>
      <w:r>
        <w:t>obwol</w:t>
      </w:r>
      <w:proofErr w:type="spellEnd"/>
      <w:r>
        <w:t xml:space="preserve"> solche </w:t>
      </w:r>
      <w:proofErr w:type="spellStart"/>
      <w:r>
        <w:t>einwürffe</w:t>
      </w:r>
      <w:proofErr w:type="spellEnd"/>
      <w:r>
        <w:t xml:space="preserve"> von gottseligen </w:t>
      </w:r>
      <w:proofErr w:type="spellStart"/>
      <w:r>
        <w:t>lehrern</w:t>
      </w:r>
      <w:proofErr w:type="spellEnd"/>
      <w:r>
        <w:t xml:space="preserve"> längstens beantwortet worden (wie noch erst </w:t>
      </w:r>
      <w:proofErr w:type="spellStart"/>
      <w:r>
        <w:t>kůrtzlich</w:t>
      </w:r>
      <w:proofErr w:type="spellEnd"/>
      <w:r>
        <w:t xml:space="preserve">/ mein in dem Herrn vielgeliebter Freund und Bruder Herr D. </w:t>
      </w:r>
      <w:proofErr w:type="spellStart"/>
      <w:r>
        <w:t>Wilh</w:t>
      </w:r>
      <w:proofErr w:type="spellEnd"/>
      <w:r>
        <w:t xml:space="preserve">. </w:t>
      </w:r>
      <w:proofErr w:type="spellStart"/>
      <w:r>
        <w:t>Zeschius</w:t>
      </w:r>
      <w:proofErr w:type="spellEnd"/>
      <w:r>
        <w:t xml:space="preserve">, in seinem 2. Theil der </w:t>
      </w:r>
      <w:proofErr w:type="spellStart"/>
      <w:r>
        <w:t>vertheidigung</w:t>
      </w:r>
      <w:proofErr w:type="spellEnd"/>
      <w:r>
        <w:t xml:space="preserve"> wider P. </w:t>
      </w:r>
      <w:proofErr w:type="spellStart"/>
      <w:r>
        <w:t>sevenstern</w:t>
      </w:r>
      <w:proofErr w:type="spellEnd"/>
      <w:r>
        <w:t xml:space="preserve">. c. 5. art. 2. p. 940. den </w:t>
      </w:r>
      <w:proofErr w:type="spellStart"/>
      <w:r>
        <w:t>widersachern</w:t>
      </w:r>
      <w:proofErr w:type="spellEnd"/>
      <w:r>
        <w:t xml:space="preserve"> den </w:t>
      </w:r>
      <w:proofErr w:type="spellStart"/>
      <w:r>
        <w:t>mund</w:t>
      </w:r>
      <w:proofErr w:type="spellEnd"/>
      <w:r>
        <w:t xml:space="preserve"> </w:t>
      </w:r>
      <w:proofErr w:type="spellStart"/>
      <w:r>
        <w:t>gestopffet</w:t>
      </w:r>
      <w:proofErr w:type="spellEnd"/>
      <w:r>
        <w:t xml:space="preserve">) unterlassen sie </w:t>
      </w:r>
      <w:proofErr w:type="spellStart"/>
      <w:r>
        <w:t>gleichwol</w:t>
      </w:r>
      <w:proofErr w:type="spellEnd"/>
      <w:r>
        <w:t xml:space="preserve"> nicht/ solches immer zu widerholen/ und mit solchem vorgeben/ die schwache unter uns irr zu </w:t>
      </w:r>
      <w:proofErr w:type="spellStart"/>
      <w:r>
        <w:t>ma</w:t>
      </w:r>
      <w:proofErr w:type="spellEnd"/>
      <w:r>
        <w:t xml:space="preserve"> </w:t>
      </w:r>
      <w:proofErr w:type="spellStart"/>
      <w:r>
        <w:t>chen</w:t>
      </w:r>
      <w:proofErr w:type="spellEnd"/>
      <w:r>
        <w:t xml:space="preserve">/ die ihrige aber in dem </w:t>
      </w:r>
      <w:proofErr w:type="spellStart"/>
      <w:r>
        <w:t>eckel</w:t>
      </w:r>
      <w:proofErr w:type="spellEnd"/>
      <w:r>
        <w:t xml:space="preserve"> vor unserer Religion zu </w:t>
      </w:r>
      <w:proofErr w:type="spellStart"/>
      <w:r>
        <w:t>stärcken</w:t>
      </w:r>
      <w:proofErr w:type="spellEnd"/>
      <w:r>
        <w:t xml:space="preserve">. </w:t>
      </w:r>
    </w:p>
    <w:p w14:paraId="7A93438A" w14:textId="77777777" w:rsidR="00F30817" w:rsidRDefault="00F30817" w:rsidP="00F30817">
      <w:pPr>
        <w:pStyle w:val="StandardWeb"/>
      </w:pPr>
      <w:proofErr w:type="spellStart"/>
      <w:r>
        <w:t>Nechst</w:t>
      </w:r>
      <w:proofErr w:type="spellEnd"/>
      <w:r>
        <w:t xml:space="preserve"> denen sind viel andere/ auch einige gute </w:t>
      </w:r>
      <w:proofErr w:type="spellStart"/>
      <w:r>
        <w:t>gemüther</w:t>
      </w:r>
      <w:proofErr w:type="spellEnd"/>
      <w:r>
        <w:t xml:space="preserve">/ die </w:t>
      </w:r>
      <w:proofErr w:type="spellStart"/>
      <w:r>
        <w:t>herauß</w:t>
      </w:r>
      <w:proofErr w:type="spellEnd"/>
      <w:r>
        <w:t xml:space="preserve"> </w:t>
      </w:r>
      <w:proofErr w:type="spellStart"/>
      <w:r>
        <w:t>auff</w:t>
      </w:r>
      <w:proofErr w:type="spellEnd"/>
      <w:r>
        <w:t xml:space="preserve"> die </w:t>
      </w:r>
      <w:proofErr w:type="spellStart"/>
      <w:r>
        <w:t>gedancken</w:t>
      </w:r>
      <w:proofErr w:type="spellEnd"/>
      <w:r>
        <w:t xml:space="preserve"> gekommen: Wir steckten noch so </w:t>
      </w:r>
      <w:proofErr w:type="spellStart"/>
      <w:r>
        <w:t>wol</w:t>
      </w:r>
      <w:proofErr w:type="spellEnd"/>
      <w:r>
        <w:t xml:space="preserve"> in Babel/ als die Römische </w:t>
      </w:r>
      <w:proofErr w:type="spellStart"/>
      <w:r>
        <w:t>kirche</w:t>
      </w:r>
      <w:proofErr w:type="spellEnd"/>
      <w:r>
        <w:t xml:space="preserve">/ und könnten also deß </w:t>
      </w:r>
      <w:proofErr w:type="spellStart"/>
      <w:r>
        <w:t>außgangs</w:t>
      </w:r>
      <w:proofErr w:type="spellEnd"/>
      <w:r>
        <w:t xml:space="preserve"> uns nicht rühmen. </w:t>
      </w:r>
    </w:p>
    <w:p w14:paraId="7E930CF9" w14:textId="77777777" w:rsidR="00F30817" w:rsidRDefault="00F30817" w:rsidP="00F30817">
      <w:pPr>
        <w:pStyle w:val="StandardWeb"/>
      </w:pPr>
      <w:r>
        <w:lastRenderedPageBreak/>
        <w:t xml:space="preserve">Sonderlich aber ist es allein </w:t>
      </w:r>
      <w:proofErr w:type="spellStart"/>
      <w:r>
        <w:t>GOtt</w:t>
      </w:r>
      <w:proofErr w:type="spellEnd"/>
      <w:r>
        <w:t xml:space="preserve"> bekannt/ mit was </w:t>
      </w:r>
      <w:proofErr w:type="spellStart"/>
      <w:r>
        <w:t>wehemuht</w:t>
      </w:r>
      <w:proofErr w:type="spellEnd"/>
      <w:r>
        <w:t xml:space="preserve"> gottselige </w:t>
      </w:r>
      <w:proofErr w:type="spellStart"/>
      <w:r>
        <w:t>hertzen</w:t>
      </w:r>
      <w:proofErr w:type="spellEnd"/>
      <w:r>
        <w:t xml:space="preserve">/ solches betrübliche wesen ansehen/ und mit wie viel tausend </w:t>
      </w:r>
      <w:proofErr w:type="spellStart"/>
      <w:r>
        <w:t>seufftzen</w:t>
      </w:r>
      <w:proofErr w:type="spellEnd"/>
      <w:r>
        <w:t xml:space="preserve"> und </w:t>
      </w:r>
      <w:proofErr w:type="spellStart"/>
      <w:r>
        <w:t>thränen</w:t>
      </w:r>
      <w:proofErr w:type="spellEnd"/>
      <w:r>
        <w:t xml:space="preserve"> sie den schaden Josephs bejammern/ daß sie der gleichen mit </w:t>
      </w:r>
      <w:proofErr w:type="spellStart"/>
      <w:r>
        <w:t>augen</w:t>
      </w:r>
      <w:proofErr w:type="spellEnd"/>
      <w:r>
        <w:t xml:space="preserve"> schauen/ und doch keine nahe </w:t>
      </w:r>
      <w:proofErr w:type="spellStart"/>
      <w:r>
        <w:t>hülffe</w:t>
      </w:r>
      <w:proofErr w:type="spellEnd"/>
      <w:r>
        <w:t xml:space="preserve"> absehen/ sondern/ daß es fast immer ärger werden wolle/ </w:t>
      </w:r>
      <w:proofErr w:type="spellStart"/>
      <w:r>
        <w:t>bemercken</w:t>
      </w:r>
      <w:proofErr w:type="spellEnd"/>
      <w:r>
        <w:t xml:space="preserve"> müssen: Wie </w:t>
      </w:r>
      <w:proofErr w:type="spellStart"/>
      <w:r>
        <w:t>offt</w:t>
      </w:r>
      <w:proofErr w:type="spellEnd"/>
      <w:r>
        <w:t xml:space="preserve"> entlehnen sie dem lieben David seine </w:t>
      </w:r>
      <w:proofErr w:type="spellStart"/>
      <w:r>
        <w:t>wort</w:t>
      </w:r>
      <w:proofErr w:type="spellEnd"/>
      <w:r>
        <w:t xml:space="preserve">? </w:t>
      </w:r>
      <w:proofErr w:type="spellStart"/>
      <w:r>
        <w:t>Psal</w:t>
      </w:r>
      <w:proofErr w:type="spellEnd"/>
      <w:r>
        <w:t xml:space="preserve">. 119/ 53. Ich bin entbrannt über die gottlose/ die dein </w:t>
      </w:r>
      <w:proofErr w:type="spellStart"/>
      <w:r>
        <w:t>gesetz</w:t>
      </w:r>
      <w:proofErr w:type="spellEnd"/>
      <w:r>
        <w:t xml:space="preserve"> verlassen. v. 136. Meine </w:t>
      </w:r>
      <w:proofErr w:type="spellStart"/>
      <w:r>
        <w:t>augen</w:t>
      </w:r>
      <w:proofErr w:type="spellEnd"/>
      <w:r>
        <w:t xml:space="preserve"> </w:t>
      </w:r>
      <w:proofErr w:type="spellStart"/>
      <w:r>
        <w:t>fliessen</w:t>
      </w:r>
      <w:proofErr w:type="spellEnd"/>
      <w:r>
        <w:t xml:space="preserve"> mit </w:t>
      </w:r>
      <w:proofErr w:type="spellStart"/>
      <w:r>
        <w:t>wasser</w:t>
      </w:r>
      <w:proofErr w:type="spellEnd"/>
      <w:r>
        <w:t xml:space="preserve">/ daß man dein </w:t>
      </w:r>
      <w:proofErr w:type="spellStart"/>
      <w:r>
        <w:t>gesetz</w:t>
      </w:r>
      <w:proofErr w:type="spellEnd"/>
      <w:r>
        <w:t xml:space="preserve"> nicht hält. v. 139. Ich habe mich schier zu </w:t>
      </w:r>
      <w:proofErr w:type="spellStart"/>
      <w:r>
        <w:t>todte</w:t>
      </w:r>
      <w:proofErr w:type="spellEnd"/>
      <w:r>
        <w:t xml:space="preserve"> </w:t>
      </w:r>
      <w:proofErr w:type="spellStart"/>
      <w:r>
        <w:t>geeiffert</w:t>
      </w:r>
      <w:proofErr w:type="spellEnd"/>
      <w:r>
        <w:t xml:space="preserve">/ daß meine </w:t>
      </w:r>
      <w:proofErr w:type="spellStart"/>
      <w:r>
        <w:t>widersacher</w:t>
      </w:r>
      <w:proofErr w:type="spellEnd"/>
      <w:r>
        <w:t xml:space="preserve"> deine </w:t>
      </w:r>
      <w:proofErr w:type="spellStart"/>
      <w:r>
        <w:t>wort</w:t>
      </w:r>
      <w:proofErr w:type="spellEnd"/>
      <w:r>
        <w:t xml:space="preserve"> vergessen. v. 158. Ich sehe die </w:t>
      </w:r>
      <w:proofErr w:type="spellStart"/>
      <w:r>
        <w:t>verächter</w:t>
      </w:r>
      <w:proofErr w:type="spellEnd"/>
      <w:r>
        <w:t xml:space="preserve"> und thut mir wehe/ daß sie dein </w:t>
      </w:r>
      <w:proofErr w:type="spellStart"/>
      <w:r>
        <w:t>wort</w:t>
      </w:r>
      <w:proofErr w:type="spellEnd"/>
      <w:r>
        <w:t xml:space="preserve"> nicht halten/ und dergleichen. Es </w:t>
      </w:r>
      <w:proofErr w:type="spellStart"/>
      <w:r>
        <w:t>schmertzet</w:t>
      </w:r>
      <w:proofErr w:type="spellEnd"/>
      <w:r>
        <w:t xml:space="preserve"> sie so vielmehr dergleichen </w:t>
      </w:r>
      <w:proofErr w:type="spellStart"/>
      <w:r>
        <w:t>greuel</w:t>
      </w:r>
      <w:proofErr w:type="spellEnd"/>
      <w:r>
        <w:t xml:space="preserve"> zu sehen/ als </w:t>
      </w:r>
      <w:proofErr w:type="spellStart"/>
      <w:r>
        <w:t>hertzlicher</w:t>
      </w:r>
      <w:proofErr w:type="spellEnd"/>
      <w:r>
        <w:t xml:space="preserve"> sie ihren </w:t>
      </w:r>
      <w:proofErr w:type="spellStart"/>
      <w:r>
        <w:t>GOtt</w:t>
      </w:r>
      <w:proofErr w:type="spellEnd"/>
      <w:r>
        <w:t xml:space="preserve"> lieben/ und </w:t>
      </w:r>
      <w:proofErr w:type="spellStart"/>
      <w:r>
        <w:t>warumb</w:t>
      </w:r>
      <w:proofErr w:type="spellEnd"/>
      <w:r>
        <w:t xml:space="preserve"> sie täglich beten/ seines Namens </w:t>
      </w:r>
      <w:proofErr w:type="spellStart"/>
      <w:r>
        <w:t>heiligung</w:t>
      </w:r>
      <w:proofErr w:type="spellEnd"/>
      <w:r>
        <w:t xml:space="preserve">/ seines Reichs </w:t>
      </w:r>
      <w:proofErr w:type="spellStart"/>
      <w:r>
        <w:t>erweiterung</w:t>
      </w:r>
      <w:proofErr w:type="spellEnd"/>
      <w:r>
        <w:t xml:space="preserve"> und </w:t>
      </w:r>
      <w:proofErr w:type="spellStart"/>
      <w:r>
        <w:t>vollbringung</w:t>
      </w:r>
      <w:proofErr w:type="spellEnd"/>
      <w:r>
        <w:t xml:space="preserve"> seines willens/ befördert sehen möchten. Es jammert sie so vieler </w:t>
      </w:r>
      <w:proofErr w:type="spellStart"/>
      <w:r>
        <w:t>seelen</w:t>
      </w:r>
      <w:proofErr w:type="spellEnd"/>
      <w:r>
        <w:t xml:space="preserve">/ die sie in solcher </w:t>
      </w:r>
      <w:proofErr w:type="spellStart"/>
      <w:r>
        <w:t>gefahr</w:t>
      </w:r>
      <w:proofErr w:type="spellEnd"/>
      <w:r>
        <w:t xml:space="preserve"> wissen. Es wird </w:t>
      </w:r>
      <w:proofErr w:type="spellStart"/>
      <w:r>
        <w:t>thnen</w:t>
      </w:r>
      <w:proofErr w:type="spellEnd"/>
      <w:r>
        <w:t xml:space="preserve"> </w:t>
      </w:r>
      <w:proofErr w:type="spellStart"/>
      <w:r>
        <w:t>selbsten</w:t>
      </w:r>
      <w:proofErr w:type="spellEnd"/>
      <w:r>
        <w:t xml:space="preserve"> schwer unter solchen </w:t>
      </w:r>
      <w:proofErr w:type="spellStart"/>
      <w:r>
        <w:t>ärgernüssen</w:t>
      </w:r>
      <w:proofErr w:type="spellEnd"/>
      <w:r>
        <w:t xml:space="preserve"> sich von der </w:t>
      </w:r>
      <w:proofErr w:type="spellStart"/>
      <w:r>
        <w:t>welt</w:t>
      </w:r>
      <w:proofErr w:type="spellEnd"/>
      <w:r>
        <w:t xml:space="preserve"> unbefleckt zu halten/ und sorgen/ ob nicht etwa sie/ oder ja die ihrige/ noch durch solchen </w:t>
      </w:r>
      <w:proofErr w:type="spellStart"/>
      <w:r>
        <w:t>strom</w:t>
      </w:r>
      <w:proofErr w:type="spellEnd"/>
      <w:r>
        <w:t xml:space="preserve"> deß bösen endlich mit hingerissen und verführet werden möchten. Da </w:t>
      </w:r>
      <w:proofErr w:type="spellStart"/>
      <w:r>
        <w:t>kan</w:t>
      </w:r>
      <w:proofErr w:type="spellEnd"/>
      <w:r>
        <w:t xml:space="preserve"> etwa der in dem </w:t>
      </w:r>
      <w:proofErr w:type="spellStart"/>
      <w:r>
        <w:t>äusserlichen</w:t>
      </w:r>
      <w:proofErr w:type="spellEnd"/>
      <w:r>
        <w:t xml:space="preserve"> ruhige </w:t>
      </w:r>
      <w:proofErr w:type="spellStart"/>
      <w:r>
        <w:t>wolstand</w:t>
      </w:r>
      <w:proofErr w:type="spellEnd"/>
      <w:r>
        <w:t xml:space="preserve">/ wo sie GOTT damit gesegnet/ sie nicht so sehr freuen/ als solch allgemeiner </w:t>
      </w:r>
      <w:proofErr w:type="spellStart"/>
      <w:r>
        <w:t>jammer</w:t>
      </w:r>
      <w:proofErr w:type="spellEnd"/>
      <w:r>
        <w:t xml:space="preserve"> ihnen betrüblich zu </w:t>
      </w:r>
      <w:proofErr w:type="spellStart"/>
      <w:r>
        <w:t>hertzen</w:t>
      </w:r>
      <w:proofErr w:type="spellEnd"/>
      <w:r>
        <w:t xml:space="preserve"> gehet. Und wäre nicht die </w:t>
      </w:r>
      <w:proofErr w:type="spellStart"/>
      <w:r>
        <w:t>starcke</w:t>
      </w:r>
      <w:proofErr w:type="spellEnd"/>
      <w:r>
        <w:t xml:space="preserve"> </w:t>
      </w:r>
      <w:proofErr w:type="spellStart"/>
      <w:r>
        <w:t>hand</w:t>
      </w:r>
      <w:proofErr w:type="spellEnd"/>
      <w:r>
        <w:t xml:space="preserve"> </w:t>
      </w:r>
      <w:proofErr w:type="spellStart"/>
      <w:r>
        <w:t>GOttes</w:t>
      </w:r>
      <w:proofErr w:type="spellEnd"/>
      <w:r>
        <w:t xml:space="preserve"> die sie erhielte/ und sie bey ihnen selbst versicherte/ ob sie die allgemeine </w:t>
      </w:r>
      <w:proofErr w:type="spellStart"/>
      <w:r>
        <w:t>besserung</w:t>
      </w:r>
      <w:proofErr w:type="spellEnd"/>
      <w:r>
        <w:t xml:space="preserve"> nicht erleben würden/ so </w:t>
      </w:r>
      <w:proofErr w:type="spellStart"/>
      <w:r>
        <w:t>solten</w:t>
      </w:r>
      <w:proofErr w:type="spellEnd"/>
      <w:r>
        <w:t xml:space="preserve"> sie doch mit jenem Baruch/ Jerem. 45/ 5. </w:t>
      </w:r>
      <w:proofErr w:type="spellStart"/>
      <w:r>
        <w:t>Jhre</w:t>
      </w:r>
      <w:proofErr w:type="spellEnd"/>
      <w:r>
        <w:t xml:space="preserve"> </w:t>
      </w:r>
      <w:proofErr w:type="spellStart"/>
      <w:r>
        <w:t>seele</w:t>
      </w:r>
      <w:proofErr w:type="spellEnd"/>
      <w:r>
        <w:t xml:space="preserve"> zur beute </w:t>
      </w:r>
      <w:proofErr w:type="spellStart"/>
      <w:r>
        <w:t>darvon</w:t>
      </w:r>
      <w:proofErr w:type="spellEnd"/>
      <w:r>
        <w:t xml:space="preserve"> bringen/ so würden sie allerdings in ihrem </w:t>
      </w:r>
      <w:proofErr w:type="spellStart"/>
      <w:r>
        <w:t>betrübnüß</w:t>
      </w:r>
      <w:proofErr w:type="spellEnd"/>
      <w:r>
        <w:t xml:space="preserve"> </w:t>
      </w:r>
      <w:proofErr w:type="spellStart"/>
      <w:r>
        <w:t>versincken</w:t>
      </w:r>
      <w:proofErr w:type="spellEnd"/>
      <w:r>
        <w:t xml:space="preserve">. </w:t>
      </w:r>
    </w:p>
    <w:p w14:paraId="6A65B8CC" w14:textId="77777777" w:rsidR="00F30817" w:rsidRDefault="00F30817" w:rsidP="00F30817">
      <w:pPr>
        <w:pStyle w:val="StandardWeb"/>
      </w:pPr>
      <w:r>
        <w:t xml:space="preserve">Hingegen ist dieses recht die vornehmste </w:t>
      </w:r>
      <w:proofErr w:type="spellStart"/>
      <w:r>
        <w:t>hinderung</w:t>
      </w:r>
      <w:proofErr w:type="spellEnd"/>
      <w:r>
        <w:t xml:space="preserve">/ daß </w:t>
      </w:r>
      <w:proofErr w:type="spellStart"/>
      <w:r>
        <w:t>vile</w:t>
      </w:r>
      <w:proofErr w:type="spellEnd"/>
      <w:r>
        <w:t xml:space="preserve"> gute </w:t>
      </w:r>
      <w:proofErr w:type="spellStart"/>
      <w:r>
        <w:t>gemüther</w:t>
      </w:r>
      <w:proofErr w:type="spellEnd"/>
      <w:r>
        <w:t xml:space="preserve">/ die unter andern </w:t>
      </w:r>
      <w:proofErr w:type="spellStart"/>
      <w:r>
        <w:t>irrglaubigen</w:t>
      </w:r>
      <w:proofErr w:type="spellEnd"/>
      <w:r>
        <w:t xml:space="preserve"> gemeinden sonderlich aber der Römischen </w:t>
      </w:r>
      <w:proofErr w:type="spellStart"/>
      <w:r>
        <w:t>kirchen</w:t>
      </w:r>
      <w:proofErr w:type="spellEnd"/>
      <w:r>
        <w:t xml:space="preserve"> noch befindlich sind/ und diesen </w:t>
      </w:r>
      <w:proofErr w:type="spellStart"/>
      <w:r>
        <w:t>greuel</w:t>
      </w:r>
      <w:proofErr w:type="spellEnd"/>
      <w:r>
        <w:t xml:space="preserve"> ziemlicher </w:t>
      </w:r>
      <w:proofErr w:type="spellStart"/>
      <w:r>
        <w:t>massen</w:t>
      </w:r>
      <w:proofErr w:type="spellEnd"/>
      <w:r>
        <w:t xml:space="preserve"> erkennen/ (so gar/ daß in der </w:t>
      </w:r>
      <w:proofErr w:type="spellStart"/>
      <w:r>
        <w:t>äusserlichen</w:t>
      </w:r>
      <w:proofErr w:type="spellEnd"/>
      <w:r>
        <w:t xml:space="preserve"> Römischen </w:t>
      </w:r>
      <w:proofErr w:type="spellStart"/>
      <w:r>
        <w:t>kirchen</w:t>
      </w:r>
      <w:proofErr w:type="spellEnd"/>
      <w:r>
        <w:t xml:space="preserve">/ welches unglaublich </w:t>
      </w:r>
      <w:proofErr w:type="spellStart"/>
      <w:r>
        <w:t>solte</w:t>
      </w:r>
      <w:proofErr w:type="spellEnd"/>
      <w:r>
        <w:t xml:space="preserve"> scheinen/ einige sich befinden/ die </w:t>
      </w:r>
      <w:proofErr w:type="spellStart"/>
      <w:r>
        <w:t>wahrhafftig</w:t>
      </w:r>
      <w:proofErr w:type="spellEnd"/>
      <w:r>
        <w:t xml:space="preserve"> den Pabst und seinen </w:t>
      </w:r>
      <w:proofErr w:type="spellStart"/>
      <w:r>
        <w:t>stuhl</w:t>
      </w:r>
      <w:proofErr w:type="spellEnd"/>
      <w:r>
        <w:t xml:space="preserve"> vor den von GOTT verkündigten Antichrist erkennen/ und zuweilen ihres </w:t>
      </w:r>
      <w:proofErr w:type="spellStart"/>
      <w:r>
        <w:t>hertzens</w:t>
      </w:r>
      <w:proofErr w:type="spellEnd"/>
      <w:r>
        <w:t xml:space="preserve">-grund in </w:t>
      </w:r>
      <w:proofErr w:type="spellStart"/>
      <w:r>
        <w:t>wehemüthigen</w:t>
      </w:r>
      <w:proofErr w:type="spellEnd"/>
      <w:r>
        <w:t xml:space="preserve"> klagen blicken lassen) sich nicht/ gleichwie </w:t>
      </w:r>
      <w:proofErr w:type="spellStart"/>
      <w:r>
        <w:t>sonsten</w:t>
      </w:r>
      <w:proofErr w:type="spellEnd"/>
      <w:r>
        <w:t xml:space="preserve"> geschehen würde/ zu uns verfügen. Dann ob sie </w:t>
      </w:r>
      <w:proofErr w:type="spellStart"/>
      <w:r>
        <w:t>wol</w:t>
      </w:r>
      <w:proofErr w:type="spellEnd"/>
      <w:r>
        <w:t xml:space="preserve">/ jene bey ihnen ein und andere </w:t>
      </w:r>
      <w:proofErr w:type="spellStart"/>
      <w:r>
        <w:t>irrthume</w:t>
      </w:r>
      <w:proofErr w:type="spellEnd"/>
      <w:r>
        <w:t xml:space="preserve">/ diese </w:t>
      </w:r>
      <w:proofErr w:type="spellStart"/>
      <w:r>
        <w:t>sowol</w:t>
      </w:r>
      <w:proofErr w:type="spellEnd"/>
      <w:r>
        <w:t xml:space="preserve"> </w:t>
      </w:r>
      <w:proofErr w:type="spellStart"/>
      <w:r>
        <w:t>irrthume</w:t>
      </w:r>
      <w:proofErr w:type="spellEnd"/>
      <w:r>
        <w:t xml:space="preserve"> als auch andere </w:t>
      </w:r>
      <w:proofErr w:type="spellStart"/>
      <w:r>
        <w:t>greuel</w:t>
      </w:r>
      <w:proofErr w:type="spellEnd"/>
      <w:r>
        <w:t xml:space="preserve"> sehen/ und daher willig wären/ wo sie eine rechte </w:t>
      </w:r>
      <w:proofErr w:type="spellStart"/>
      <w:r>
        <w:t>offenbahre</w:t>
      </w:r>
      <w:proofErr w:type="spellEnd"/>
      <w:r>
        <w:t xml:space="preserve"> gemeinde Christi sehen/ sich </w:t>
      </w:r>
      <w:proofErr w:type="spellStart"/>
      <w:r>
        <w:t>deroselben</w:t>
      </w:r>
      <w:proofErr w:type="spellEnd"/>
      <w:r>
        <w:t xml:space="preserve"> mit </w:t>
      </w:r>
      <w:proofErr w:type="spellStart"/>
      <w:r>
        <w:t>freuden</w:t>
      </w:r>
      <w:proofErr w:type="spellEnd"/>
      <w:r>
        <w:t xml:space="preserve"> einzuverleiben/ so kommen sie </w:t>
      </w:r>
      <w:proofErr w:type="spellStart"/>
      <w:r>
        <w:t>gleichwol</w:t>
      </w:r>
      <w:proofErr w:type="spellEnd"/>
      <w:r>
        <w:t xml:space="preserve"> endlich </w:t>
      </w:r>
      <w:proofErr w:type="spellStart"/>
      <w:r>
        <w:t>auff</w:t>
      </w:r>
      <w:proofErr w:type="spellEnd"/>
      <w:r>
        <w:t xml:space="preserve"> die </w:t>
      </w:r>
      <w:proofErr w:type="spellStart"/>
      <w:r>
        <w:t>gedancken</w:t>
      </w:r>
      <w:proofErr w:type="spellEnd"/>
      <w:r>
        <w:t xml:space="preserve">/ es müsse keine reine </w:t>
      </w:r>
      <w:proofErr w:type="spellStart"/>
      <w:r>
        <w:t>kirche</w:t>
      </w:r>
      <w:proofErr w:type="spellEnd"/>
      <w:r>
        <w:t xml:space="preserve"> mehr </w:t>
      </w:r>
      <w:proofErr w:type="spellStart"/>
      <w:r>
        <w:t>anff</w:t>
      </w:r>
      <w:proofErr w:type="spellEnd"/>
      <w:r>
        <w:t xml:space="preserve"> der </w:t>
      </w:r>
      <w:proofErr w:type="spellStart"/>
      <w:r>
        <w:t>welt</w:t>
      </w:r>
      <w:proofErr w:type="spellEnd"/>
      <w:r>
        <w:t xml:space="preserve"> seyn/ sondern die </w:t>
      </w:r>
      <w:proofErr w:type="spellStart"/>
      <w:r>
        <w:t>kinder</w:t>
      </w:r>
      <w:proofErr w:type="spellEnd"/>
      <w:r>
        <w:t xml:space="preserve"> </w:t>
      </w:r>
      <w:proofErr w:type="spellStart"/>
      <w:r>
        <w:t>GOttes</w:t>
      </w:r>
      <w:proofErr w:type="spellEnd"/>
      <w:r>
        <w:t xml:space="preserve"> noch gefangen in Babel </w:t>
      </w:r>
      <w:proofErr w:type="spellStart"/>
      <w:r>
        <w:t>ligen</w:t>
      </w:r>
      <w:proofErr w:type="spellEnd"/>
      <w:r>
        <w:t xml:space="preserve">/ daher mit </w:t>
      </w:r>
      <w:proofErr w:type="spellStart"/>
      <w:r>
        <w:t>gedult</w:t>
      </w:r>
      <w:proofErr w:type="spellEnd"/>
      <w:r>
        <w:t xml:space="preserve"> der Göttlichen </w:t>
      </w:r>
      <w:proofErr w:type="spellStart"/>
      <w:r>
        <w:t>erlösung</w:t>
      </w:r>
      <w:proofErr w:type="spellEnd"/>
      <w:r>
        <w:t xml:space="preserve"> erwarten/ und in solcher Babylonischen </w:t>
      </w:r>
      <w:proofErr w:type="spellStart"/>
      <w:r>
        <w:t>knechtschafft</w:t>
      </w:r>
      <w:proofErr w:type="spellEnd"/>
      <w:r>
        <w:t xml:space="preserve"> so viel sie noch könnten mit furcht und zittern/ und </w:t>
      </w:r>
      <w:proofErr w:type="spellStart"/>
      <w:r>
        <w:t>enthaltung</w:t>
      </w:r>
      <w:proofErr w:type="spellEnd"/>
      <w:r>
        <w:t xml:space="preserve"> der gröbsten </w:t>
      </w:r>
      <w:proofErr w:type="spellStart"/>
      <w:r>
        <w:t>greuel</w:t>
      </w:r>
      <w:proofErr w:type="spellEnd"/>
      <w:r>
        <w:t xml:space="preserve">/ der übrigen aber </w:t>
      </w:r>
      <w:proofErr w:type="spellStart"/>
      <w:r>
        <w:t>beseufftzung</w:t>
      </w:r>
      <w:proofErr w:type="spellEnd"/>
      <w:r>
        <w:t xml:space="preserve">/ </w:t>
      </w:r>
      <w:proofErr w:type="spellStart"/>
      <w:r>
        <w:t>GOtt</w:t>
      </w:r>
      <w:proofErr w:type="spellEnd"/>
      <w:r>
        <w:t xml:space="preserve"> dienen. </w:t>
      </w:r>
    </w:p>
    <w:p w14:paraId="5B6F4C30" w14:textId="77777777" w:rsidR="00F30817" w:rsidRDefault="00F30817" w:rsidP="00F30817">
      <w:pPr>
        <w:pStyle w:val="StandardWeb"/>
      </w:pPr>
      <w:proofErr w:type="spellStart"/>
      <w:r>
        <w:t>Ausser</w:t>
      </w:r>
      <w:proofErr w:type="spellEnd"/>
      <w:r>
        <w:t xml:space="preserve"> diesem sehen sie kein </w:t>
      </w:r>
      <w:proofErr w:type="spellStart"/>
      <w:r>
        <w:t>ander</w:t>
      </w:r>
      <w:proofErr w:type="spellEnd"/>
      <w:r>
        <w:t xml:space="preserve"> mittel/ und leben also in steter </w:t>
      </w:r>
      <w:proofErr w:type="spellStart"/>
      <w:r>
        <w:t>unruhe</w:t>
      </w:r>
      <w:proofErr w:type="spellEnd"/>
      <w:r>
        <w:t xml:space="preserve"> und angst ihres </w:t>
      </w:r>
      <w:proofErr w:type="spellStart"/>
      <w:r>
        <w:t>hertzens</w:t>
      </w:r>
      <w:proofErr w:type="spellEnd"/>
      <w:r>
        <w:t xml:space="preserve">. Dann/ weil sie unsere Kirche nicht anders ansehen/ als wie sie in die </w:t>
      </w:r>
      <w:proofErr w:type="spellStart"/>
      <w:r>
        <w:t>augen</w:t>
      </w:r>
      <w:proofErr w:type="spellEnd"/>
      <w:r>
        <w:t xml:space="preserve"> fället/ </w:t>
      </w:r>
      <w:proofErr w:type="spellStart"/>
      <w:r>
        <w:t>indeme</w:t>
      </w:r>
      <w:proofErr w:type="spellEnd"/>
      <w:r>
        <w:t xml:space="preserve"> ihrer vielen unsere lehr nicht bekannt/ und die/ welchen sie bekannt ist/ die lehre </w:t>
      </w:r>
      <w:proofErr w:type="spellStart"/>
      <w:r>
        <w:t>wornach</w:t>
      </w:r>
      <w:proofErr w:type="spellEnd"/>
      <w:r>
        <w:t xml:space="preserve"> das leben sich nicht richtet vor einen </w:t>
      </w:r>
      <w:proofErr w:type="spellStart"/>
      <w:r>
        <w:t>blossen</w:t>
      </w:r>
      <w:proofErr w:type="spellEnd"/>
      <w:r>
        <w:t xml:space="preserve"> </w:t>
      </w:r>
      <w:proofErr w:type="spellStart"/>
      <w:r>
        <w:t>vorwand</w:t>
      </w:r>
      <w:proofErr w:type="spellEnd"/>
      <w:r>
        <w:t xml:space="preserve"> halten/ und das Reich </w:t>
      </w:r>
      <w:proofErr w:type="spellStart"/>
      <w:r>
        <w:t>GOttes</w:t>
      </w:r>
      <w:proofErr w:type="spellEnd"/>
      <w:r>
        <w:t xml:space="preserve"> nicht in worten/ sondern in der </w:t>
      </w:r>
      <w:proofErr w:type="spellStart"/>
      <w:r>
        <w:t>krafft</w:t>
      </w:r>
      <w:proofErr w:type="spellEnd"/>
      <w:r>
        <w:t xml:space="preserve"> bestehend erkennen </w:t>
      </w:r>
      <w:proofErr w:type="spellStart"/>
      <w:r>
        <w:t>wolten</w:t>
      </w:r>
      <w:proofErr w:type="spellEnd"/>
      <w:r>
        <w:t xml:space="preserve">/ so halten sie dieselbe so wenig vor die wahre </w:t>
      </w:r>
      <w:proofErr w:type="spellStart"/>
      <w:r>
        <w:t>kirche</w:t>
      </w:r>
      <w:proofErr w:type="spellEnd"/>
      <w:r>
        <w:t xml:space="preserve"> als die ihrige/ sondern alles vor ein Babylonisches </w:t>
      </w:r>
      <w:proofErr w:type="spellStart"/>
      <w:r>
        <w:t>mischmasch</w:t>
      </w:r>
      <w:proofErr w:type="spellEnd"/>
      <w:r>
        <w:t xml:space="preserve">/ da kein </w:t>
      </w:r>
      <w:proofErr w:type="spellStart"/>
      <w:r>
        <w:t>theil</w:t>
      </w:r>
      <w:proofErr w:type="spellEnd"/>
      <w:r>
        <w:t xml:space="preserve"> dem andern viel </w:t>
      </w:r>
      <w:proofErr w:type="spellStart"/>
      <w:r>
        <w:t>herauß</w:t>
      </w:r>
      <w:proofErr w:type="spellEnd"/>
      <w:r>
        <w:t xml:space="preserve"> zu geben habe/ und es daher nicht </w:t>
      </w:r>
      <w:proofErr w:type="spellStart"/>
      <w:r>
        <w:t>werth</w:t>
      </w:r>
      <w:proofErr w:type="spellEnd"/>
      <w:r>
        <w:t xml:space="preserve"> </w:t>
      </w:r>
      <w:proofErr w:type="spellStart"/>
      <w:r>
        <w:t>seye</w:t>
      </w:r>
      <w:proofErr w:type="spellEnd"/>
      <w:r>
        <w:t xml:space="preserve">/ von einer zu der andern zu gehen. </w:t>
      </w:r>
    </w:p>
    <w:p w14:paraId="57CAC4B9" w14:textId="77777777" w:rsidR="00F30817" w:rsidRDefault="00F30817" w:rsidP="00F30817">
      <w:pPr>
        <w:pStyle w:val="StandardWeb"/>
      </w:pPr>
      <w:r>
        <w:t xml:space="preserve">Nun ist es zwar an dem/ daß wir solche </w:t>
      </w:r>
      <w:proofErr w:type="spellStart"/>
      <w:r>
        <w:t>leute</w:t>
      </w:r>
      <w:proofErr w:type="spellEnd"/>
      <w:r>
        <w:t xml:space="preserve"> nicht entschuldigen können/ indem sie die Lehr unserer Kirchen zu fassen </w:t>
      </w:r>
      <w:proofErr w:type="spellStart"/>
      <w:r>
        <w:t>gelegenheit</w:t>
      </w:r>
      <w:proofErr w:type="spellEnd"/>
      <w:r>
        <w:t xml:space="preserve"> </w:t>
      </w:r>
      <w:proofErr w:type="spellStart"/>
      <w:r>
        <w:t>gnug</w:t>
      </w:r>
      <w:proofErr w:type="spellEnd"/>
      <w:r>
        <w:t xml:space="preserve"> finden/ und wo sie dann mit </w:t>
      </w:r>
      <w:proofErr w:type="spellStart"/>
      <w:r>
        <w:t>GOttes</w:t>
      </w:r>
      <w:proofErr w:type="spellEnd"/>
      <w:r>
        <w:t xml:space="preserve"> </w:t>
      </w:r>
      <w:proofErr w:type="spellStart"/>
      <w:r>
        <w:t>wort</w:t>
      </w:r>
      <w:proofErr w:type="spellEnd"/>
      <w:r>
        <w:t xml:space="preserve"> einstimmig/ die ihrige aber </w:t>
      </w:r>
      <w:proofErr w:type="spellStart"/>
      <w:r>
        <w:t>dargegen</w:t>
      </w:r>
      <w:proofErr w:type="spellEnd"/>
      <w:r>
        <w:t xml:space="preserve"> streitend/ antreffen würden/ in ihrem gewissen verbunden wären/ daß sie dann zu der </w:t>
      </w:r>
      <w:proofErr w:type="spellStart"/>
      <w:r>
        <w:t>auffs</w:t>
      </w:r>
      <w:proofErr w:type="spellEnd"/>
      <w:r>
        <w:t xml:space="preserve"> wenigste in der Lehr reinen </w:t>
      </w:r>
      <w:proofErr w:type="spellStart"/>
      <w:r>
        <w:t>kirchen</w:t>
      </w:r>
      <w:proofErr w:type="spellEnd"/>
      <w:r>
        <w:t xml:space="preserve">/ bey </w:t>
      </w:r>
      <w:proofErr w:type="spellStart"/>
      <w:r>
        <w:t>dero</w:t>
      </w:r>
      <w:proofErr w:type="spellEnd"/>
      <w:r>
        <w:t xml:space="preserve"> sie sich also/ </w:t>
      </w:r>
      <w:proofErr w:type="spellStart"/>
      <w:r>
        <w:t>krafft</w:t>
      </w:r>
      <w:proofErr w:type="spellEnd"/>
      <w:r>
        <w:t xml:space="preserve"> Göttlichen </w:t>
      </w:r>
      <w:proofErr w:type="spellStart"/>
      <w:r>
        <w:t>verspruchs</w:t>
      </w:r>
      <w:proofErr w:type="spellEnd"/>
      <w:r>
        <w:t xml:space="preserve">/ Esa. 55. versichern können/ daß auch wahre fromme </w:t>
      </w:r>
      <w:proofErr w:type="spellStart"/>
      <w:r>
        <w:t>kinder</w:t>
      </w:r>
      <w:proofErr w:type="spellEnd"/>
      <w:r>
        <w:t xml:space="preserve"> </w:t>
      </w:r>
      <w:proofErr w:type="spellStart"/>
      <w:r>
        <w:t>GOttes</w:t>
      </w:r>
      <w:proofErr w:type="spellEnd"/>
      <w:r>
        <w:t xml:space="preserve"> anzutreffen sind/ sich zugesellten/ wo sie mit der </w:t>
      </w:r>
      <w:proofErr w:type="spellStart"/>
      <w:r>
        <w:t>bekanntnuß</w:t>
      </w:r>
      <w:proofErr w:type="spellEnd"/>
      <w:r>
        <w:t xml:space="preserve"> keinem </w:t>
      </w:r>
      <w:proofErr w:type="spellStart"/>
      <w:r>
        <w:t>irrthum</w:t>
      </w:r>
      <w:proofErr w:type="spellEnd"/>
      <w:r>
        <w:t xml:space="preserve"> </w:t>
      </w:r>
      <w:proofErr w:type="spellStart"/>
      <w:r>
        <w:lastRenderedPageBreak/>
        <w:t>beypflichten</w:t>
      </w:r>
      <w:proofErr w:type="spellEnd"/>
      <w:r>
        <w:t xml:space="preserve"> oder dergleichen zu thun/ in dem Gottesdienst aber keiner </w:t>
      </w:r>
      <w:proofErr w:type="spellStart"/>
      <w:r>
        <w:t>abgötterey</w:t>
      </w:r>
      <w:proofErr w:type="spellEnd"/>
      <w:r>
        <w:t xml:space="preserve"> oder anderer dergleichen </w:t>
      </w:r>
      <w:proofErr w:type="spellStart"/>
      <w:r>
        <w:t>sünden</w:t>
      </w:r>
      <w:proofErr w:type="spellEnd"/>
      <w:r>
        <w:t xml:space="preserve"> mit </w:t>
      </w:r>
      <w:proofErr w:type="spellStart"/>
      <w:r>
        <w:t>theilhafftig</w:t>
      </w:r>
      <w:proofErr w:type="spellEnd"/>
      <w:r>
        <w:t xml:space="preserve"> zu machen/ </w:t>
      </w:r>
      <w:proofErr w:type="spellStart"/>
      <w:r>
        <w:t>getrungen</w:t>
      </w:r>
      <w:proofErr w:type="spellEnd"/>
      <w:r>
        <w:t xml:space="preserve"> würden/ und also ob sie </w:t>
      </w:r>
      <w:proofErr w:type="spellStart"/>
      <w:r>
        <w:t>wol</w:t>
      </w:r>
      <w:proofErr w:type="spellEnd"/>
      <w:r>
        <w:t xml:space="preserve"> viele </w:t>
      </w:r>
      <w:proofErr w:type="spellStart"/>
      <w:r>
        <w:t>ärgernuß</w:t>
      </w:r>
      <w:proofErr w:type="spellEnd"/>
      <w:r>
        <w:t xml:space="preserve"> vor sich sehen müssen/ </w:t>
      </w:r>
      <w:proofErr w:type="spellStart"/>
      <w:r>
        <w:t>dannoch</w:t>
      </w:r>
      <w:proofErr w:type="spellEnd"/>
      <w:r>
        <w:t xml:space="preserve"> sich rein behalten </w:t>
      </w:r>
      <w:proofErr w:type="spellStart"/>
      <w:r>
        <w:t>könten</w:t>
      </w:r>
      <w:proofErr w:type="spellEnd"/>
      <w:r>
        <w:t xml:space="preserve">. </w:t>
      </w:r>
    </w:p>
    <w:p w14:paraId="18E9CDA4" w14:textId="77777777" w:rsidR="00F30817" w:rsidRDefault="00F30817" w:rsidP="00F30817">
      <w:pPr>
        <w:pStyle w:val="StandardWeb"/>
      </w:pPr>
      <w:r>
        <w:t xml:space="preserve">Dann es ist </w:t>
      </w:r>
      <w:proofErr w:type="spellStart"/>
      <w:r>
        <w:t>gleichwol</w:t>
      </w:r>
      <w:proofErr w:type="spellEnd"/>
      <w:r>
        <w:t xml:space="preserve"> an dem/ daß uns damit </w:t>
      </w:r>
      <w:proofErr w:type="spellStart"/>
      <w:r>
        <w:t>zuviel</w:t>
      </w:r>
      <w:proofErr w:type="spellEnd"/>
      <w:r>
        <w:t xml:space="preserve"> geschiehet/ wo man </w:t>
      </w:r>
      <w:proofErr w:type="spellStart"/>
      <w:r>
        <w:t>auß</w:t>
      </w:r>
      <w:proofErr w:type="spellEnd"/>
      <w:r>
        <w:t xml:space="preserve"> angezogenen </w:t>
      </w:r>
      <w:proofErr w:type="spellStart"/>
      <w:r>
        <w:t>ärgernüssen</w:t>
      </w:r>
      <w:proofErr w:type="spellEnd"/>
      <w:r>
        <w:t xml:space="preserve"> unsere </w:t>
      </w:r>
      <w:proofErr w:type="spellStart"/>
      <w:r>
        <w:t>kirche</w:t>
      </w:r>
      <w:proofErr w:type="spellEnd"/>
      <w:r>
        <w:t xml:space="preserve"> mit zu Babel ziehen </w:t>
      </w:r>
      <w:proofErr w:type="spellStart"/>
      <w:r>
        <w:t>wil</w:t>
      </w:r>
      <w:proofErr w:type="spellEnd"/>
      <w:r>
        <w:t xml:space="preserve">. Was die geistliche Babel </w:t>
      </w:r>
      <w:proofErr w:type="spellStart"/>
      <w:r>
        <w:t>seye</w:t>
      </w:r>
      <w:proofErr w:type="spellEnd"/>
      <w:r>
        <w:t xml:space="preserve">/ haben wir von niemand anders als dem Heiligen Geist zu lernen. Nun hat derselbe </w:t>
      </w:r>
      <w:proofErr w:type="spellStart"/>
      <w:r>
        <w:t>Offenbahr</w:t>
      </w:r>
      <w:proofErr w:type="spellEnd"/>
      <w:r>
        <w:t xml:space="preserve">. 18/ 5. 9. 18. durch Johannis </w:t>
      </w:r>
      <w:proofErr w:type="spellStart"/>
      <w:r>
        <w:t>feder</w:t>
      </w:r>
      <w:proofErr w:type="spellEnd"/>
      <w:r>
        <w:t xml:space="preserve"> sie also beschrieben/ daß man sie mit halb geschlossenen </w:t>
      </w:r>
      <w:proofErr w:type="spellStart"/>
      <w:r>
        <w:t>augen</w:t>
      </w:r>
      <w:proofErr w:type="spellEnd"/>
      <w:r>
        <w:t xml:space="preserve"> doch noch finden </w:t>
      </w:r>
      <w:proofErr w:type="spellStart"/>
      <w:r>
        <w:t>solte</w:t>
      </w:r>
      <w:proofErr w:type="spellEnd"/>
      <w:r>
        <w:t xml:space="preserve">: Daß es nichts anders seyn </w:t>
      </w:r>
      <w:proofErr w:type="spellStart"/>
      <w:r>
        <w:t>kan</w:t>
      </w:r>
      <w:proofErr w:type="spellEnd"/>
      <w:r>
        <w:t xml:space="preserve">/ als Rom/ die </w:t>
      </w:r>
      <w:proofErr w:type="spellStart"/>
      <w:r>
        <w:t>grosse</w:t>
      </w:r>
      <w:proofErr w:type="spellEnd"/>
      <w:r>
        <w:t xml:space="preserve"> statt/ die das Reich hatte </w:t>
      </w:r>
      <w:proofErr w:type="spellStart"/>
      <w:r>
        <w:t>ůber</w:t>
      </w:r>
      <w:proofErr w:type="spellEnd"/>
      <w:r>
        <w:t xml:space="preserve"> die Könige </w:t>
      </w:r>
      <w:proofErr w:type="spellStart"/>
      <w:r>
        <w:t>auff</w:t>
      </w:r>
      <w:proofErr w:type="spellEnd"/>
      <w:r>
        <w:t xml:space="preserve"> erden/ und zwar mit ihrem geistlichen </w:t>
      </w:r>
      <w:proofErr w:type="spellStart"/>
      <w:r>
        <w:t>regiment</w:t>
      </w:r>
      <w:proofErr w:type="spellEnd"/>
      <w:r>
        <w:t xml:space="preserve">/ da sie nachdem sie das weltliche </w:t>
      </w:r>
      <w:proofErr w:type="spellStart"/>
      <w:r>
        <w:t>regiment</w:t>
      </w:r>
      <w:proofErr w:type="spellEnd"/>
      <w:r>
        <w:t xml:space="preserve"> über den erdenkreiß </w:t>
      </w:r>
      <w:proofErr w:type="spellStart"/>
      <w:r>
        <w:t>verlohren</w:t>
      </w:r>
      <w:proofErr w:type="spellEnd"/>
      <w:r>
        <w:t xml:space="preserve">/ solches in dem geistlichen wieder suchet. Uber dieses haben wir nicht macht/ das geistliche Babel nach eigenem gutbefinden </w:t>
      </w:r>
      <w:proofErr w:type="spellStart"/>
      <w:r>
        <w:t>ausser</w:t>
      </w:r>
      <w:proofErr w:type="spellEnd"/>
      <w:r>
        <w:t xml:space="preserve"> der </w:t>
      </w:r>
      <w:proofErr w:type="spellStart"/>
      <w:r>
        <w:t>schrifft</w:t>
      </w:r>
      <w:proofErr w:type="spellEnd"/>
      <w:r>
        <w:t xml:space="preserve"> </w:t>
      </w:r>
      <w:proofErr w:type="spellStart"/>
      <w:r>
        <w:t>anleitung</w:t>
      </w:r>
      <w:proofErr w:type="spellEnd"/>
      <w:r>
        <w:t xml:space="preserve"> zu erkennen: so </w:t>
      </w:r>
      <w:proofErr w:type="spellStart"/>
      <w:r>
        <w:t>kan</w:t>
      </w:r>
      <w:proofErr w:type="spellEnd"/>
      <w:r>
        <w:t xml:space="preserve"> demnach keine gemeinde zu Babel gehören/ welche die Babel und </w:t>
      </w:r>
      <w:proofErr w:type="spellStart"/>
      <w:r>
        <w:t>dero</w:t>
      </w:r>
      <w:proofErr w:type="spellEnd"/>
      <w:r>
        <w:t xml:space="preserve"> Regiment off </w:t>
      </w:r>
      <w:proofErr w:type="spellStart"/>
      <w:r>
        <w:t>entlich</w:t>
      </w:r>
      <w:proofErr w:type="spellEnd"/>
      <w:r>
        <w:t xml:space="preserve"> </w:t>
      </w:r>
      <w:proofErr w:type="spellStart"/>
      <w:r>
        <w:t>verwirfft</w:t>
      </w:r>
      <w:proofErr w:type="spellEnd"/>
      <w:r>
        <w:t xml:space="preserve">/ und ihr in dem geringsten nichts zu willen ist/ noch sich von derselben regieren lässet: Ob sie schon </w:t>
      </w:r>
      <w:proofErr w:type="spellStart"/>
      <w:r>
        <w:t>sonsten</w:t>
      </w:r>
      <w:proofErr w:type="spellEnd"/>
      <w:r>
        <w:t xml:space="preserve"> </w:t>
      </w:r>
      <w:proofErr w:type="spellStart"/>
      <w:r>
        <w:t>mängel</w:t>
      </w:r>
      <w:proofErr w:type="spellEnd"/>
      <w:r>
        <w:t xml:space="preserve"> und etwas von denen in Babel angenommenen bösen </w:t>
      </w:r>
      <w:proofErr w:type="spellStart"/>
      <w:r>
        <w:t>sitten</w:t>
      </w:r>
      <w:proofErr w:type="spellEnd"/>
      <w:r>
        <w:t xml:space="preserve"> an sich haben möchte. Wir können </w:t>
      </w:r>
      <w:proofErr w:type="spellStart"/>
      <w:r>
        <w:t>einmahl</w:t>
      </w:r>
      <w:proofErr w:type="spellEnd"/>
      <w:r>
        <w:t xml:space="preserve"> </w:t>
      </w:r>
      <w:proofErr w:type="spellStart"/>
      <w:r>
        <w:t>GOtt</w:t>
      </w:r>
      <w:proofErr w:type="spellEnd"/>
      <w:r>
        <w:t xml:space="preserve"> nicht gnugsam </w:t>
      </w:r>
      <w:proofErr w:type="spellStart"/>
      <w:r>
        <w:t>danck</w:t>
      </w:r>
      <w:proofErr w:type="spellEnd"/>
      <w:r>
        <w:t xml:space="preserve"> vor solche </w:t>
      </w:r>
      <w:proofErr w:type="spellStart"/>
      <w:r>
        <w:t>wolthat</w:t>
      </w:r>
      <w:proofErr w:type="spellEnd"/>
      <w:r>
        <w:t xml:space="preserve"> sagen/ daß Er uns durch das selige </w:t>
      </w:r>
      <w:proofErr w:type="spellStart"/>
      <w:r>
        <w:t>Reformations</w:t>
      </w:r>
      <w:proofErr w:type="spellEnd"/>
      <w:r>
        <w:t xml:space="preserve"> </w:t>
      </w:r>
      <w:proofErr w:type="spellStart"/>
      <w:r>
        <w:t>werck</w:t>
      </w:r>
      <w:proofErr w:type="spellEnd"/>
      <w:r>
        <w:t xml:space="preserve"> (wie dorten die </w:t>
      </w:r>
      <w:proofErr w:type="spellStart"/>
      <w:r>
        <w:t>Jüden</w:t>
      </w:r>
      <w:proofErr w:type="spellEnd"/>
      <w:r>
        <w:t xml:space="preserve"> durch </w:t>
      </w:r>
      <w:proofErr w:type="spellStart"/>
      <w:r>
        <w:t>Cyri</w:t>
      </w:r>
      <w:proofErr w:type="spellEnd"/>
      <w:r>
        <w:t xml:space="preserve"> </w:t>
      </w:r>
      <w:proofErr w:type="spellStart"/>
      <w:r>
        <w:t>edict</w:t>
      </w:r>
      <w:proofErr w:type="spellEnd"/>
      <w:r>
        <w:t xml:space="preserve"> unter dem Hohenpriester Josua und Fürsten </w:t>
      </w:r>
      <w:proofErr w:type="spellStart"/>
      <w:r>
        <w:t>serubabel</w:t>
      </w:r>
      <w:proofErr w:type="spellEnd"/>
      <w:r>
        <w:t xml:space="preserve">) </w:t>
      </w:r>
      <w:proofErr w:type="spellStart"/>
      <w:r>
        <w:t>auß</w:t>
      </w:r>
      <w:proofErr w:type="spellEnd"/>
      <w:r>
        <w:t xml:space="preserve"> der Römischen Babylonischen </w:t>
      </w:r>
      <w:proofErr w:type="spellStart"/>
      <w:r>
        <w:t>gefängnüß</w:t>
      </w:r>
      <w:proofErr w:type="spellEnd"/>
      <w:r>
        <w:t xml:space="preserve"> </w:t>
      </w:r>
      <w:proofErr w:type="spellStart"/>
      <w:r>
        <w:t>auß</w:t>
      </w:r>
      <w:proofErr w:type="spellEnd"/>
      <w:r>
        <w:t xml:space="preserve"> geführet/ und in die selige </w:t>
      </w:r>
      <w:proofErr w:type="spellStart"/>
      <w:r>
        <w:t>freyheit</w:t>
      </w:r>
      <w:proofErr w:type="spellEnd"/>
      <w:r>
        <w:t xml:space="preserve"> gesetzet hat. Wie es aber bey den alten Juden/ so ist es fast mit uns auch ergangen. Es waren die Juden zwar wieder gekommen/ sie hatten statt und </w:t>
      </w:r>
      <w:proofErr w:type="spellStart"/>
      <w:r>
        <w:t>land</w:t>
      </w:r>
      <w:proofErr w:type="spellEnd"/>
      <w:r>
        <w:t xml:space="preserve"> innen/ man finge an zu bauen/ auch wurde in dem andern </w:t>
      </w:r>
      <w:proofErr w:type="spellStart"/>
      <w:r>
        <w:t>jahr</w:t>
      </w:r>
      <w:proofErr w:type="spellEnd"/>
      <w:r>
        <w:t xml:space="preserve"> der </w:t>
      </w:r>
      <w:proofErr w:type="spellStart"/>
      <w:r>
        <w:t>grund</w:t>
      </w:r>
      <w:proofErr w:type="spellEnd"/>
      <w:r>
        <w:t xml:space="preserve"> deß </w:t>
      </w:r>
      <w:proofErr w:type="spellStart"/>
      <w:r>
        <w:t>hauses</w:t>
      </w:r>
      <w:proofErr w:type="spellEnd"/>
      <w:r>
        <w:t xml:space="preserve"> deß Herrn gelegt. Aber es gab widerwärtige/ die ihnen im weg stunden/ auch von dem König </w:t>
      </w:r>
      <w:proofErr w:type="spellStart"/>
      <w:r>
        <w:t>Arthasastha</w:t>
      </w:r>
      <w:proofErr w:type="spellEnd"/>
      <w:r>
        <w:t xml:space="preserve"> einen </w:t>
      </w:r>
      <w:proofErr w:type="spellStart"/>
      <w:r>
        <w:t>widerigen</w:t>
      </w:r>
      <w:proofErr w:type="spellEnd"/>
      <w:r>
        <w:t xml:space="preserve"> </w:t>
      </w:r>
      <w:proofErr w:type="spellStart"/>
      <w:r>
        <w:t>befehl</w:t>
      </w:r>
      <w:proofErr w:type="spellEnd"/>
      <w:r>
        <w:t xml:space="preserve"> erlangten/ daß das </w:t>
      </w:r>
      <w:proofErr w:type="spellStart"/>
      <w:r>
        <w:t>Werck</w:t>
      </w:r>
      <w:proofErr w:type="spellEnd"/>
      <w:r>
        <w:t xml:space="preserve"> gar unterbleiben </w:t>
      </w:r>
      <w:proofErr w:type="spellStart"/>
      <w:r>
        <w:t>muste</w:t>
      </w:r>
      <w:proofErr w:type="spellEnd"/>
      <w:r>
        <w:t xml:space="preserve">/ </w:t>
      </w:r>
      <w:proofErr w:type="spellStart"/>
      <w:r>
        <w:t>biß</w:t>
      </w:r>
      <w:proofErr w:type="spellEnd"/>
      <w:r>
        <w:t xml:space="preserve"> in das </w:t>
      </w:r>
      <w:proofErr w:type="spellStart"/>
      <w:r>
        <w:t>zweyte</w:t>
      </w:r>
      <w:proofErr w:type="spellEnd"/>
      <w:r>
        <w:t xml:space="preserve"> Jahr </w:t>
      </w:r>
      <w:proofErr w:type="spellStart"/>
      <w:r>
        <w:t>Darii</w:t>
      </w:r>
      <w:proofErr w:type="spellEnd"/>
      <w:r>
        <w:t xml:space="preserve">: darzu kam auch die </w:t>
      </w:r>
      <w:proofErr w:type="spellStart"/>
      <w:r>
        <w:t>grosse</w:t>
      </w:r>
      <w:proofErr w:type="spellEnd"/>
      <w:r>
        <w:t xml:space="preserve"> </w:t>
      </w:r>
      <w:proofErr w:type="spellStart"/>
      <w:r>
        <w:t>nachlässigkeit</w:t>
      </w:r>
      <w:proofErr w:type="spellEnd"/>
      <w:r>
        <w:t xml:space="preserve"> der </w:t>
      </w:r>
      <w:proofErr w:type="spellStart"/>
      <w:r>
        <w:t>Jüden</w:t>
      </w:r>
      <w:proofErr w:type="spellEnd"/>
      <w:r>
        <w:t xml:space="preserve">/ die damit zu frieden waren/ daß sie </w:t>
      </w:r>
      <w:proofErr w:type="spellStart"/>
      <w:r>
        <w:t>auß</w:t>
      </w:r>
      <w:proofErr w:type="spellEnd"/>
      <w:r>
        <w:t xml:space="preserve"> Babel erlöset/ etlicher </w:t>
      </w:r>
      <w:proofErr w:type="spellStart"/>
      <w:r>
        <w:t>massen</w:t>
      </w:r>
      <w:proofErr w:type="spellEnd"/>
      <w:r>
        <w:t xml:space="preserve"> </w:t>
      </w:r>
      <w:proofErr w:type="spellStart"/>
      <w:r>
        <w:t>wiederumb</w:t>
      </w:r>
      <w:proofErr w:type="spellEnd"/>
      <w:r>
        <w:t xml:space="preserve"> ihren Gott </w:t>
      </w:r>
      <w:proofErr w:type="spellStart"/>
      <w:r>
        <w:t>esdienst</w:t>
      </w:r>
      <w:proofErr w:type="spellEnd"/>
      <w:r>
        <w:t xml:space="preserve"> haben </w:t>
      </w:r>
      <w:proofErr w:type="spellStart"/>
      <w:r>
        <w:t>könten</w:t>
      </w:r>
      <w:proofErr w:type="spellEnd"/>
      <w:r>
        <w:t xml:space="preserve">/ waren nicht </w:t>
      </w:r>
      <w:proofErr w:type="spellStart"/>
      <w:r>
        <w:t>eifferig</w:t>
      </w:r>
      <w:proofErr w:type="spellEnd"/>
      <w:r>
        <w:t xml:space="preserve"> denselben in den rechten stand zu bringen/ sondern genossen ihres zeitlichen </w:t>
      </w:r>
      <w:proofErr w:type="spellStart"/>
      <w:r>
        <w:t>friedens</w:t>
      </w:r>
      <w:proofErr w:type="spellEnd"/>
      <w:r>
        <w:t xml:space="preserve"> und ruh: Daß der Herr ihnen auch durch Haggai </w:t>
      </w:r>
      <w:proofErr w:type="spellStart"/>
      <w:r>
        <w:t>zuruffen</w:t>
      </w:r>
      <w:proofErr w:type="spellEnd"/>
      <w:r>
        <w:t xml:space="preserve"> lässt: Cap. 1/ 2. 4. Weil sie gesagt: Die zeit ist noch nicht da/ daß man deß </w:t>
      </w:r>
      <w:proofErr w:type="spellStart"/>
      <w:r>
        <w:t>HErrn</w:t>
      </w:r>
      <w:proofErr w:type="spellEnd"/>
      <w:r>
        <w:t xml:space="preserve"> </w:t>
      </w:r>
      <w:proofErr w:type="spellStart"/>
      <w:r>
        <w:t>hauß</w:t>
      </w:r>
      <w:proofErr w:type="spellEnd"/>
      <w:r>
        <w:t xml:space="preserve"> baue: Aber eure zeit ist da/ daß ihr in </w:t>
      </w:r>
      <w:proofErr w:type="spellStart"/>
      <w:r>
        <w:t>getäffelten</w:t>
      </w:r>
      <w:proofErr w:type="spellEnd"/>
      <w:r>
        <w:t xml:space="preserve"> </w:t>
      </w:r>
      <w:proofErr w:type="spellStart"/>
      <w:r>
        <w:t>häusern</w:t>
      </w:r>
      <w:proofErr w:type="spellEnd"/>
      <w:r>
        <w:t xml:space="preserve"> wohnet/ und </w:t>
      </w:r>
      <w:proofErr w:type="spellStart"/>
      <w:r>
        <w:t>diß</w:t>
      </w:r>
      <w:proofErr w:type="spellEnd"/>
      <w:r>
        <w:t xml:space="preserve"> </w:t>
      </w:r>
      <w:proofErr w:type="spellStart"/>
      <w:r>
        <w:t>hauß</w:t>
      </w:r>
      <w:proofErr w:type="spellEnd"/>
      <w:r>
        <w:t xml:space="preserve"> muß wüste stehen. Da waren die </w:t>
      </w:r>
      <w:proofErr w:type="spellStart"/>
      <w:r>
        <w:t>Jüden</w:t>
      </w:r>
      <w:proofErr w:type="spellEnd"/>
      <w:r>
        <w:t xml:space="preserve"> zwar </w:t>
      </w:r>
      <w:proofErr w:type="spellStart"/>
      <w:r>
        <w:t>auß</w:t>
      </w:r>
      <w:proofErr w:type="spellEnd"/>
      <w:r>
        <w:t xml:space="preserve"> der </w:t>
      </w:r>
      <w:proofErr w:type="spellStart"/>
      <w:r>
        <w:t>gefängnüß</w:t>
      </w:r>
      <w:proofErr w:type="spellEnd"/>
      <w:r>
        <w:t xml:space="preserve">/ aber ihr zustand in geist- und weltlichem war noch gar nicht/ wie er seyn </w:t>
      </w:r>
      <w:proofErr w:type="spellStart"/>
      <w:r>
        <w:t>solte</w:t>
      </w:r>
      <w:proofErr w:type="spellEnd"/>
      <w:r>
        <w:t xml:space="preserve">/ und die in Babel ihnen </w:t>
      </w:r>
      <w:proofErr w:type="spellStart"/>
      <w:r>
        <w:t>angewehnte</w:t>
      </w:r>
      <w:proofErr w:type="spellEnd"/>
      <w:r>
        <w:t xml:space="preserve"> </w:t>
      </w:r>
      <w:proofErr w:type="spellStart"/>
      <w:r>
        <w:t>geringhaltung</w:t>
      </w:r>
      <w:proofErr w:type="spellEnd"/>
      <w:r>
        <w:t xml:space="preserve"> deß Hauses deß </w:t>
      </w:r>
      <w:proofErr w:type="spellStart"/>
      <w:r>
        <w:t>HErrn</w:t>
      </w:r>
      <w:proofErr w:type="spellEnd"/>
      <w:r>
        <w:t xml:space="preserve"> klebte ihnen </w:t>
      </w:r>
      <w:proofErr w:type="spellStart"/>
      <w:r>
        <w:t>starck</w:t>
      </w:r>
      <w:proofErr w:type="spellEnd"/>
      <w:r>
        <w:t xml:space="preserve"> an/ daß vielleicht in dem geistlichen es nicht gar viel besser gestanden/ als in der </w:t>
      </w:r>
      <w:proofErr w:type="spellStart"/>
      <w:r>
        <w:t>gefängnüß</w:t>
      </w:r>
      <w:proofErr w:type="spellEnd"/>
      <w:r>
        <w:t xml:space="preserve">. </w:t>
      </w:r>
      <w:proofErr w:type="spellStart"/>
      <w:r>
        <w:t>Biß</w:t>
      </w:r>
      <w:proofErr w:type="spellEnd"/>
      <w:r>
        <w:t xml:space="preserve"> endlich durch ernstliches zusprechen Haggai und </w:t>
      </w:r>
      <w:proofErr w:type="spellStart"/>
      <w:r>
        <w:t>Zachariä</w:t>
      </w:r>
      <w:proofErr w:type="spellEnd"/>
      <w:r>
        <w:t xml:space="preserve"> der Propheten/ unter der </w:t>
      </w:r>
      <w:proofErr w:type="spellStart"/>
      <w:r>
        <w:t>auffsicht</w:t>
      </w:r>
      <w:proofErr w:type="spellEnd"/>
      <w:r>
        <w:t xml:space="preserve"> </w:t>
      </w:r>
      <w:proofErr w:type="spellStart"/>
      <w:r>
        <w:t>serubabels</w:t>
      </w:r>
      <w:proofErr w:type="spellEnd"/>
      <w:r>
        <w:t xml:space="preserve"> und Josua der Tempel vollendet wurde. Und </w:t>
      </w:r>
      <w:proofErr w:type="spellStart"/>
      <w:r>
        <w:t>gleichwol</w:t>
      </w:r>
      <w:proofErr w:type="spellEnd"/>
      <w:r>
        <w:t xml:space="preserve"> war damit/ noch nicht alles gethan was geschehen </w:t>
      </w:r>
      <w:proofErr w:type="spellStart"/>
      <w:r>
        <w:t>solte</w:t>
      </w:r>
      <w:proofErr w:type="spellEnd"/>
      <w:r>
        <w:t xml:space="preserve">/ noch wieder </w:t>
      </w:r>
      <w:proofErr w:type="spellStart"/>
      <w:r>
        <w:t>auffgerichtet</w:t>
      </w:r>
      <w:proofErr w:type="spellEnd"/>
      <w:r>
        <w:t xml:space="preserve">/ was der König von Babel vor diesem verstöret. sondern es kam auch Esra der </w:t>
      </w:r>
      <w:proofErr w:type="spellStart"/>
      <w:r>
        <w:t>schrifftgelehrte</w:t>
      </w:r>
      <w:proofErr w:type="spellEnd"/>
      <w:r>
        <w:t xml:space="preserve">/ und eine gute zeit nach ihm Nehemia/ so zu </w:t>
      </w:r>
      <w:proofErr w:type="spellStart"/>
      <w:r>
        <w:t>bestellung</w:t>
      </w:r>
      <w:proofErr w:type="spellEnd"/>
      <w:r>
        <w:t xml:space="preserve"> deß </w:t>
      </w:r>
      <w:proofErr w:type="spellStart"/>
      <w:r>
        <w:t>kirchenwesens</w:t>
      </w:r>
      <w:proofErr w:type="spellEnd"/>
      <w:r>
        <w:t xml:space="preserve">/ wieder </w:t>
      </w:r>
      <w:proofErr w:type="spellStart"/>
      <w:r>
        <w:t>auffrichtung</w:t>
      </w:r>
      <w:proofErr w:type="spellEnd"/>
      <w:r>
        <w:t xml:space="preserve"> der </w:t>
      </w:r>
      <w:proofErr w:type="spellStart"/>
      <w:r>
        <w:t>mauren</w:t>
      </w:r>
      <w:proofErr w:type="spellEnd"/>
      <w:r>
        <w:t xml:space="preserve"> der </w:t>
      </w:r>
      <w:proofErr w:type="spellStart"/>
      <w:r>
        <w:t>stadt</w:t>
      </w:r>
      <w:proofErr w:type="spellEnd"/>
      <w:r>
        <w:t xml:space="preserve">/ und </w:t>
      </w:r>
      <w:proofErr w:type="spellStart"/>
      <w:r>
        <w:t>verfassung</w:t>
      </w:r>
      <w:proofErr w:type="spellEnd"/>
      <w:r>
        <w:t xml:space="preserve"> deß </w:t>
      </w:r>
      <w:proofErr w:type="spellStart"/>
      <w:r>
        <w:t>regiments</w:t>
      </w:r>
      <w:proofErr w:type="spellEnd"/>
      <w:r>
        <w:t xml:space="preserve"> vieles </w:t>
      </w:r>
      <w:proofErr w:type="spellStart"/>
      <w:r>
        <w:t>thaten</w:t>
      </w:r>
      <w:proofErr w:type="spellEnd"/>
      <w:r>
        <w:t xml:space="preserve">. Wie hiervon die </w:t>
      </w:r>
      <w:proofErr w:type="spellStart"/>
      <w:r>
        <w:t>beyde</w:t>
      </w:r>
      <w:proofErr w:type="spellEnd"/>
      <w:r>
        <w:t xml:space="preserve"> </w:t>
      </w:r>
      <w:proofErr w:type="spellStart"/>
      <w:r>
        <w:t>bücher</w:t>
      </w:r>
      <w:proofErr w:type="spellEnd"/>
      <w:r>
        <w:t xml:space="preserve"> </w:t>
      </w:r>
      <w:proofErr w:type="spellStart"/>
      <w:r>
        <w:t>Esrä</w:t>
      </w:r>
      <w:proofErr w:type="spellEnd"/>
      <w:r>
        <w:t xml:space="preserve"> und </w:t>
      </w:r>
      <w:proofErr w:type="spellStart"/>
      <w:r>
        <w:t>Nehemiä</w:t>
      </w:r>
      <w:proofErr w:type="spellEnd"/>
      <w:r>
        <w:t xml:space="preserve"> zu lesen. Da sich vieles antreffen lässt/ welches sich </w:t>
      </w:r>
      <w:proofErr w:type="spellStart"/>
      <w:r>
        <w:t>auff</w:t>
      </w:r>
      <w:proofErr w:type="spellEnd"/>
      <w:r>
        <w:t xml:space="preserve"> heutige zeit schicket. so wenig dann nun </w:t>
      </w:r>
      <w:proofErr w:type="spellStart"/>
      <w:r>
        <w:t>auß</w:t>
      </w:r>
      <w:proofErr w:type="spellEnd"/>
      <w:r>
        <w:t xml:space="preserve"> </w:t>
      </w:r>
      <w:proofErr w:type="spellStart"/>
      <w:r>
        <w:t>deme</w:t>
      </w:r>
      <w:proofErr w:type="spellEnd"/>
      <w:r>
        <w:t xml:space="preserve">/ weil eine lange zeit das Jüdische wesen in Jerusalem nicht in dem stand war/ wie es seyn </w:t>
      </w:r>
      <w:proofErr w:type="spellStart"/>
      <w:r>
        <w:t>solte</w:t>
      </w:r>
      <w:proofErr w:type="spellEnd"/>
      <w:r>
        <w:t xml:space="preserve">/ hätte geschlossen werden mögen/ daß sie dann noch in der Babylonischen </w:t>
      </w:r>
      <w:proofErr w:type="spellStart"/>
      <w:r>
        <w:t>gefängnuß</w:t>
      </w:r>
      <w:proofErr w:type="spellEnd"/>
      <w:r>
        <w:t xml:space="preserve"> wären/ so wenig </w:t>
      </w:r>
      <w:proofErr w:type="spellStart"/>
      <w:r>
        <w:t>folger</w:t>
      </w:r>
      <w:proofErr w:type="spellEnd"/>
      <w:r>
        <w:t xml:space="preserve"> jetzt eben dieses/ wann wir von denen gegen die Göttliche </w:t>
      </w:r>
      <w:proofErr w:type="spellStart"/>
      <w:r>
        <w:t>wolthat</w:t>
      </w:r>
      <w:proofErr w:type="spellEnd"/>
      <w:r>
        <w:t xml:space="preserve"> </w:t>
      </w:r>
      <w:proofErr w:type="spellStart"/>
      <w:r>
        <w:t>undanckbaren</w:t>
      </w:r>
      <w:proofErr w:type="spellEnd"/>
      <w:r>
        <w:t xml:space="preserve">/ wegen deß </w:t>
      </w:r>
      <w:proofErr w:type="spellStart"/>
      <w:r>
        <w:t>mangelhafften</w:t>
      </w:r>
      <w:proofErr w:type="spellEnd"/>
      <w:r>
        <w:t xml:space="preserve"> unsers </w:t>
      </w:r>
      <w:proofErr w:type="spellStart"/>
      <w:r>
        <w:t>zustandes</w:t>
      </w:r>
      <w:proofErr w:type="spellEnd"/>
      <w:r>
        <w:t xml:space="preserve">/ </w:t>
      </w:r>
      <w:proofErr w:type="spellStart"/>
      <w:r>
        <w:t>wiederumb</w:t>
      </w:r>
      <w:proofErr w:type="spellEnd"/>
      <w:r>
        <w:t xml:space="preserve"> gen Babel wollen verwiesen werden. </w:t>
      </w:r>
    </w:p>
    <w:p w14:paraId="5C82DDA6" w14:textId="77777777" w:rsidR="00F30817" w:rsidRDefault="00F30817" w:rsidP="00F30817">
      <w:pPr>
        <w:pStyle w:val="StandardWeb"/>
      </w:pPr>
      <w:r>
        <w:t xml:space="preserve">Aber gleichwie dann den Juden nicht </w:t>
      </w:r>
      <w:proofErr w:type="spellStart"/>
      <w:r>
        <w:t>solte</w:t>
      </w:r>
      <w:proofErr w:type="spellEnd"/>
      <w:r>
        <w:t xml:space="preserve"> </w:t>
      </w:r>
      <w:proofErr w:type="spellStart"/>
      <w:r>
        <w:t>gnug</w:t>
      </w:r>
      <w:proofErr w:type="spellEnd"/>
      <w:r>
        <w:t xml:space="preserve"> seyn/ </w:t>
      </w:r>
      <w:proofErr w:type="spellStart"/>
      <w:r>
        <w:t>auß</w:t>
      </w:r>
      <w:proofErr w:type="spellEnd"/>
      <w:r>
        <w:t xml:space="preserve"> Babel </w:t>
      </w:r>
      <w:proofErr w:type="spellStart"/>
      <w:r>
        <w:t>außgegangen</w:t>
      </w:r>
      <w:proofErr w:type="spellEnd"/>
      <w:r>
        <w:t xml:space="preserve"> zu seyn/ sondern sie </w:t>
      </w:r>
      <w:proofErr w:type="spellStart"/>
      <w:r>
        <w:t>solten</w:t>
      </w:r>
      <w:proofErr w:type="spellEnd"/>
      <w:r>
        <w:t xml:space="preserve"> trachten/ auch das </w:t>
      </w:r>
      <w:proofErr w:type="spellStart"/>
      <w:r>
        <w:t>Hauß</w:t>
      </w:r>
      <w:proofErr w:type="spellEnd"/>
      <w:r>
        <w:t xml:space="preserve"> deß Herrn und die schöne seine Gottesdienst wieder </w:t>
      </w:r>
      <w:proofErr w:type="spellStart"/>
      <w:r>
        <w:t>auffzurichten</w:t>
      </w:r>
      <w:proofErr w:type="spellEnd"/>
      <w:r>
        <w:t xml:space="preserve">/ also </w:t>
      </w:r>
      <w:proofErr w:type="spellStart"/>
      <w:r>
        <w:t>solten</w:t>
      </w:r>
      <w:proofErr w:type="spellEnd"/>
      <w:r>
        <w:t xml:space="preserve"> wir eben </w:t>
      </w:r>
      <w:proofErr w:type="spellStart"/>
      <w:r>
        <w:t>sowol</w:t>
      </w:r>
      <w:proofErr w:type="spellEnd"/>
      <w:r>
        <w:t xml:space="preserve"> </w:t>
      </w:r>
      <w:proofErr w:type="spellStart"/>
      <w:r>
        <w:t>dabey</w:t>
      </w:r>
      <w:proofErr w:type="spellEnd"/>
      <w:r>
        <w:t xml:space="preserve"> nicht stehen bleiben/ daß wir wissen/ wir </w:t>
      </w:r>
      <w:proofErr w:type="spellStart"/>
      <w:r>
        <w:t>seyen</w:t>
      </w:r>
      <w:proofErr w:type="spellEnd"/>
      <w:r>
        <w:t xml:space="preserve"> </w:t>
      </w:r>
      <w:proofErr w:type="spellStart"/>
      <w:r>
        <w:t>auß</w:t>
      </w:r>
      <w:proofErr w:type="spellEnd"/>
      <w:r>
        <w:t xml:space="preserve"> Babel gegangen/ sondern wir müssen </w:t>
      </w:r>
      <w:proofErr w:type="spellStart"/>
      <w:r>
        <w:t>einmahl</w:t>
      </w:r>
      <w:proofErr w:type="spellEnd"/>
      <w:r>
        <w:t xml:space="preserve"> sorgfältig seyn/ die noch befindliche </w:t>
      </w:r>
      <w:proofErr w:type="spellStart"/>
      <w:r>
        <w:t>mängel</w:t>
      </w:r>
      <w:proofErr w:type="spellEnd"/>
      <w:r>
        <w:t xml:space="preserve"> zu bessern. </w:t>
      </w:r>
    </w:p>
    <w:p w14:paraId="237E17AD" w14:textId="77777777" w:rsidR="00F30817" w:rsidRDefault="00F30817" w:rsidP="00F30817">
      <w:pPr>
        <w:pStyle w:val="StandardWeb"/>
      </w:pPr>
      <w:r>
        <w:lastRenderedPageBreak/>
        <w:t xml:space="preserve">Und eben dahin zielen gottseliger </w:t>
      </w:r>
      <w:proofErr w:type="spellStart"/>
      <w:r>
        <w:t>hertzen</w:t>
      </w:r>
      <w:proofErr w:type="spellEnd"/>
      <w:r>
        <w:t xml:space="preserve"> klagen/ wo sie unsern elenden zustand </w:t>
      </w:r>
      <w:proofErr w:type="spellStart"/>
      <w:r>
        <w:t>beseuffzen</w:t>
      </w:r>
      <w:proofErr w:type="spellEnd"/>
      <w:r>
        <w:t xml:space="preserve">/ </w:t>
      </w:r>
      <w:proofErr w:type="spellStart"/>
      <w:r>
        <w:t>nehmlich</w:t>
      </w:r>
      <w:proofErr w:type="spellEnd"/>
      <w:r>
        <w:t xml:space="preserve"> damit wir uns unter einander </w:t>
      </w:r>
      <w:proofErr w:type="spellStart"/>
      <w:r>
        <w:t>ermunteren</w:t>
      </w:r>
      <w:proofErr w:type="spellEnd"/>
      <w:r>
        <w:t xml:space="preserve">/ und das </w:t>
      </w:r>
      <w:proofErr w:type="spellStart"/>
      <w:r>
        <w:t>werck</w:t>
      </w:r>
      <w:proofErr w:type="spellEnd"/>
      <w:r>
        <w:t xml:space="preserve"> deß Herrn immer ernstlich er getrieben werde/ als etwa </w:t>
      </w:r>
      <w:proofErr w:type="spellStart"/>
      <w:r>
        <w:t>biß</w:t>
      </w:r>
      <w:proofErr w:type="spellEnd"/>
      <w:r>
        <w:t xml:space="preserve"> dahin geschehen. Wie dann eben damit auch einiger </w:t>
      </w:r>
      <w:proofErr w:type="spellStart"/>
      <w:r>
        <w:t>leute</w:t>
      </w:r>
      <w:proofErr w:type="spellEnd"/>
      <w:r>
        <w:t xml:space="preserve"> einrede zu beantworten/ welche </w:t>
      </w:r>
      <w:proofErr w:type="spellStart"/>
      <w:r>
        <w:t>darvor</w:t>
      </w:r>
      <w:proofErr w:type="spellEnd"/>
      <w:r>
        <w:t xml:space="preserve"> halten/ wir </w:t>
      </w:r>
      <w:proofErr w:type="spellStart"/>
      <w:r>
        <w:t>solten</w:t>
      </w:r>
      <w:proofErr w:type="spellEnd"/>
      <w:r>
        <w:t xml:space="preserve"> solche </w:t>
      </w:r>
      <w:proofErr w:type="spellStart"/>
      <w:r>
        <w:t>fehler</w:t>
      </w:r>
      <w:proofErr w:type="spellEnd"/>
      <w:r>
        <w:t xml:space="preserve"> und </w:t>
      </w:r>
      <w:proofErr w:type="spellStart"/>
      <w:r>
        <w:t>schande</w:t>
      </w:r>
      <w:proofErr w:type="spellEnd"/>
      <w:r>
        <w:t xml:space="preserve"> unserer Kirche nicht </w:t>
      </w:r>
      <w:proofErr w:type="spellStart"/>
      <w:r>
        <w:t>auffdecken</w:t>
      </w:r>
      <w:proofErr w:type="spellEnd"/>
      <w:r>
        <w:t xml:space="preserve">/ daß die </w:t>
      </w:r>
      <w:proofErr w:type="spellStart"/>
      <w:r>
        <w:t>widersacher</w:t>
      </w:r>
      <w:proofErr w:type="spellEnd"/>
      <w:r>
        <w:t xml:space="preserve"> </w:t>
      </w:r>
      <w:proofErr w:type="spellStart"/>
      <w:r>
        <w:t>deroselben</w:t>
      </w:r>
      <w:proofErr w:type="spellEnd"/>
      <w:r>
        <w:t xml:space="preserve"> nicht gewahr würden/ sondern sie verborgen blieben. </w:t>
      </w:r>
      <w:proofErr w:type="spellStart"/>
      <w:r>
        <w:t>Nemlich</w:t>
      </w:r>
      <w:proofErr w:type="spellEnd"/>
      <w:r>
        <w:t xml:space="preserve">/ daß gleichwie unverantwortlich es wäre/ wo jemand solche gebrechen/ nur sich damit zu </w:t>
      </w:r>
      <w:proofErr w:type="spellStart"/>
      <w:r>
        <w:t>kützeln</w:t>
      </w:r>
      <w:proofErr w:type="spellEnd"/>
      <w:r>
        <w:t xml:space="preserve">/ der </w:t>
      </w:r>
      <w:proofErr w:type="spellStart"/>
      <w:r>
        <w:t>welt</w:t>
      </w:r>
      <w:proofErr w:type="spellEnd"/>
      <w:r>
        <w:t xml:space="preserve"> vor </w:t>
      </w:r>
      <w:proofErr w:type="spellStart"/>
      <w:r>
        <w:t>augen</w:t>
      </w:r>
      <w:proofErr w:type="spellEnd"/>
      <w:r>
        <w:t xml:space="preserve"> </w:t>
      </w:r>
      <w:proofErr w:type="spellStart"/>
      <w:r>
        <w:t>legete</w:t>
      </w:r>
      <w:proofErr w:type="spellEnd"/>
      <w:r>
        <w:t xml:space="preserve">; Wo </w:t>
      </w:r>
      <w:proofErr w:type="spellStart"/>
      <w:r>
        <w:t>freylich</w:t>
      </w:r>
      <w:proofErr w:type="spellEnd"/>
      <w:r>
        <w:t xml:space="preserve"> einen Cham oder Canaan/ der seines Vatters Noah </w:t>
      </w:r>
      <w:proofErr w:type="spellStart"/>
      <w:r>
        <w:t>blösse</w:t>
      </w:r>
      <w:proofErr w:type="spellEnd"/>
      <w:r>
        <w:t xml:space="preserve"> mit </w:t>
      </w:r>
      <w:proofErr w:type="spellStart"/>
      <w:r>
        <w:t>wolgefallen</w:t>
      </w:r>
      <w:proofErr w:type="spellEnd"/>
      <w:r>
        <w:t xml:space="preserve"> und </w:t>
      </w:r>
      <w:proofErr w:type="spellStart"/>
      <w:r>
        <w:t>spott</w:t>
      </w:r>
      <w:proofErr w:type="spellEnd"/>
      <w:r>
        <w:t xml:space="preserve"> </w:t>
      </w:r>
      <w:proofErr w:type="spellStart"/>
      <w:r>
        <w:t>ansiehet</w:t>
      </w:r>
      <w:proofErr w:type="spellEnd"/>
      <w:r>
        <w:t xml:space="preserve">/ der fluch treffen wird: Also gehen die klagen gottseliger </w:t>
      </w:r>
      <w:proofErr w:type="spellStart"/>
      <w:r>
        <w:t>gemüther</w:t>
      </w:r>
      <w:proofErr w:type="spellEnd"/>
      <w:r>
        <w:t xml:space="preserve">/ wie der </w:t>
      </w:r>
      <w:proofErr w:type="spellStart"/>
      <w:r>
        <w:t>Hertzen</w:t>
      </w:r>
      <w:proofErr w:type="spellEnd"/>
      <w:r>
        <w:t xml:space="preserve"> </w:t>
      </w:r>
      <w:proofErr w:type="spellStart"/>
      <w:r>
        <w:t>kündiger</w:t>
      </w:r>
      <w:proofErr w:type="spellEnd"/>
      <w:r>
        <w:t xml:space="preserve"> selbst </w:t>
      </w:r>
      <w:proofErr w:type="spellStart"/>
      <w:r>
        <w:t>sihet</w:t>
      </w:r>
      <w:proofErr w:type="spellEnd"/>
      <w:r>
        <w:t xml:space="preserve">/ </w:t>
      </w:r>
      <w:proofErr w:type="spellStart"/>
      <w:r>
        <w:t>auß</w:t>
      </w:r>
      <w:proofErr w:type="spellEnd"/>
      <w:r>
        <w:t xml:space="preserve"> gar einer andern </w:t>
      </w:r>
      <w:proofErr w:type="spellStart"/>
      <w:r>
        <w:t>absicht</w:t>
      </w:r>
      <w:proofErr w:type="spellEnd"/>
      <w:r>
        <w:t xml:space="preserve"> oder trieb/ </w:t>
      </w:r>
      <w:proofErr w:type="spellStart"/>
      <w:r>
        <w:t>nehmlich</w:t>
      </w:r>
      <w:proofErr w:type="spellEnd"/>
      <w:r>
        <w:t xml:space="preserve"> </w:t>
      </w:r>
      <w:proofErr w:type="spellStart"/>
      <w:r>
        <w:t>auß</w:t>
      </w:r>
      <w:proofErr w:type="spellEnd"/>
      <w:r>
        <w:t xml:space="preserve"> inniglicher liebe und </w:t>
      </w:r>
      <w:proofErr w:type="spellStart"/>
      <w:r>
        <w:t>eiffer</w:t>
      </w:r>
      <w:proofErr w:type="spellEnd"/>
      <w:r>
        <w:t xml:space="preserve"> vor </w:t>
      </w:r>
      <w:proofErr w:type="spellStart"/>
      <w:r>
        <w:t>GOttes</w:t>
      </w:r>
      <w:proofErr w:type="spellEnd"/>
      <w:r>
        <w:t xml:space="preserve"> Ehre/ daß wir </w:t>
      </w:r>
      <w:proofErr w:type="spellStart"/>
      <w:r>
        <w:t>beseufftzen</w:t>
      </w:r>
      <w:proofErr w:type="spellEnd"/>
      <w:r>
        <w:t xml:space="preserve"> was wider diese streitet/ und verlangen tragen/ ob ein und andere bewogen werden möchten/ sich der </w:t>
      </w:r>
      <w:proofErr w:type="spellStart"/>
      <w:r>
        <w:t>sache</w:t>
      </w:r>
      <w:proofErr w:type="spellEnd"/>
      <w:r>
        <w:t xml:space="preserve"> ernstlicher anzunehmen. Es ist ja eine liebe wo ich gefährliche </w:t>
      </w:r>
      <w:proofErr w:type="spellStart"/>
      <w:r>
        <w:t>schäden</w:t>
      </w:r>
      <w:proofErr w:type="spellEnd"/>
      <w:r>
        <w:t xml:space="preserve"> </w:t>
      </w:r>
      <w:proofErr w:type="spellStart"/>
      <w:r>
        <w:t>auffdecke</w:t>
      </w:r>
      <w:proofErr w:type="spellEnd"/>
      <w:r>
        <w:t xml:space="preserve">/ </w:t>
      </w:r>
      <w:proofErr w:type="spellStart"/>
      <w:r>
        <w:t>umb</w:t>
      </w:r>
      <w:proofErr w:type="spellEnd"/>
      <w:r>
        <w:t xml:space="preserve"> sie denen zu zeigen/ die sie </w:t>
      </w:r>
      <w:proofErr w:type="spellStart"/>
      <w:r>
        <w:t>heylen</w:t>
      </w:r>
      <w:proofErr w:type="spellEnd"/>
      <w:r>
        <w:t xml:space="preserve"> sollen. </w:t>
      </w:r>
    </w:p>
    <w:p w14:paraId="375F10AE" w14:textId="77777777" w:rsidR="00F30817" w:rsidRDefault="00F30817" w:rsidP="00F30817">
      <w:pPr>
        <w:pStyle w:val="StandardWeb"/>
      </w:pPr>
      <w:r>
        <w:t xml:space="preserve">So decken wir auch nichts </w:t>
      </w:r>
      <w:proofErr w:type="spellStart"/>
      <w:r>
        <w:t>auff</w:t>
      </w:r>
      <w:proofErr w:type="spellEnd"/>
      <w:r>
        <w:t xml:space="preserve">/ was nicht leider ohne das vor </w:t>
      </w:r>
      <w:proofErr w:type="spellStart"/>
      <w:r>
        <w:t>augen</w:t>
      </w:r>
      <w:proofErr w:type="spellEnd"/>
      <w:r>
        <w:t xml:space="preserve"> </w:t>
      </w:r>
      <w:proofErr w:type="spellStart"/>
      <w:r>
        <w:t>liget</w:t>
      </w:r>
      <w:proofErr w:type="spellEnd"/>
      <w:r>
        <w:t xml:space="preserve">/ und wollen der </w:t>
      </w:r>
      <w:proofErr w:type="spellStart"/>
      <w:r>
        <w:t>heimlichern</w:t>
      </w:r>
      <w:proofErr w:type="spellEnd"/>
      <w:r>
        <w:t xml:space="preserve"> gebrechen dieses und jenes nicht </w:t>
      </w:r>
      <w:proofErr w:type="spellStart"/>
      <w:r>
        <w:t>gedencken</w:t>
      </w:r>
      <w:proofErr w:type="spellEnd"/>
      <w:r>
        <w:t xml:space="preserve">. Was aber jene die </w:t>
      </w:r>
      <w:proofErr w:type="spellStart"/>
      <w:r>
        <w:t>widersacher</w:t>
      </w:r>
      <w:proofErr w:type="spellEnd"/>
      <w:r>
        <w:t xml:space="preserve"> betrifft/ ist vergebens vor ihnen sie bedecken zu wollen. </w:t>
      </w:r>
      <w:proofErr w:type="spellStart"/>
      <w:r>
        <w:t>Meynen</w:t>
      </w:r>
      <w:proofErr w:type="spellEnd"/>
      <w:r>
        <w:t xml:space="preserve"> wir/ man </w:t>
      </w:r>
      <w:proofErr w:type="spellStart"/>
      <w:r>
        <w:t>solte</w:t>
      </w:r>
      <w:proofErr w:type="spellEnd"/>
      <w:r>
        <w:t xml:space="preserve"> sie geheime halten wegen der </w:t>
      </w:r>
      <w:proofErr w:type="spellStart"/>
      <w:r>
        <w:t>widersacher</w:t>
      </w:r>
      <w:proofErr w:type="spellEnd"/>
      <w:r>
        <w:t xml:space="preserve">/ ach/ so müssen wir uns sehr </w:t>
      </w:r>
      <w:proofErr w:type="spellStart"/>
      <w:r>
        <w:t>schmeichlen</w:t>
      </w:r>
      <w:proofErr w:type="spellEnd"/>
      <w:r>
        <w:t xml:space="preserve">/ wo wir </w:t>
      </w:r>
      <w:proofErr w:type="spellStart"/>
      <w:r>
        <w:t>gedencken</w:t>
      </w:r>
      <w:proofErr w:type="spellEnd"/>
      <w:r>
        <w:t xml:space="preserve">/ als sehen sie dieselbe nicht viel </w:t>
      </w:r>
      <w:proofErr w:type="spellStart"/>
      <w:r>
        <w:t>schärpffer</w:t>
      </w:r>
      <w:proofErr w:type="spellEnd"/>
      <w:r>
        <w:t xml:space="preserve"> als wir </w:t>
      </w:r>
      <w:proofErr w:type="spellStart"/>
      <w:r>
        <w:t>selbsten</w:t>
      </w:r>
      <w:proofErr w:type="spellEnd"/>
      <w:r>
        <w:t xml:space="preserve">. Der feind hat luchs-augen; und </w:t>
      </w:r>
      <w:proofErr w:type="spellStart"/>
      <w:r>
        <w:t>sihet</w:t>
      </w:r>
      <w:proofErr w:type="spellEnd"/>
      <w:r>
        <w:t xml:space="preserve"> manches/ was der andere an sich </w:t>
      </w:r>
      <w:proofErr w:type="spellStart"/>
      <w:r>
        <w:t>selbsten</w:t>
      </w:r>
      <w:proofErr w:type="spellEnd"/>
      <w:r>
        <w:t xml:space="preserve"> nicht wahrnimmt/ daher wo wir/ was jene vorlängst angesehen/ auch zu </w:t>
      </w:r>
      <w:proofErr w:type="spellStart"/>
      <w:r>
        <w:t>verhelen</w:t>
      </w:r>
      <w:proofErr w:type="spellEnd"/>
      <w:r>
        <w:t xml:space="preserve"> </w:t>
      </w:r>
      <w:proofErr w:type="spellStart"/>
      <w:r>
        <w:t>gedencken</w:t>
      </w:r>
      <w:proofErr w:type="spellEnd"/>
      <w:r>
        <w:t xml:space="preserve">/ gewinnen wir damit nichts/ als daß uns </w:t>
      </w:r>
      <w:proofErr w:type="spellStart"/>
      <w:r>
        <w:t>nachmal</w:t>
      </w:r>
      <w:proofErr w:type="spellEnd"/>
      <w:r>
        <w:t xml:space="preserve"> allen ins </w:t>
      </w:r>
      <w:proofErr w:type="spellStart"/>
      <w:r>
        <w:t>gesampt</w:t>
      </w:r>
      <w:proofErr w:type="spellEnd"/>
      <w:r>
        <w:t xml:space="preserve"> mit </w:t>
      </w:r>
      <w:proofErr w:type="spellStart"/>
      <w:r>
        <w:t>mehrerm</w:t>
      </w:r>
      <w:proofErr w:type="spellEnd"/>
      <w:r>
        <w:t xml:space="preserve"> </w:t>
      </w:r>
      <w:proofErr w:type="spellStart"/>
      <w:r>
        <w:t>sug</w:t>
      </w:r>
      <w:proofErr w:type="spellEnd"/>
      <w:r>
        <w:t xml:space="preserve"> solches </w:t>
      </w:r>
      <w:proofErr w:type="spellStart"/>
      <w:r>
        <w:t>aufgeruckt</w:t>
      </w:r>
      <w:proofErr w:type="spellEnd"/>
      <w:r>
        <w:t xml:space="preserve"> werde/ ob wir noch etlicher </w:t>
      </w:r>
      <w:proofErr w:type="spellStart"/>
      <w:r>
        <w:t>massen</w:t>
      </w:r>
      <w:proofErr w:type="spellEnd"/>
      <w:r>
        <w:t xml:space="preserve"> es </w:t>
      </w:r>
      <w:proofErr w:type="spellStart"/>
      <w:r>
        <w:t>vertheidigen</w:t>
      </w:r>
      <w:proofErr w:type="spellEnd"/>
      <w:r>
        <w:t xml:space="preserve"> </w:t>
      </w:r>
      <w:proofErr w:type="spellStart"/>
      <w:r>
        <w:t>wolten</w:t>
      </w:r>
      <w:proofErr w:type="spellEnd"/>
      <w:r>
        <w:t xml:space="preserve"> Da hingegen/ wo man die </w:t>
      </w:r>
      <w:proofErr w:type="spellStart"/>
      <w:r>
        <w:t>fehler</w:t>
      </w:r>
      <w:proofErr w:type="spellEnd"/>
      <w:r>
        <w:t xml:space="preserve"> erkennet/ und sein </w:t>
      </w:r>
      <w:proofErr w:type="spellStart"/>
      <w:r>
        <w:t>hertzlich</w:t>
      </w:r>
      <w:proofErr w:type="spellEnd"/>
      <w:r>
        <w:t xml:space="preserve"> </w:t>
      </w:r>
      <w:proofErr w:type="spellStart"/>
      <w:r>
        <w:t>mißfallen</w:t>
      </w:r>
      <w:proofErr w:type="spellEnd"/>
      <w:r>
        <w:t xml:space="preserve"> daran bezeuget/ so viel </w:t>
      </w:r>
      <w:proofErr w:type="spellStart"/>
      <w:r>
        <w:t>kundbarer</w:t>
      </w:r>
      <w:proofErr w:type="spellEnd"/>
      <w:r>
        <w:t xml:space="preserve"> wird/ daß die </w:t>
      </w:r>
      <w:proofErr w:type="spellStart"/>
      <w:r>
        <w:t>gantze</w:t>
      </w:r>
      <w:proofErr w:type="spellEnd"/>
      <w:r>
        <w:t xml:space="preserve"> Kirche </w:t>
      </w:r>
      <w:proofErr w:type="spellStart"/>
      <w:r>
        <w:t>gleichwol</w:t>
      </w:r>
      <w:proofErr w:type="spellEnd"/>
      <w:r>
        <w:t xml:space="preserve"> nicht daran schuld habe. </w:t>
      </w:r>
    </w:p>
    <w:p w14:paraId="550FABF7" w14:textId="77777777" w:rsidR="00F30817" w:rsidRDefault="00F30817" w:rsidP="00F30817">
      <w:pPr>
        <w:pStyle w:val="StandardWeb"/>
      </w:pPr>
      <w:r>
        <w:t xml:space="preserve">Ja/ da </w:t>
      </w:r>
      <w:proofErr w:type="spellStart"/>
      <w:r>
        <w:t>gegentheil</w:t>
      </w:r>
      <w:proofErr w:type="spellEnd"/>
      <w:r>
        <w:t xml:space="preserve"> solche gebrechen gar </w:t>
      </w:r>
      <w:proofErr w:type="spellStart"/>
      <w:r>
        <w:t>auff</w:t>
      </w:r>
      <w:proofErr w:type="spellEnd"/>
      <w:r>
        <w:t xml:space="preserve"> eine andere </w:t>
      </w:r>
      <w:proofErr w:type="spellStart"/>
      <w:r>
        <w:t>art</w:t>
      </w:r>
      <w:proofErr w:type="spellEnd"/>
      <w:r>
        <w:t xml:space="preserve"> anstehet/ als </w:t>
      </w:r>
      <w:proofErr w:type="spellStart"/>
      <w:r>
        <w:t>fliessen</w:t>
      </w:r>
      <w:proofErr w:type="spellEnd"/>
      <w:r>
        <w:t xml:space="preserve"> sie </w:t>
      </w:r>
      <w:proofErr w:type="spellStart"/>
      <w:r>
        <w:t>nehmlich</w:t>
      </w:r>
      <w:proofErr w:type="spellEnd"/>
      <w:r>
        <w:t xml:space="preserve"> </w:t>
      </w:r>
      <w:proofErr w:type="spellStart"/>
      <w:r>
        <w:t>auß</w:t>
      </w:r>
      <w:proofErr w:type="spellEnd"/>
      <w:r>
        <w:t xml:space="preserve"> der Religion </w:t>
      </w:r>
      <w:proofErr w:type="spellStart"/>
      <w:r>
        <w:t>selbsten</w:t>
      </w:r>
      <w:proofErr w:type="spellEnd"/>
      <w:r>
        <w:t xml:space="preserve">/ und </w:t>
      </w:r>
      <w:proofErr w:type="spellStart"/>
      <w:r>
        <w:t>seye</w:t>
      </w:r>
      <w:proofErr w:type="spellEnd"/>
      <w:r>
        <w:t xml:space="preserve"> auch das </w:t>
      </w:r>
      <w:proofErr w:type="spellStart"/>
      <w:r>
        <w:t>gantze</w:t>
      </w:r>
      <w:proofErr w:type="spellEnd"/>
      <w:r>
        <w:t xml:space="preserve"> </w:t>
      </w:r>
      <w:proofErr w:type="spellStart"/>
      <w:r>
        <w:t>hertz</w:t>
      </w:r>
      <w:proofErr w:type="spellEnd"/>
      <w:r>
        <w:t xml:space="preserve"> </w:t>
      </w:r>
      <w:proofErr w:type="spellStart"/>
      <w:r>
        <w:t>vergifft</w:t>
      </w:r>
      <w:proofErr w:type="spellEnd"/>
      <w:r>
        <w:t xml:space="preserve"> so können wir anders nicht weisen/ wie der schade </w:t>
      </w:r>
      <w:proofErr w:type="spellStart"/>
      <w:r>
        <w:t>gleichwol</w:t>
      </w:r>
      <w:proofErr w:type="spellEnd"/>
      <w:r>
        <w:t xml:space="preserve"> allein in den gliedern und </w:t>
      </w:r>
      <w:proofErr w:type="spellStart"/>
      <w:r>
        <w:t>äusserlichem</w:t>
      </w:r>
      <w:proofErr w:type="spellEnd"/>
      <w:r>
        <w:t xml:space="preserve"> stecke/ wir zeigen dann denselben ohne verhalten. so haben auch </w:t>
      </w:r>
      <w:proofErr w:type="spellStart"/>
      <w:r>
        <w:t>gegentheil</w:t>
      </w:r>
      <w:proofErr w:type="spellEnd"/>
      <w:r>
        <w:t xml:space="preserve">/ sonderlich die Römische </w:t>
      </w:r>
      <w:proofErr w:type="spellStart"/>
      <w:r>
        <w:t>kirche</w:t>
      </w:r>
      <w:proofErr w:type="spellEnd"/>
      <w:r>
        <w:t xml:space="preserve">/ unserer bekennenden </w:t>
      </w:r>
      <w:proofErr w:type="spellStart"/>
      <w:r>
        <w:t>äusserlichen</w:t>
      </w:r>
      <w:proofErr w:type="spellEnd"/>
      <w:r>
        <w:t xml:space="preserve"> gebrechen/ sich zu ihrem </w:t>
      </w:r>
      <w:proofErr w:type="spellStart"/>
      <w:r>
        <w:t>vortheil</w:t>
      </w:r>
      <w:proofErr w:type="spellEnd"/>
      <w:r>
        <w:t xml:space="preserve"> nicht zu mißbrauchen. Als </w:t>
      </w:r>
      <w:proofErr w:type="spellStart"/>
      <w:r>
        <w:t>dero</w:t>
      </w:r>
      <w:proofErr w:type="spellEnd"/>
      <w:r>
        <w:t xml:space="preserve"> (</w:t>
      </w:r>
      <w:proofErr w:type="spellStart"/>
      <w:r>
        <w:t>zugesch</w:t>
      </w:r>
      <w:proofErr w:type="spellEnd"/>
      <w:r>
        <w:t xml:space="preserve"> </w:t>
      </w:r>
      <w:proofErr w:type="spellStart"/>
      <w:r>
        <w:t>weigen</w:t>
      </w:r>
      <w:proofErr w:type="spellEnd"/>
      <w:r>
        <w:t xml:space="preserve"> was von den </w:t>
      </w:r>
      <w:proofErr w:type="spellStart"/>
      <w:r>
        <w:t>Unserigen</w:t>
      </w:r>
      <w:proofErr w:type="spellEnd"/>
      <w:r>
        <w:t xml:space="preserve"> </w:t>
      </w:r>
      <w:proofErr w:type="spellStart"/>
      <w:r>
        <w:t>deroselben</w:t>
      </w:r>
      <w:proofErr w:type="spellEnd"/>
      <w:r>
        <w:t xml:space="preserve"> vor </w:t>
      </w:r>
      <w:proofErr w:type="spellStart"/>
      <w:r>
        <w:t>greuel</w:t>
      </w:r>
      <w:proofErr w:type="spellEnd"/>
      <w:r>
        <w:t xml:space="preserve"> und haupt-gebrechen vor der </w:t>
      </w:r>
      <w:proofErr w:type="spellStart"/>
      <w:r>
        <w:t>gantzen</w:t>
      </w:r>
      <w:proofErr w:type="spellEnd"/>
      <w:r>
        <w:t xml:space="preserve"> </w:t>
      </w:r>
      <w:proofErr w:type="spellStart"/>
      <w:r>
        <w:t>welt</w:t>
      </w:r>
      <w:proofErr w:type="spellEnd"/>
      <w:r>
        <w:t xml:space="preserve"> unter </w:t>
      </w:r>
      <w:proofErr w:type="spellStart"/>
      <w:r>
        <w:t>augen</w:t>
      </w:r>
      <w:proofErr w:type="spellEnd"/>
      <w:r>
        <w:t xml:space="preserve"> gelegt) auch so alte als neue redliche </w:t>
      </w:r>
      <w:proofErr w:type="spellStart"/>
      <w:r>
        <w:t>leute</w:t>
      </w:r>
      <w:proofErr w:type="spellEnd"/>
      <w:r>
        <w:t xml:space="preserve"> und </w:t>
      </w:r>
      <w:proofErr w:type="spellStart"/>
      <w:r>
        <w:t>discret-gesinnete</w:t>
      </w:r>
      <w:proofErr w:type="spellEnd"/>
      <w:r>
        <w:t xml:space="preserve">/ geistlich und weltliche/ </w:t>
      </w:r>
      <w:proofErr w:type="spellStart"/>
      <w:r>
        <w:t>auß</w:t>
      </w:r>
      <w:proofErr w:type="spellEnd"/>
      <w:r>
        <w:t xml:space="preserve"> deren eigenen </w:t>
      </w:r>
      <w:proofErr w:type="spellStart"/>
      <w:r>
        <w:t>kindern</w:t>
      </w:r>
      <w:proofErr w:type="spellEnd"/>
      <w:r>
        <w:t xml:space="preserve">/ dergleichen vorgehalten und täglich vorhalten/ was sie </w:t>
      </w:r>
      <w:proofErr w:type="spellStart"/>
      <w:r>
        <w:t>nit</w:t>
      </w:r>
      <w:proofErr w:type="spellEnd"/>
      <w:r>
        <w:t xml:space="preserve"> </w:t>
      </w:r>
      <w:proofErr w:type="spellStart"/>
      <w:r>
        <w:t>läugnen</w:t>
      </w:r>
      <w:proofErr w:type="spellEnd"/>
      <w:r>
        <w:t xml:space="preserve"> </w:t>
      </w:r>
      <w:proofErr w:type="spellStart"/>
      <w:r>
        <w:t>kan</w:t>
      </w:r>
      <w:proofErr w:type="spellEnd"/>
      <w:r>
        <w:t xml:space="preserve">/ und noch vielmehr darüber zu </w:t>
      </w:r>
      <w:proofErr w:type="spellStart"/>
      <w:r>
        <w:t>erröthen</w:t>
      </w:r>
      <w:proofErr w:type="spellEnd"/>
      <w:r>
        <w:t xml:space="preserve">/ daher sie vor ihrer </w:t>
      </w:r>
      <w:proofErr w:type="spellStart"/>
      <w:r>
        <w:t>thür</w:t>
      </w:r>
      <w:proofErr w:type="spellEnd"/>
      <w:r>
        <w:t xml:space="preserve"> den </w:t>
      </w:r>
      <w:proofErr w:type="spellStart"/>
      <w:r>
        <w:t>unrath</w:t>
      </w:r>
      <w:proofErr w:type="spellEnd"/>
      <w:r>
        <w:t xml:space="preserve"> weg zu kehren hat/ ehe sie/ das bey andern </w:t>
      </w:r>
      <w:proofErr w:type="spellStart"/>
      <w:r>
        <w:t>nit</w:t>
      </w:r>
      <w:proofErr w:type="spellEnd"/>
      <w:r>
        <w:t xml:space="preserve"> alles rein/ zu ihrem </w:t>
      </w:r>
      <w:proofErr w:type="spellStart"/>
      <w:r>
        <w:t>ruhm</w:t>
      </w:r>
      <w:proofErr w:type="spellEnd"/>
      <w:r>
        <w:t xml:space="preserve"> ziehe. Ja/ wir mögen der Römischen </w:t>
      </w:r>
      <w:proofErr w:type="spellStart"/>
      <w:r>
        <w:t>kirchen</w:t>
      </w:r>
      <w:proofErr w:type="spellEnd"/>
      <w:r>
        <w:t xml:space="preserve"> einen </w:t>
      </w:r>
      <w:proofErr w:type="spellStart"/>
      <w:r>
        <w:t>grossen</w:t>
      </w:r>
      <w:proofErr w:type="spellEnd"/>
      <w:r>
        <w:t xml:space="preserve"> </w:t>
      </w:r>
      <w:proofErr w:type="spellStart"/>
      <w:r>
        <w:t>theil</w:t>
      </w:r>
      <w:proofErr w:type="spellEnd"/>
      <w:r>
        <w:t xml:space="preserve"> der </w:t>
      </w:r>
      <w:proofErr w:type="spellStart"/>
      <w:r>
        <w:t>fehler</w:t>
      </w:r>
      <w:proofErr w:type="spellEnd"/>
      <w:r>
        <w:t xml:space="preserve">/ die sich bey uns noch finden/ mit gutem recht heimweisen/ daß sie von </w:t>
      </w:r>
      <w:proofErr w:type="spellStart"/>
      <w:r>
        <w:t>ihro</w:t>
      </w:r>
      <w:proofErr w:type="spellEnd"/>
      <w:r>
        <w:t xml:space="preserve"> ererbet/ </w:t>
      </w:r>
      <w:proofErr w:type="spellStart"/>
      <w:r>
        <w:t>unn</w:t>
      </w:r>
      <w:proofErr w:type="spellEnd"/>
      <w:r>
        <w:t xml:space="preserve"> </w:t>
      </w:r>
      <w:proofErr w:type="spellStart"/>
      <w:r>
        <w:t>auff</w:t>
      </w:r>
      <w:proofErr w:type="spellEnd"/>
      <w:r>
        <w:t xml:space="preserve"> dergleichen oder andere </w:t>
      </w:r>
      <w:proofErr w:type="spellStart"/>
      <w:r>
        <w:t>unn</w:t>
      </w:r>
      <w:proofErr w:type="spellEnd"/>
      <w:r>
        <w:t xml:space="preserve"> noch viel gröbere </w:t>
      </w:r>
      <w:proofErr w:type="spellStart"/>
      <w:r>
        <w:t>art</w:t>
      </w:r>
      <w:proofErr w:type="spellEnd"/>
      <w:r>
        <w:t xml:space="preserve"> bey ihnen im schwang gehen. </w:t>
      </w:r>
    </w:p>
    <w:p w14:paraId="55450AE1" w14:textId="77777777" w:rsidR="00F30817" w:rsidRDefault="00F30817" w:rsidP="00F30817">
      <w:pPr>
        <w:pStyle w:val="StandardWeb"/>
      </w:pPr>
      <w:r>
        <w:t xml:space="preserve">Unterdessen soll uns </w:t>
      </w:r>
      <w:proofErr w:type="spellStart"/>
      <w:r>
        <w:t>sowol</w:t>
      </w:r>
      <w:proofErr w:type="spellEnd"/>
      <w:r>
        <w:t xml:space="preserve"> </w:t>
      </w:r>
      <w:proofErr w:type="spellStart"/>
      <w:r>
        <w:t>GOttes</w:t>
      </w:r>
      <w:proofErr w:type="spellEnd"/>
      <w:r>
        <w:t xml:space="preserve"> Ehr als liebe der Kirchen solche zu bessern/ frommer </w:t>
      </w:r>
      <w:proofErr w:type="spellStart"/>
      <w:r>
        <w:t>hertzen</w:t>
      </w:r>
      <w:proofErr w:type="spellEnd"/>
      <w:r>
        <w:t xml:space="preserve"> verlangen zu erfüllen/ und den irrenden die </w:t>
      </w:r>
      <w:proofErr w:type="spellStart"/>
      <w:r>
        <w:t>pforte</w:t>
      </w:r>
      <w:proofErr w:type="spellEnd"/>
      <w:r>
        <w:t xml:space="preserve"> zu der </w:t>
      </w:r>
      <w:proofErr w:type="spellStart"/>
      <w:r>
        <w:t>erkant</w:t>
      </w:r>
      <w:proofErr w:type="spellEnd"/>
      <w:r>
        <w:t xml:space="preserve"> </w:t>
      </w:r>
      <w:proofErr w:type="spellStart"/>
      <w:r>
        <w:t>nüß</w:t>
      </w:r>
      <w:proofErr w:type="spellEnd"/>
      <w:r>
        <w:t xml:space="preserve"> der </w:t>
      </w:r>
      <w:proofErr w:type="spellStart"/>
      <w:r>
        <w:t>warheit</w:t>
      </w:r>
      <w:proofErr w:type="spellEnd"/>
      <w:r>
        <w:t xml:space="preserve"> weiter zu eröffnen/ dahin treiben/ daß wir doch </w:t>
      </w:r>
      <w:proofErr w:type="spellStart"/>
      <w:r>
        <w:t>sorgfältigseyen</w:t>
      </w:r>
      <w:proofErr w:type="spellEnd"/>
      <w:r>
        <w:t xml:space="preserve">/ alle diese gebrechen </w:t>
      </w:r>
      <w:proofErr w:type="spellStart"/>
      <w:r>
        <w:t>fleissiger</w:t>
      </w:r>
      <w:proofErr w:type="spellEnd"/>
      <w:r>
        <w:t xml:space="preserve"> zu </w:t>
      </w:r>
      <w:proofErr w:type="spellStart"/>
      <w:r>
        <w:t>erwegen</w:t>
      </w:r>
      <w:proofErr w:type="spellEnd"/>
      <w:r>
        <w:t xml:space="preserve">/ und da sie die </w:t>
      </w:r>
      <w:proofErr w:type="spellStart"/>
      <w:r>
        <w:t>widersacher</w:t>
      </w:r>
      <w:proofErr w:type="spellEnd"/>
      <w:r>
        <w:t xml:space="preserve">/ ohne unser zeigen von </w:t>
      </w:r>
      <w:proofErr w:type="spellStart"/>
      <w:r>
        <w:t>selbsten</w:t>
      </w:r>
      <w:proofErr w:type="spellEnd"/>
      <w:r>
        <w:t xml:space="preserve"> alles gnugsam sehen/ nicht allein die </w:t>
      </w:r>
      <w:proofErr w:type="spellStart"/>
      <w:r>
        <w:t>augen</w:t>
      </w:r>
      <w:proofErr w:type="spellEnd"/>
      <w:r>
        <w:t xml:space="preserve"> zu </w:t>
      </w:r>
      <w:proofErr w:type="spellStart"/>
      <w:r>
        <w:t>zuschliessen</w:t>
      </w:r>
      <w:proofErr w:type="spellEnd"/>
      <w:r>
        <w:t xml:space="preserve"> zu eigenem schaden. </w:t>
      </w:r>
      <w:proofErr w:type="spellStart"/>
      <w:r>
        <w:t>Einmahl</w:t>
      </w:r>
      <w:proofErr w:type="spellEnd"/>
      <w:r>
        <w:t xml:space="preserve"> wer hierinnen deß Herrn ist/ der muß auch so gut er </w:t>
      </w:r>
      <w:proofErr w:type="spellStart"/>
      <w:r>
        <w:t>kan</w:t>
      </w:r>
      <w:proofErr w:type="spellEnd"/>
      <w:r>
        <w:t xml:space="preserve">/ die </w:t>
      </w:r>
      <w:proofErr w:type="spellStart"/>
      <w:r>
        <w:t>hand</w:t>
      </w:r>
      <w:proofErr w:type="spellEnd"/>
      <w:r>
        <w:t xml:space="preserve"> mit anlegen/ als in einer all gemeinen sach. </w:t>
      </w:r>
    </w:p>
    <w:p w14:paraId="54BF4602" w14:textId="77777777" w:rsidR="00F30817" w:rsidRDefault="00F30817" w:rsidP="00F30817">
      <w:pPr>
        <w:pStyle w:val="StandardWeb"/>
      </w:pPr>
      <w:r>
        <w:t xml:space="preserve">Sehen wir die heilige </w:t>
      </w:r>
      <w:proofErr w:type="spellStart"/>
      <w:r>
        <w:t>schrifft</w:t>
      </w:r>
      <w:proofErr w:type="spellEnd"/>
      <w:r>
        <w:t xml:space="preserve"> an/ so haben wir nicht zu </w:t>
      </w:r>
      <w:proofErr w:type="spellStart"/>
      <w:r>
        <w:t>zweifflen</w:t>
      </w:r>
      <w:proofErr w:type="spellEnd"/>
      <w:r>
        <w:t xml:space="preserve">/ daß GOTT noch einigen bessern zustand seiner Kirchen hier </w:t>
      </w:r>
      <w:proofErr w:type="spellStart"/>
      <w:r>
        <w:t>auff</w:t>
      </w:r>
      <w:proofErr w:type="spellEnd"/>
      <w:r>
        <w:t xml:space="preserve"> Erden versprochen habe. Wir haben 1. die herrliche </w:t>
      </w:r>
      <w:proofErr w:type="spellStart"/>
      <w:r>
        <w:t>weissagung</w:t>
      </w:r>
      <w:proofErr w:type="spellEnd"/>
      <w:r>
        <w:t xml:space="preserve"> s. Pauli und von ihm </w:t>
      </w:r>
      <w:proofErr w:type="spellStart"/>
      <w:r>
        <w:t>geoffenbahretes</w:t>
      </w:r>
      <w:proofErr w:type="spellEnd"/>
      <w:r>
        <w:t xml:space="preserve"> </w:t>
      </w:r>
      <w:proofErr w:type="spellStart"/>
      <w:r>
        <w:t>geheimnüß</w:t>
      </w:r>
      <w:proofErr w:type="spellEnd"/>
      <w:r>
        <w:t xml:space="preserve">/ Rom. 11/ 25. 26. Wie/ nach dem die fülle der Heyden eingegangen/ </w:t>
      </w:r>
      <w:proofErr w:type="spellStart"/>
      <w:r>
        <w:t>gantz</w:t>
      </w:r>
      <w:proofErr w:type="spellEnd"/>
      <w:r>
        <w:t xml:space="preserve"> </w:t>
      </w:r>
      <w:proofErr w:type="spellStart"/>
      <w:r>
        <w:t>Jsrael</w:t>
      </w:r>
      <w:proofErr w:type="spellEnd"/>
      <w:r>
        <w:t xml:space="preserve"> solle selig werden. Daß also/ wo eben </w:t>
      </w:r>
      <w:r>
        <w:lastRenderedPageBreak/>
        <w:t xml:space="preserve">nicht das </w:t>
      </w:r>
      <w:proofErr w:type="spellStart"/>
      <w:r>
        <w:t>gantze</w:t>
      </w:r>
      <w:proofErr w:type="spellEnd"/>
      <w:r>
        <w:t xml:space="preserve">/ </w:t>
      </w:r>
      <w:proofErr w:type="spellStart"/>
      <w:r>
        <w:t>gleichwol</w:t>
      </w:r>
      <w:proofErr w:type="spellEnd"/>
      <w:r>
        <w:t xml:space="preserve"> ein </w:t>
      </w:r>
      <w:proofErr w:type="spellStart"/>
      <w:r>
        <w:t>merckliches</w:t>
      </w:r>
      <w:proofErr w:type="spellEnd"/>
      <w:r>
        <w:t xml:space="preserve"> </w:t>
      </w:r>
      <w:proofErr w:type="spellStart"/>
      <w:r>
        <w:t>grosses</w:t>
      </w:r>
      <w:proofErr w:type="spellEnd"/>
      <w:r>
        <w:t xml:space="preserve"> </w:t>
      </w:r>
      <w:proofErr w:type="spellStart"/>
      <w:r>
        <w:t>theil</w:t>
      </w:r>
      <w:proofErr w:type="spellEnd"/>
      <w:r>
        <w:t xml:space="preserve">/ der </w:t>
      </w:r>
      <w:proofErr w:type="spellStart"/>
      <w:r>
        <w:t>biß</w:t>
      </w:r>
      <w:proofErr w:type="spellEnd"/>
      <w:r>
        <w:t xml:space="preserve"> daher noch so verstockt gewesenen Juden zu dem HERRN bekehret werden sollen. Wohin auch/ wo sie recht unter suchet werden/ viele </w:t>
      </w:r>
      <w:proofErr w:type="spellStart"/>
      <w:r>
        <w:t>ort</w:t>
      </w:r>
      <w:proofErr w:type="spellEnd"/>
      <w:r>
        <w:t xml:space="preserve"> der Propheten in dem Alten Testament/ Hos. 3/ 4. 5. rc. zielen werden. Wie dann </w:t>
      </w:r>
      <w:proofErr w:type="spellStart"/>
      <w:r>
        <w:t>nechst</w:t>
      </w:r>
      <w:proofErr w:type="spellEnd"/>
      <w:r>
        <w:t xml:space="preserve"> den alten </w:t>
      </w:r>
      <w:proofErr w:type="spellStart"/>
      <w:r>
        <w:t>Kirchenvättern</w:t>
      </w:r>
      <w:proofErr w:type="spellEnd"/>
      <w:r>
        <w:t xml:space="preserve">/ auch fast die vornehmste unserer Kirchenlehrer dieses </w:t>
      </w:r>
      <w:proofErr w:type="spellStart"/>
      <w:r>
        <w:t>geheimnüß</w:t>
      </w:r>
      <w:proofErr w:type="spellEnd"/>
      <w:r>
        <w:t xml:space="preserve"> </w:t>
      </w:r>
      <w:proofErr w:type="spellStart"/>
      <w:r>
        <w:t>auß</w:t>
      </w:r>
      <w:proofErr w:type="spellEnd"/>
      <w:r>
        <w:t xml:space="preserve"> gedachtem Apostolischem </w:t>
      </w:r>
      <w:proofErr w:type="spellStart"/>
      <w:r>
        <w:t>ort</w:t>
      </w:r>
      <w:proofErr w:type="spellEnd"/>
      <w:r>
        <w:t xml:space="preserve"> bekannt haben. </w:t>
      </w:r>
      <w:proofErr w:type="spellStart"/>
      <w:r>
        <w:t>Obwol</w:t>
      </w:r>
      <w:proofErr w:type="spellEnd"/>
      <w:r>
        <w:t xml:space="preserve"> wir nicht bergen/ daß nebens unserem sonst </w:t>
      </w:r>
      <w:proofErr w:type="spellStart"/>
      <w:r>
        <w:t>werthen</w:t>
      </w:r>
      <w:proofErr w:type="spellEnd"/>
      <w:r>
        <w:t xml:space="preserve"> </w:t>
      </w:r>
      <w:proofErr w:type="spellStart"/>
      <w:r>
        <w:t>Praeceptore</w:t>
      </w:r>
      <w:proofErr w:type="spellEnd"/>
      <w:r>
        <w:t xml:space="preserve"> D. </w:t>
      </w:r>
      <w:proofErr w:type="spellStart"/>
      <w:r>
        <w:t>Luthero</w:t>
      </w:r>
      <w:proofErr w:type="spellEnd"/>
      <w:r>
        <w:t xml:space="preserve"> unterschiedliche der </w:t>
      </w:r>
      <w:proofErr w:type="spellStart"/>
      <w:r>
        <w:t>Unserigen</w:t>
      </w:r>
      <w:proofErr w:type="spellEnd"/>
      <w:r>
        <w:t xml:space="preserve">/ auch vornehme Doctores, dergleichen von Paulo </w:t>
      </w:r>
      <w:proofErr w:type="spellStart"/>
      <w:r>
        <w:t>gemeynt</w:t>
      </w:r>
      <w:proofErr w:type="spellEnd"/>
      <w:r>
        <w:t xml:space="preserve"> zu seyn/ wie der Buchstabe </w:t>
      </w:r>
      <w:proofErr w:type="spellStart"/>
      <w:r>
        <w:t>gleichwol</w:t>
      </w:r>
      <w:proofErr w:type="spellEnd"/>
      <w:r>
        <w:t xml:space="preserve"> lautet/ in </w:t>
      </w:r>
      <w:proofErr w:type="spellStart"/>
      <w:r>
        <w:t>zweiffel</w:t>
      </w:r>
      <w:proofErr w:type="spellEnd"/>
      <w:r>
        <w:t xml:space="preserve"> haben ziehen wollen/ und </w:t>
      </w:r>
      <w:proofErr w:type="spellStart"/>
      <w:r>
        <w:t>darvor</w:t>
      </w:r>
      <w:proofErr w:type="spellEnd"/>
      <w:r>
        <w:t xml:space="preserve"> halten/ es </w:t>
      </w:r>
      <w:proofErr w:type="spellStart"/>
      <w:r>
        <w:t>seye</w:t>
      </w:r>
      <w:proofErr w:type="spellEnd"/>
      <w:r>
        <w:t xml:space="preserve"> solche </w:t>
      </w:r>
      <w:proofErr w:type="spellStart"/>
      <w:r>
        <w:t>verheissung</w:t>
      </w:r>
      <w:proofErr w:type="spellEnd"/>
      <w:r>
        <w:t xml:space="preserve"> schon allerdings in den von der Apostel-zeiten </w:t>
      </w:r>
      <w:proofErr w:type="spellStart"/>
      <w:r>
        <w:t>biß</w:t>
      </w:r>
      <w:proofErr w:type="spellEnd"/>
      <w:r>
        <w:t xml:space="preserve"> daher bekehrten Juden zur </w:t>
      </w:r>
      <w:proofErr w:type="spellStart"/>
      <w:r>
        <w:t>gnüge</w:t>
      </w:r>
      <w:proofErr w:type="spellEnd"/>
      <w:r>
        <w:t xml:space="preserve"> erfüllet. Wie wir nun eins theils zwar uns diesen nicht mit </w:t>
      </w:r>
      <w:proofErr w:type="spellStart"/>
      <w:r>
        <w:t>weitläufftigem</w:t>
      </w:r>
      <w:proofErr w:type="spellEnd"/>
      <w:r>
        <w:t xml:space="preserve"> widersprechen viel widersetzen wollen/ noch solche </w:t>
      </w:r>
      <w:proofErr w:type="spellStart"/>
      <w:r>
        <w:t>meynung</w:t>
      </w:r>
      <w:proofErr w:type="spellEnd"/>
      <w:r>
        <w:t xml:space="preserve"> mit </w:t>
      </w:r>
      <w:proofErr w:type="spellStart"/>
      <w:r>
        <w:t>mehrerem</w:t>
      </w:r>
      <w:proofErr w:type="spellEnd"/>
      <w:r>
        <w:t xml:space="preserve"> straffen (</w:t>
      </w:r>
      <w:proofErr w:type="spellStart"/>
      <w:r>
        <w:t>wol</w:t>
      </w:r>
      <w:proofErr w:type="spellEnd"/>
      <w:r>
        <w:t xml:space="preserve"> wissende/ daß ehe die </w:t>
      </w:r>
      <w:proofErr w:type="spellStart"/>
      <w:r>
        <w:t>propheceyung</w:t>
      </w:r>
      <w:proofErr w:type="spellEnd"/>
      <w:r>
        <w:t xml:space="preserve"> erfüllet/ es leicht geschehen könne/ daß auch erleuchtete </w:t>
      </w:r>
      <w:proofErr w:type="spellStart"/>
      <w:r>
        <w:t>leute</w:t>
      </w:r>
      <w:proofErr w:type="spellEnd"/>
      <w:r>
        <w:t xml:space="preserve"> deß rechten verstands einer </w:t>
      </w:r>
      <w:proofErr w:type="spellStart"/>
      <w:r>
        <w:t>weissagung</w:t>
      </w:r>
      <w:proofErr w:type="spellEnd"/>
      <w:r>
        <w:t xml:space="preserve"> fehlen mögen:) Als können wir doch andern theils von dem Buchstaben/ mit </w:t>
      </w:r>
      <w:proofErr w:type="spellStart"/>
      <w:r>
        <w:t>deme</w:t>
      </w:r>
      <w:proofErr w:type="spellEnd"/>
      <w:r>
        <w:t xml:space="preserve"> die </w:t>
      </w:r>
      <w:proofErr w:type="spellStart"/>
      <w:r>
        <w:t>gantze</w:t>
      </w:r>
      <w:proofErr w:type="spellEnd"/>
      <w:r>
        <w:t xml:space="preserve"> </w:t>
      </w:r>
      <w:proofErr w:type="spellStart"/>
      <w:r>
        <w:t>absicht</w:t>
      </w:r>
      <w:proofErr w:type="spellEnd"/>
      <w:r>
        <w:t xml:space="preserve"> deß Paulinischen </w:t>
      </w:r>
      <w:proofErr w:type="spellStart"/>
      <w:r>
        <w:t>Contexts</w:t>
      </w:r>
      <w:proofErr w:type="spellEnd"/>
      <w:r>
        <w:t xml:space="preserve"> lieblich einstimmet/ uns auch nicht abtreiben lassen/ hoffen auch nicht/ daß uns jemand solches verargen könne. </w:t>
      </w:r>
    </w:p>
    <w:p w14:paraId="48EDA6A0" w14:textId="77777777" w:rsidR="00F30817" w:rsidRDefault="00F30817" w:rsidP="00F30817">
      <w:pPr>
        <w:pStyle w:val="StandardWeb"/>
      </w:pPr>
      <w:proofErr w:type="spellStart"/>
      <w:r>
        <w:t>Nechstdeme</w:t>
      </w:r>
      <w:proofErr w:type="spellEnd"/>
      <w:r>
        <w:t xml:space="preserve">/ haben wir auch noch einen </w:t>
      </w:r>
      <w:proofErr w:type="spellStart"/>
      <w:r>
        <w:t>grössern</w:t>
      </w:r>
      <w:proofErr w:type="spellEnd"/>
      <w:r>
        <w:t xml:space="preserve"> falle deß </w:t>
      </w:r>
      <w:proofErr w:type="spellStart"/>
      <w:r>
        <w:t>Päbstlichen</w:t>
      </w:r>
      <w:proofErr w:type="spellEnd"/>
      <w:r>
        <w:t xml:space="preserve"> Roms zu erwarten. Dann ob zwar ihm ein </w:t>
      </w:r>
      <w:proofErr w:type="spellStart"/>
      <w:r>
        <w:t>mercklicher</w:t>
      </w:r>
      <w:proofErr w:type="spellEnd"/>
      <w:r>
        <w:t xml:space="preserve"> stoß von unserm s. Herrn </w:t>
      </w:r>
      <w:proofErr w:type="spellStart"/>
      <w:r>
        <w:t>Luthero</w:t>
      </w:r>
      <w:proofErr w:type="spellEnd"/>
      <w:r>
        <w:t xml:space="preserve"> gegeben worden/ so ist doch desselben geistliche </w:t>
      </w:r>
      <w:proofErr w:type="spellStart"/>
      <w:r>
        <w:t>gewalt</w:t>
      </w:r>
      <w:proofErr w:type="spellEnd"/>
      <w:r>
        <w:t xml:space="preserve"> noch viel zu groß/ als daß wir sagen </w:t>
      </w:r>
      <w:proofErr w:type="spellStart"/>
      <w:r>
        <w:t>solten</w:t>
      </w:r>
      <w:proofErr w:type="spellEnd"/>
      <w:r>
        <w:t xml:space="preserve">/ daß die </w:t>
      </w:r>
      <w:proofErr w:type="spellStart"/>
      <w:r>
        <w:t>weissagung</w:t>
      </w:r>
      <w:proofErr w:type="spellEnd"/>
      <w:r>
        <w:t xml:space="preserve"> </w:t>
      </w:r>
      <w:proofErr w:type="spellStart"/>
      <w:r>
        <w:t>Offenbahr</w:t>
      </w:r>
      <w:proofErr w:type="spellEnd"/>
      <w:r>
        <w:t xml:space="preserve">. c. 18. und </w:t>
      </w:r>
      <w:proofErr w:type="spellStart"/>
      <w:r>
        <w:t>cap</w:t>
      </w:r>
      <w:proofErr w:type="spellEnd"/>
      <w:r>
        <w:t xml:space="preserve">. 19. </w:t>
      </w:r>
      <w:proofErr w:type="spellStart"/>
      <w:r>
        <w:t>gantz</w:t>
      </w:r>
      <w:proofErr w:type="spellEnd"/>
      <w:r>
        <w:t xml:space="preserve"> erfüllet </w:t>
      </w:r>
      <w:proofErr w:type="spellStart"/>
      <w:r>
        <w:t>seye</w:t>
      </w:r>
      <w:proofErr w:type="spellEnd"/>
      <w:r>
        <w:t xml:space="preserve">/ wo man betrachtet/ mit was </w:t>
      </w:r>
      <w:proofErr w:type="spellStart"/>
      <w:r>
        <w:t>nachtrücklichen</w:t>
      </w:r>
      <w:proofErr w:type="spellEnd"/>
      <w:r>
        <w:t xml:space="preserve"> worten an solchem </w:t>
      </w:r>
      <w:proofErr w:type="spellStart"/>
      <w:r>
        <w:t>ort</w:t>
      </w:r>
      <w:proofErr w:type="spellEnd"/>
      <w:r>
        <w:t xml:space="preserve"> dieselbe von dem Heiligen Geist beschrieben wird. </w:t>
      </w:r>
    </w:p>
    <w:p w14:paraId="601E112E" w14:textId="77777777" w:rsidR="00F30817" w:rsidRDefault="00F30817" w:rsidP="00F30817">
      <w:pPr>
        <w:pStyle w:val="StandardWeb"/>
      </w:pPr>
      <w:r>
        <w:t xml:space="preserve">Erfolgen nun diese </w:t>
      </w:r>
      <w:proofErr w:type="spellStart"/>
      <w:r>
        <w:t>beyde</w:t>
      </w:r>
      <w:proofErr w:type="spellEnd"/>
      <w:r>
        <w:t xml:space="preserve"> stücke/ so </w:t>
      </w:r>
      <w:proofErr w:type="spellStart"/>
      <w:r>
        <w:t>sihe</w:t>
      </w:r>
      <w:proofErr w:type="spellEnd"/>
      <w:r>
        <w:t xml:space="preserve"> ich nicht/ wie </w:t>
      </w:r>
      <w:proofErr w:type="spellStart"/>
      <w:r>
        <w:t>gezweiffelt</w:t>
      </w:r>
      <w:proofErr w:type="spellEnd"/>
      <w:r>
        <w:t xml:space="preserve"> werden könne/ daß nicht die gesamte wahre </w:t>
      </w:r>
      <w:proofErr w:type="spellStart"/>
      <w:r>
        <w:t>kirche</w:t>
      </w:r>
      <w:proofErr w:type="spellEnd"/>
      <w:r>
        <w:t xml:space="preserve"> werde in einen viel </w:t>
      </w:r>
      <w:proofErr w:type="spellStart"/>
      <w:r>
        <w:t>seligern</w:t>
      </w:r>
      <w:proofErr w:type="spellEnd"/>
      <w:r>
        <w:t xml:space="preserve"> und </w:t>
      </w:r>
      <w:proofErr w:type="spellStart"/>
      <w:r>
        <w:t>herrlichern</w:t>
      </w:r>
      <w:proofErr w:type="spellEnd"/>
      <w:r>
        <w:t xml:space="preserve"> </w:t>
      </w:r>
      <w:proofErr w:type="spellStart"/>
      <w:r>
        <w:t>stande</w:t>
      </w:r>
      <w:proofErr w:type="spellEnd"/>
      <w:r>
        <w:t xml:space="preserve"> gesetzt werden/ als sie ist. Dann wo die Juden sollen bekehret werden/ so muß entweder bereits die wahre Kirche in heiligerem </w:t>
      </w:r>
      <w:proofErr w:type="spellStart"/>
      <w:r>
        <w:t>stande</w:t>
      </w:r>
      <w:proofErr w:type="spellEnd"/>
      <w:r>
        <w:t xml:space="preserve"> stehen/ als sie </w:t>
      </w:r>
      <w:proofErr w:type="spellStart"/>
      <w:r>
        <w:t>jetzund</w:t>
      </w:r>
      <w:proofErr w:type="spellEnd"/>
      <w:r>
        <w:t xml:space="preserve"> ist/ daß </w:t>
      </w:r>
      <w:proofErr w:type="spellStart"/>
      <w:r>
        <w:t>deroselben</w:t>
      </w:r>
      <w:proofErr w:type="spellEnd"/>
      <w:r>
        <w:t xml:space="preserve"> heiliger </w:t>
      </w:r>
      <w:proofErr w:type="spellStart"/>
      <w:r>
        <w:t>wandel</w:t>
      </w:r>
      <w:proofErr w:type="spellEnd"/>
      <w:r>
        <w:t xml:space="preserve"> zugleich ein mittel jener </w:t>
      </w:r>
      <w:proofErr w:type="spellStart"/>
      <w:r>
        <w:t>bekehrung</w:t>
      </w:r>
      <w:proofErr w:type="spellEnd"/>
      <w:r>
        <w:t xml:space="preserve"> werde/ </w:t>
      </w:r>
      <w:proofErr w:type="spellStart"/>
      <w:r>
        <w:t>auffs</w:t>
      </w:r>
      <w:proofErr w:type="spellEnd"/>
      <w:r>
        <w:t xml:space="preserve"> wenigste damit die </w:t>
      </w:r>
      <w:proofErr w:type="spellStart"/>
      <w:r>
        <w:t>hindernuß</w:t>
      </w:r>
      <w:proofErr w:type="spellEnd"/>
      <w:r>
        <w:t xml:space="preserve"> derselben/ so wie wir oben gesehen in </w:t>
      </w:r>
      <w:proofErr w:type="spellStart"/>
      <w:r>
        <w:t>bißherigen</w:t>
      </w:r>
      <w:proofErr w:type="spellEnd"/>
      <w:r>
        <w:t xml:space="preserve"> </w:t>
      </w:r>
      <w:proofErr w:type="spellStart"/>
      <w:r>
        <w:t>ärgernüssen</w:t>
      </w:r>
      <w:proofErr w:type="spellEnd"/>
      <w:r>
        <w:t xml:space="preserve"> mit bestanden/ </w:t>
      </w:r>
      <w:proofErr w:type="spellStart"/>
      <w:r>
        <w:t>weggeräumet</w:t>
      </w:r>
      <w:proofErr w:type="spellEnd"/>
      <w:r>
        <w:t xml:space="preserve"> </w:t>
      </w:r>
      <w:proofErr w:type="spellStart"/>
      <w:r>
        <w:t>seye</w:t>
      </w:r>
      <w:proofErr w:type="spellEnd"/>
      <w:r>
        <w:t xml:space="preserve">: Oder/ wo sie </w:t>
      </w:r>
      <w:proofErr w:type="spellStart"/>
      <w:r>
        <w:t>sonsten</w:t>
      </w:r>
      <w:proofErr w:type="spellEnd"/>
      <w:r>
        <w:t xml:space="preserve"> von Gott durch seine </w:t>
      </w:r>
      <w:proofErr w:type="spellStart"/>
      <w:r>
        <w:t>krafft</w:t>
      </w:r>
      <w:proofErr w:type="spellEnd"/>
      <w:r>
        <w:t xml:space="preserve">/ </w:t>
      </w:r>
      <w:proofErr w:type="spellStart"/>
      <w:r>
        <w:t>auff</w:t>
      </w:r>
      <w:proofErr w:type="spellEnd"/>
      <w:r>
        <w:t xml:space="preserve"> uns </w:t>
      </w:r>
      <w:proofErr w:type="spellStart"/>
      <w:r>
        <w:t>jetzo</w:t>
      </w:r>
      <w:proofErr w:type="spellEnd"/>
      <w:r>
        <w:t xml:space="preserve"> noch vorzusehen </w:t>
      </w:r>
      <w:proofErr w:type="spellStart"/>
      <w:r>
        <w:t>unmügliche</w:t>
      </w:r>
      <w:proofErr w:type="spellEnd"/>
      <w:r>
        <w:t xml:space="preserve"> </w:t>
      </w:r>
      <w:proofErr w:type="spellStart"/>
      <w:r>
        <w:t>art</w:t>
      </w:r>
      <w:proofErr w:type="spellEnd"/>
      <w:r>
        <w:t xml:space="preserve">/ werden bekehret werden/ ist </w:t>
      </w:r>
      <w:proofErr w:type="spellStart"/>
      <w:r>
        <w:t>wiederumb</w:t>
      </w:r>
      <w:proofErr w:type="spellEnd"/>
      <w:r>
        <w:t xml:space="preserve"> nicht </w:t>
      </w:r>
      <w:proofErr w:type="spellStart"/>
      <w:r>
        <w:t>zugedencken</w:t>
      </w:r>
      <w:proofErr w:type="spellEnd"/>
      <w:r>
        <w:t xml:space="preserve">/ daß </w:t>
      </w:r>
      <w:proofErr w:type="spellStart"/>
      <w:r>
        <w:t>nit</w:t>
      </w:r>
      <w:proofErr w:type="spellEnd"/>
      <w:r>
        <w:t xml:space="preserve"> das </w:t>
      </w:r>
      <w:proofErr w:type="spellStart"/>
      <w:r>
        <w:t>exempel</w:t>
      </w:r>
      <w:proofErr w:type="spellEnd"/>
      <w:r>
        <w:t xml:space="preserve"> eines solchen </w:t>
      </w:r>
      <w:proofErr w:type="spellStart"/>
      <w:r>
        <w:t>neubekehrten</w:t>
      </w:r>
      <w:proofErr w:type="spellEnd"/>
      <w:r>
        <w:t xml:space="preserve"> </w:t>
      </w:r>
      <w:proofErr w:type="spellStart"/>
      <w:r>
        <w:t>volcks</w:t>
      </w:r>
      <w:proofErr w:type="spellEnd"/>
      <w:r>
        <w:t xml:space="preserve"> (bey dem ohne </w:t>
      </w:r>
      <w:proofErr w:type="spellStart"/>
      <w:r>
        <w:t>zweiffel</w:t>
      </w:r>
      <w:proofErr w:type="spellEnd"/>
      <w:r>
        <w:t xml:space="preserve"> eben der </w:t>
      </w:r>
      <w:proofErr w:type="spellStart"/>
      <w:r>
        <w:t>eiffer</w:t>
      </w:r>
      <w:proofErr w:type="spellEnd"/>
      <w:r>
        <w:t xml:space="preserve"> sich zeigen wird/ wie bey den ersten </w:t>
      </w:r>
      <w:proofErr w:type="spellStart"/>
      <w:r>
        <w:t>auß</w:t>
      </w:r>
      <w:proofErr w:type="spellEnd"/>
      <w:r>
        <w:t xml:space="preserve"> den Heyden </w:t>
      </w:r>
      <w:proofErr w:type="spellStart"/>
      <w:r>
        <w:t>bekehreten</w:t>
      </w:r>
      <w:proofErr w:type="spellEnd"/>
      <w:r>
        <w:t xml:space="preserve"> Christen zusehen gewesen/) eine </w:t>
      </w:r>
      <w:proofErr w:type="spellStart"/>
      <w:r>
        <w:t>merckliche</w:t>
      </w:r>
      <w:proofErr w:type="spellEnd"/>
      <w:r>
        <w:t xml:space="preserve"> </w:t>
      </w:r>
      <w:proofErr w:type="spellStart"/>
      <w:r>
        <w:t>änderung</w:t>
      </w:r>
      <w:proofErr w:type="spellEnd"/>
      <w:r>
        <w:t xml:space="preserve"> </w:t>
      </w:r>
      <w:proofErr w:type="spellStart"/>
      <w:r>
        <w:t>unn</w:t>
      </w:r>
      <w:proofErr w:type="spellEnd"/>
      <w:r>
        <w:t xml:space="preserve"> </w:t>
      </w:r>
      <w:proofErr w:type="spellStart"/>
      <w:r>
        <w:t>besserung</w:t>
      </w:r>
      <w:proofErr w:type="spellEnd"/>
      <w:r>
        <w:t xml:space="preserve"> bey unserer Kirchen nach sich ziehen </w:t>
      </w:r>
      <w:proofErr w:type="spellStart"/>
      <w:r>
        <w:t>solte</w:t>
      </w:r>
      <w:proofErr w:type="spellEnd"/>
      <w:r>
        <w:t xml:space="preserve">. Vielmehr ist zu hoffen/ daß mit heiligem </w:t>
      </w:r>
      <w:proofErr w:type="spellStart"/>
      <w:r>
        <w:t>eiffer</w:t>
      </w:r>
      <w:proofErr w:type="spellEnd"/>
      <w:r>
        <w:t xml:space="preserve"> gleichsam in die wette die </w:t>
      </w:r>
      <w:proofErr w:type="spellStart"/>
      <w:r>
        <w:t>gesammte</w:t>
      </w:r>
      <w:proofErr w:type="spellEnd"/>
      <w:r>
        <w:t xml:space="preserve"> </w:t>
      </w:r>
      <w:proofErr w:type="spellStart"/>
      <w:r>
        <w:t>auß</w:t>
      </w:r>
      <w:proofErr w:type="spellEnd"/>
      <w:r>
        <w:t xml:space="preserve"> Juden und Heyden </w:t>
      </w:r>
      <w:proofErr w:type="spellStart"/>
      <w:r>
        <w:t>versamlete</w:t>
      </w:r>
      <w:proofErr w:type="spellEnd"/>
      <w:r>
        <w:t xml:space="preserve"> Kirche in einem glauben und dessen reichen </w:t>
      </w:r>
      <w:proofErr w:type="spellStart"/>
      <w:r>
        <w:t>frůchten</w:t>
      </w:r>
      <w:proofErr w:type="spellEnd"/>
      <w:r>
        <w:t xml:space="preserve"> </w:t>
      </w:r>
      <w:proofErr w:type="spellStart"/>
      <w:r>
        <w:t>GOtt</w:t>
      </w:r>
      <w:proofErr w:type="spellEnd"/>
      <w:r>
        <w:t xml:space="preserve"> dienen/ und sich an einander erbauen werde. </w:t>
      </w:r>
    </w:p>
    <w:p w14:paraId="7C85EF5E" w14:textId="77777777" w:rsidR="00F30817" w:rsidRDefault="00F30817" w:rsidP="00F30817">
      <w:pPr>
        <w:pStyle w:val="StandardWeb"/>
      </w:pPr>
      <w:r>
        <w:t xml:space="preserve">Wozu vieles thun mag/ wo </w:t>
      </w:r>
      <w:proofErr w:type="spellStart"/>
      <w:r>
        <w:t>danebenst</w:t>
      </w:r>
      <w:proofErr w:type="spellEnd"/>
      <w:r>
        <w:t xml:space="preserve"> </w:t>
      </w:r>
      <w:proofErr w:type="spellStart"/>
      <w:r>
        <w:t>nit</w:t>
      </w:r>
      <w:proofErr w:type="spellEnd"/>
      <w:r>
        <w:t xml:space="preserve"> nur das </w:t>
      </w:r>
      <w:proofErr w:type="spellStart"/>
      <w:r>
        <w:t>ärgernüß</w:t>
      </w:r>
      <w:proofErr w:type="spellEnd"/>
      <w:r>
        <w:t xml:space="preserve"> deß </w:t>
      </w:r>
      <w:proofErr w:type="spellStart"/>
      <w:r>
        <w:t>Antichristischen</w:t>
      </w:r>
      <w:proofErr w:type="spellEnd"/>
      <w:r>
        <w:t xml:space="preserve"> Roms </w:t>
      </w:r>
      <w:proofErr w:type="spellStart"/>
      <w:r>
        <w:t>abgethan</w:t>
      </w:r>
      <w:proofErr w:type="spellEnd"/>
      <w:r>
        <w:t xml:space="preserve">/ sondern auch die </w:t>
      </w:r>
      <w:proofErr w:type="spellStart"/>
      <w:r>
        <w:t>jenige</w:t>
      </w:r>
      <w:proofErr w:type="spellEnd"/>
      <w:r>
        <w:t xml:space="preserve">/ welche jetzt in demselben unter der schweren </w:t>
      </w:r>
      <w:proofErr w:type="spellStart"/>
      <w:r>
        <w:t>tyranney</w:t>
      </w:r>
      <w:proofErr w:type="spellEnd"/>
      <w:r>
        <w:t xml:space="preserve"> leben/ und/ ohne daß sie sich anders wohin zuwenden wüsten/ denen welche vor </w:t>
      </w:r>
      <w:proofErr w:type="spellStart"/>
      <w:r>
        <w:t>Luthero</w:t>
      </w:r>
      <w:proofErr w:type="spellEnd"/>
      <w:r>
        <w:t xml:space="preserve"> gewesen gleich </w:t>
      </w:r>
      <w:proofErr w:type="spellStart"/>
      <w:r>
        <w:t>mässig</w:t>
      </w:r>
      <w:proofErr w:type="spellEnd"/>
      <w:r>
        <w:t xml:space="preserve">/ nach der </w:t>
      </w:r>
      <w:proofErr w:type="spellStart"/>
      <w:r>
        <w:t>erlösung</w:t>
      </w:r>
      <w:proofErr w:type="spellEnd"/>
      <w:r>
        <w:t xml:space="preserve"> sehnlich </w:t>
      </w:r>
      <w:proofErr w:type="spellStart"/>
      <w:r>
        <w:t>seufftzen</w:t>
      </w:r>
      <w:proofErr w:type="spellEnd"/>
      <w:r>
        <w:t xml:space="preserve"> (deren es hin und wieder sonderlich in </w:t>
      </w:r>
      <w:proofErr w:type="spellStart"/>
      <w:r>
        <w:t>Clöstern</w:t>
      </w:r>
      <w:proofErr w:type="spellEnd"/>
      <w:r>
        <w:t xml:space="preserve"> einige </w:t>
      </w:r>
      <w:proofErr w:type="spellStart"/>
      <w:r>
        <w:t>gibet</w:t>
      </w:r>
      <w:proofErr w:type="spellEnd"/>
      <w:r>
        <w:t xml:space="preserve">/) ihrer </w:t>
      </w:r>
      <w:proofErr w:type="spellStart"/>
      <w:r>
        <w:t>bande</w:t>
      </w:r>
      <w:proofErr w:type="spellEnd"/>
      <w:r>
        <w:t xml:space="preserve"> </w:t>
      </w:r>
      <w:proofErr w:type="spellStart"/>
      <w:r>
        <w:t>befreyet</w:t>
      </w:r>
      <w:proofErr w:type="spellEnd"/>
      <w:r>
        <w:t xml:space="preserve"> mit </w:t>
      </w:r>
      <w:proofErr w:type="spellStart"/>
      <w:r>
        <w:t>freuden</w:t>
      </w:r>
      <w:proofErr w:type="spellEnd"/>
      <w:r>
        <w:t xml:space="preserve"> zu der </w:t>
      </w:r>
      <w:proofErr w:type="spellStart"/>
      <w:r>
        <w:t>freyheit</w:t>
      </w:r>
      <w:proofErr w:type="spellEnd"/>
      <w:r>
        <w:t xml:space="preserve"> deß Evangelii/ da solches ihnen in die </w:t>
      </w:r>
      <w:proofErr w:type="spellStart"/>
      <w:r>
        <w:t>augen</w:t>
      </w:r>
      <w:proofErr w:type="spellEnd"/>
      <w:r>
        <w:t xml:space="preserve"> heller leuchten wird/ geführet werden sollen. </w:t>
      </w:r>
    </w:p>
    <w:p w14:paraId="393CEB4D" w14:textId="77777777" w:rsidR="00F30817" w:rsidRDefault="00F30817" w:rsidP="00F30817">
      <w:pPr>
        <w:pStyle w:val="StandardWeb"/>
      </w:pPr>
      <w:r>
        <w:t xml:space="preserve">Wann denn nun solches uns von </w:t>
      </w:r>
      <w:proofErr w:type="spellStart"/>
      <w:r>
        <w:t>GOtt</w:t>
      </w:r>
      <w:proofErr w:type="spellEnd"/>
      <w:r>
        <w:t xml:space="preserve"> </w:t>
      </w:r>
      <w:proofErr w:type="spellStart"/>
      <w:r>
        <w:t>verheissen</w:t>
      </w:r>
      <w:proofErr w:type="spellEnd"/>
      <w:r>
        <w:t xml:space="preserve"> ist/ so muß </w:t>
      </w:r>
      <w:proofErr w:type="spellStart"/>
      <w:r>
        <w:t>nohtwendig</w:t>
      </w:r>
      <w:proofErr w:type="spellEnd"/>
      <w:r>
        <w:t xml:space="preserve"> auch dessen </w:t>
      </w:r>
      <w:proofErr w:type="spellStart"/>
      <w:r>
        <w:t>erfüllung</w:t>
      </w:r>
      <w:proofErr w:type="spellEnd"/>
      <w:r>
        <w:t xml:space="preserve"> zu seiner zeit folgen/ in dem nicht ein </w:t>
      </w:r>
      <w:proofErr w:type="spellStart"/>
      <w:r>
        <w:t>wort</w:t>
      </w:r>
      <w:proofErr w:type="spellEnd"/>
      <w:r>
        <w:t xml:space="preserve"> deß Herrn </w:t>
      </w:r>
      <w:proofErr w:type="spellStart"/>
      <w:r>
        <w:t>auff</w:t>
      </w:r>
      <w:proofErr w:type="spellEnd"/>
      <w:r>
        <w:t xml:space="preserve"> die erden fallen/ noch ohne </w:t>
      </w:r>
      <w:proofErr w:type="spellStart"/>
      <w:r>
        <w:t>erfüllung</w:t>
      </w:r>
      <w:proofErr w:type="spellEnd"/>
      <w:r>
        <w:t xml:space="preserve"> bleiben solle. in dem wir aber solche </w:t>
      </w:r>
      <w:proofErr w:type="spellStart"/>
      <w:r>
        <w:t>erfüllung</w:t>
      </w:r>
      <w:proofErr w:type="spellEnd"/>
      <w:r>
        <w:t xml:space="preserve"> hoffen/ so </w:t>
      </w:r>
      <w:proofErr w:type="spellStart"/>
      <w:r>
        <w:t>wil</w:t>
      </w:r>
      <w:proofErr w:type="spellEnd"/>
      <w:r>
        <w:t xml:space="preserve"> nicht </w:t>
      </w:r>
      <w:proofErr w:type="spellStart"/>
      <w:r>
        <w:t>gnug</w:t>
      </w:r>
      <w:proofErr w:type="spellEnd"/>
      <w:r>
        <w:t xml:space="preserve"> seyn/ derselben bloß dahin zu warten/ und mit jenen/ die </w:t>
      </w:r>
      <w:proofErr w:type="spellStart"/>
      <w:r>
        <w:t>salomo</w:t>
      </w:r>
      <w:proofErr w:type="spellEnd"/>
      <w:r>
        <w:t xml:space="preserve"> narren </w:t>
      </w:r>
      <w:proofErr w:type="spellStart"/>
      <w:r>
        <w:t>heisset</w:t>
      </w:r>
      <w:proofErr w:type="spellEnd"/>
      <w:r>
        <w:t xml:space="preserve">/ über dem wünschen zu sterben/ sondern es </w:t>
      </w:r>
      <w:proofErr w:type="spellStart"/>
      <w:r>
        <w:t>liget</w:t>
      </w:r>
      <w:proofErr w:type="spellEnd"/>
      <w:r>
        <w:t xml:space="preserve"> uns allen ob/ daß wir so viel eins theils zu </w:t>
      </w:r>
      <w:proofErr w:type="spellStart"/>
      <w:r>
        <w:t>bekehrung</w:t>
      </w:r>
      <w:proofErr w:type="spellEnd"/>
      <w:r>
        <w:t xml:space="preserve"> der Juden und geistlicher </w:t>
      </w:r>
      <w:proofErr w:type="spellStart"/>
      <w:r>
        <w:t>schwächung</w:t>
      </w:r>
      <w:proofErr w:type="spellEnd"/>
      <w:r>
        <w:t xml:space="preserve"> deß </w:t>
      </w:r>
      <w:proofErr w:type="spellStart"/>
      <w:r>
        <w:t>Pabsthums</w:t>
      </w:r>
      <w:proofErr w:type="spellEnd"/>
      <w:r>
        <w:t xml:space="preserve">/ oder andern theils zu </w:t>
      </w:r>
      <w:proofErr w:type="spellStart"/>
      <w:r>
        <w:t>besserung</w:t>
      </w:r>
      <w:proofErr w:type="spellEnd"/>
      <w:r>
        <w:t xml:space="preserve"> unserer </w:t>
      </w:r>
      <w:proofErr w:type="spellStart"/>
      <w:r>
        <w:t>kirchen</w:t>
      </w:r>
      <w:proofErr w:type="spellEnd"/>
      <w:r>
        <w:t xml:space="preserve"> </w:t>
      </w:r>
      <w:r>
        <w:lastRenderedPageBreak/>
        <w:t xml:space="preserve">gethan werden mag/ zu </w:t>
      </w:r>
      <w:proofErr w:type="spellStart"/>
      <w:r>
        <w:t>werck</w:t>
      </w:r>
      <w:proofErr w:type="spellEnd"/>
      <w:r>
        <w:t xml:space="preserve"> zu richten nicht säumig </w:t>
      </w:r>
      <w:proofErr w:type="spellStart"/>
      <w:r>
        <w:t>seyen</w:t>
      </w:r>
      <w:proofErr w:type="spellEnd"/>
      <w:r>
        <w:t xml:space="preserve">: Und ob wir </w:t>
      </w:r>
      <w:proofErr w:type="spellStart"/>
      <w:r>
        <w:t>wol</w:t>
      </w:r>
      <w:proofErr w:type="spellEnd"/>
      <w:r>
        <w:t xml:space="preserve"> vor </w:t>
      </w:r>
      <w:proofErr w:type="spellStart"/>
      <w:r>
        <w:t>augen</w:t>
      </w:r>
      <w:proofErr w:type="spellEnd"/>
      <w:r>
        <w:t xml:space="preserve"> sehen </w:t>
      </w:r>
      <w:proofErr w:type="spellStart"/>
      <w:r>
        <w:t>solten</w:t>
      </w:r>
      <w:proofErr w:type="spellEnd"/>
      <w:r>
        <w:t xml:space="preserve">/ daß nicht eben der </w:t>
      </w:r>
      <w:proofErr w:type="spellStart"/>
      <w:r>
        <w:t>gantze</w:t>
      </w:r>
      <w:proofErr w:type="spellEnd"/>
      <w:r>
        <w:t xml:space="preserve"> und völlige zweck erhalten werden könnte/ </w:t>
      </w:r>
      <w:proofErr w:type="spellStart"/>
      <w:r>
        <w:t>auffs</w:t>
      </w:r>
      <w:proofErr w:type="spellEnd"/>
      <w:r>
        <w:t xml:space="preserve"> wenigste so vieles thun als </w:t>
      </w:r>
      <w:proofErr w:type="spellStart"/>
      <w:r>
        <w:t>müglich</w:t>
      </w:r>
      <w:proofErr w:type="spellEnd"/>
      <w:r>
        <w:t xml:space="preserve"> ist. </w:t>
      </w:r>
    </w:p>
    <w:p w14:paraId="711BB014" w14:textId="77777777" w:rsidR="00F30817" w:rsidRDefault="00F30817" w:rsidP="00F30817">
      <w:pPr>
        <w:pStyle w:val="StandardWeb"/>
      </w:pPr>
      <w:r>
        <w:t xml:space="preserve">Es ist zwar kein </w:t>
      </w:r>
      <w:proofErr w:type="spellStart"/>
      <w:r>
        <w:t>zweiffel</w:t>
      </w:r>
      <w:proofErr w:type="spellEnd"/>
      <w:r>
        <w:t xml:space="preserve">/ daß auch ohne uns/ wir mögen uns </w:t>
      </w:r>
      <w:proofErr w:type="spellStart"/>
      <w:r>
        <w:t>darzuschicken</w:t>
      </w:r>
      <w:proofErr w:type="spellEnd"/>
      <w:r>
        <w:t xml:space="preserve">/ wie wir wollen/ Göttlicher </w:t>
      </w:r>
      <w:proofErr w:type="spellStart"/>
      <w:r>
        <w:t>rath</w:t>
      </w:r>
      <w:proofErr w:type="spellEnd"/>
      <w:r>
        <w:t xml:space="preserve"> wird zu </w:t>
      </w:r>
      <w:proofErr w:type="spellStart"/>
      <w:r>
        <w:t>werck</w:t>
      </w:r>
      <w:proofErr w:type="spellEnd"/>
      <w:r>
        <w:t xml:space="preserve"> gerichtet/ und das in der </w:t>
      </w:r>
      <w:proofErr w:type="spellStart"/>
      <w:r>
        <w:t>schrifft</w:t>
      </w:r>
      <w:proofErr w:type="spellEnd"/>
      <w:r>
        <w:t xml:space="preserve"> geoffenbarte erfüllet werden. Aber wir sollen </w:t>
      </w:r>
      <w:proofErr w:type="spellStart"/>
      <w:r>
        <w:t>gedencken</w:t>
      </w:r>
      <w:proofErr w:type="spellEnd"/>
      <w:r>
        <w:t xml:space="preserve">/ was dorten </w:t>
      </w:r>
      <w:proofErr w:type="spellStart"/>
      <w:r>
        <w:t>Mardochai</w:t>
      </w:r>
      <w:proofErr w:type="spellEnd"/>
      <w:r>
        <w:t xml:space="preserve"> seiner Baasen Esther sagen lässet: </w:t>
      </w:r>
      <w:proofErr w:type="spellStart"/>
      <w:r>
        <w:t>cap</w:t>
      </w:r>
      <w:proofErr w:type="spellEnd"/>
      <w:r>
        <w:t xml:space="preserve">. 4/ 14. Wo du wirst zu dieser zeit schweigen/ so wird eine </w:t>
      </w:r>
      <w:proofErr w:type="spellStart"/>
      <w:r>
        <w:t>hülffe</w:t>
      </w:r>
      <w:proofErr w:type="spellEnd"/>
      <w:r>
        <w:t xml:space="preserve"> und </w:t>
      </w:r>
      <w:proofErr w:type="spellStart"/>
      <w:r>
        <w:t>errettung</w:t>
      </w:r>
      <w:proofErr w:type="spellEnd"/>
      <w:r>
        <w:t xml:space="preserve"> </w:t>
      </w:r>
      <w:proofErr w:type="spellStart"/>
      <w:r>
        <w:t>auß</w:t>
      </w:r>
      <w:proofErr w:type="spellEnd"/>
      <w:r>
        <w:t xml:space="preserve"> einem andern </w:t>
      </w:r>
      <w:proofErr w:type="spellStart"/>
      <w:r>
        <w:t>ort</w:t>
      </w:r>
      <w:proofErr w:type="spellEnd"/>
      <w:r>
        <w:t xml:space="preserve"> den Juden entstehen/ und du und deines Vatters </w:t>
      </w:r>
      <w:proofErr w:type="spellStart"/>
      <w:r>
        <w:t>hauß</w:t>
      </w:r>
      <w:proofErr w:type="spellEnd"/>
      <w:r>
        <w:t xml:space="preserve"> werdet </w:t>
      </w:r>
      <w:proofErr w:type="spellStart"/>
      <w:r>
        <w:t>umbkommen</w:t>
      </w:r>
      <w:proofErr w:type="spellEnd"/>
      <w:r>
        <w:t xml:space="preserve">: Daß auch solches uns gelte: Wo wir/ welchen GOTT durch den dienst </w:t>
      </w:r>
      <w:proofErr w:type="spellStart"/>
      <w:r>
        <w:t>Lutheri</w:t>
      </w:r>
      <w:proofErr w:type="spellEnd"/>
      <w:r>
        <w:t xml:space="preserve"> das helle </w:t>
      </w:r>
      <w:proofErr w:type="spellStart"/>
      <w:r>
        <w:t>Liecht</w:t>
      </w:r>
      <w:proofErr w:type="spellEnd"/>
      <w:r>
        <w:t xml:space="preserve"> deß Evangelii </w:t>
      </w:r>
      <w:proofErr w:type="spellStart"/>
      <w:r>
        <w:t>wiederumb</w:t>
      </w:r>
      <w:proofErr w:type="spellEnd"/>
      <w:r>
        <w:t xml:space="preserve"> </w:t>
      </w:r>
      <w:proofErr w:type="spellStart"/>
      <w:r>
        <w:t>geschencket</w:t>
      </w:r>
      <w:proofErr w:type="spellEnd"/>
      <w:r>
        <w:t xml:space="preserve">/ säumig sind/ hierinnen das </w:t>
      </w:r>
      <w:proofErr w:type="spellStart"/>
      <w:r>
        <w:t>jenige</w:t>
      </w:r>
      <w:proofErr w:type="spellEnd"/>
      <w:r>
        <w:t xml:space="preserve"> zu thun/ was unsers </w:t>
      </w:r>
      <w:proofErr w:type="spellStart"/>
      <w:r>
        <w:t>amptes</w:t>
      </w:r>
      <w:proofErr w:type="spellEnd"/>
      <w:r>
        <w:t xml:space="preserve"> ist/ so werde GOTT </w:t>
      </w:r>
      <w:proofErr w:type="spellStart"/>
      <w:r>
        <w:t>anderwertlich</w:t>
      </w:r>
      <w:proofErr w:type="spellEnd"/>
      <w:r>
        <w:t xml:space="preserve"> </w:t>
      </w:r>
      <w:proofErr w:type="spellStart"/>
      <w:r>
        <w:t>hülffe</w:t>
      </w:r>
      <w:proofErr w:type="spellEnd"/>
      <w:r>
        <w:t xml:space="preserve"> schaffen/ und seine Ehre retten: Aber besorglich mit schwerer straff/ über unsere </w:t>
      </w:r>
      <w:proofErr w:type="spellStart"/>
      <w:r>
        <w:t>saumseligkeit</w:t>
      </w:r>
      <w:proofErr w:type="spellEnd"/>
      <w:r>
        <w:t xml:space="preserve">/ die wir ohne das mit </w:t>
      </w:r>
      <w:proofErr w:type="spellStart"/>
      <w:r>
        <w:t>grosser</w:t>
      </w:r>
      <w:proofErr w:type="spellEnd"/>
      <w:r>
        <w:t xml:space="preserve"> </w:t>
      </w:r>
      <w:proofErr w:type="spellStart"/>
      <w:r>
        <w:t>undanckbarkeit</w:t>
      </w:r>
      <w:proofErr w:type="spellEnd"/>
      <w:r>
        <w:t xml:space="preserve"> tausendmahl verschuldet haben/ daß </w:t>
      </w:r>
      <w:proofErr w:type="spellStart"/>
      <w:r>
        <w:t>GOtt</w:t>
      </w:r>
      <w:proofErr w:type="spellEnd"/>
      <w:r>
        <w:t xml:space="preserve"> solches </w:t>
      </w:r>
      <w:proofErr w:type="spellStart"/>
      <w:r>
        <w:t>liecht</w:t>
      </w:r>
      <w:proofErr w:type="spellEnd"/>
      <w:r>
        <w:t xml:space="preserve"> von uns nehme/ und damit zu andern gehe. Ich </w:t>
      </w:r>
      <w:proofErr w:type="spellStart"/>
      <w:r>
        <w:t>kan</w:t>
      </w:r>
      <w:proofErr w:type="spellEnd"/>
      <w:r>
        <w:t xml:space="preserve"> nicht </w:t>
      </w:r>
      <w:proofErr w:type="spellStart"/>
      <w:r>
        <w:t>wol</w:t>
      </w:r>
      <w:proofErr w:type="spellEnd"/>
      <w:r>
        <w:t xml:space="preserve"> unterlassen hieher zu setzen eine sehnliche klage/ deß vortrefflichen und vor vielen andern der </w:t>
      </w:r>
      <w:proofErr w:type="spellStart"/>
      <w:r>
        <w:t>wolfahrt</w:t>
      </w:r>
      <w:proofErr w:type="spellEnd"/>
      <w:r>
        <w:t xml:space="preserve"> der </w:t>
      </w:r>
      <w:proofErr w:type="spellStart"/>
      <w:r>
        <w:t>kirchen</w:t>
      </w:r>
      <w:proofErr w:type="spellEnd"/>
      <w:r>
        <w:t xml:space="preserve"> verständigen </w:t>
      </w:r>
      <w:proofErr w:type="spellStart"/>
      <w:r>
        <w:t>Theologi</w:t>
      </w:r>
      <w:proofErr w:type="spellEnd"/>
      <w:r>
        <w:t xml:space="preserve"> </w:t>
      </w:r>
      <w:proofErr w:type="spellStart"/>
      <w:r>
        <w:t>Erasmi</w:t>
      </w:r>
      <w:proofErr w:type="spellEnd"/>
      <w:r>
        <w:t xml:space="preserve"> </w:t>
      </w:r>
      <w:proofErr w:type="spellStart"/>
      <w:r>
        <w:t>sarcerii</w:t>
      </w:r>
      <w:proofErr w:type="spellEnd"/>
      <w:r>
        <w:t xml:space="preserve"> in seinem Buch von mittel und wegen die rechte und wahre Religion zu befördern und zu erhalten. f. 344. a. f. b. Wo </w:t>
      </w:r>
      <w:proofErr w:type="spellStart"/>
      <w:r>
        <w:t>GOttes</w:t>
      </w:r>
      <w:proofErr w:type="spellEnd"/>
      <w:r>
        <w:t xml:space="preserve"> Wort fället/ da fället zugleich die </w:t>
      </w:r>
      <w:proofErr w:type="spellStart"/>
      <w:r>
        <w:t>gantze</w:t>
      </w:r>
      <w:proofErr w:type="spellEnd"/>
      <w:r>
        <w:t xml:space="preserve"> rechte und wahre Religion. Wo die fällt/ da </w:t>
      </w:r>
      <w:proofErr w:type="spellStart"/>
      <w:r>
        <w:t>kan</w:t>
      </w:r>
      <w:proofErr w:type="spellEnd"/>
      <w:r>
        <w:t xml:space="preserve"> und mag niemand selig werden/ nun </w:t>
      </w:r>
      <w:proofErr w:type="spellStart"/>
      <w:r>
        <w:t>wil</w:t>
      </w:r>
      <w:proofErr w:type="spellEnd"/>
      <w:r>
        <w:t xml:space="preserve"> man unsere </w:t>
      </w:r>
      <w:proofErr w:type="spellStart"/>
      <w:r>
        <w:t>sünden</w:t>
      </w:r>
      <w:proofErr w:type="spellEnd"/>
      <w:r>
        <w:t xml:space="preserve">/ unser </w:t>
      </w:r>
      <w:proofErr w:type="spellStart"/>
      <w:r>
        <w:t>ruchloß</w:t>
      </w:r>
      <w:proofErr w:type="spellEnd"/>
      <w:r>
        <w:t xml:space="preserve">/ </w:t>
      </w:r>
      <w:proofErr w:type="spellStart"/>
      <w:r>
        <w:t>gottloß</w:t>
      </w:r>
      <w:proofErr w:type="spellEnd"/>
      <w:r>
        <w:t xml:space="preserve">/ </w:t>
      </w:r>
      <w:proofErr w:type="spellStart"/>
      <w:r>
        <w:t>schand</w:t>
      </w:r>
      <w:proofErr w:type="spellEnd"/>
      <w:r>
        <w:t xml:space="preserve">/ sicher und </w:t>
      </w:r>
      <w:proofErr w:type="spellStart"/>
      <w:r>
        <w:t>buben</w:t>
      </w:r>
      <w:proofErr w:type="spellEnd"/>
      <w:r>
        <w:t xml:space="preserve"> leben/ ja </w:t>
      </w:r>
      <w:proofErr w:type="spellStart"/>
      <w:r>
        <w:t>frevel</w:t>
      </w:r>
      <w:proofErr w:type="spellEnd"/>
      <w:r>
        <w:t xml:space="preserve"> und </w:t>
      </w:r>
      <w:proofErr w:type="spellStart"/>
      <w:r>
        <w:t>muhtwillen</w:t>
      </w:r>
      <w:proofErr w:type="spellEnd"/>
      <w:r>
        <w:t xml:space="preserve"> mit der Juden und unserer Vorfahren </w:t>
      </w:r>
      <w:proofErr w:type="spellStart"/>
      <w:r>
        <w:t>missethaten</w:t>
      </w:r>
      <w:proofErr w:type="spellEnd"/>
      <w:r>
        <w:t xml:space="preserve"> vergleichen/ so achte ich/ wir werden nicht weit von einander seyn. Und ist das meine endliche </w:t>
      </w:r>
      <w:proofErr w:type="spellStart"/>
      <w:r>
        <w:t>meynung</w:t>
      </w:r>
      <w:proofErr w:type="spellEnd"/>
      <w:r>
        <w:t xml:space="preserve">/ daß es </w:t>
      </w:r>
      <w:proofErr w:type="spellStart"/>
      <w:r>
        <w:t>nit</w:t>
      </w:r>
      <w:proofErr w:type="spellEnd"/>
      <w:r>
        <w:t xml:space="preserve"> </w:t>
      </w:r>
      <w:proofErr w:type="spellStart"/>
      <w:r>
        <w:t>můglich</w:t>
      </w:r>
      <w:proofErr w:type="spellEnd"/>
      <w:r>
        <w:t xml:space="preserve"> sey/ nach unserm </w:t>
      </w:r>
      <w:proofErr w:type="spellStart"/>
      <w:r>
        <w:t>urtheil</w:t>
      </w:r>
      <w:proofErr w:type="spellEnd"/>
      <w:r>
        <w:t xml:space="preserve"> und </w:t>
      </w:r>
      <w:proofErr w:type="spellStart"/>
      <w:r>
        <w:t>gerichte</w:t>
      </w:r>
      <w:proofErr w:type="spellEnd"/>
      <w:r>
        <w:t xml:space="preserve">/ daß die rechte und wahre Religion bey unserem </w:t>
      </w:r>
      <w:proofErr w:type="spellStart"/>
      <w:r>
        <w:t>teufelischen</w:t>
      </w:r>
      <w:proofErr w:type="spellEnd"/>
      <w:r>
        <w:t xml:space="preserve"> </w:t>
      </w:r>
      <w:proofErr w:type="spellStart"/>
      <w:r>
        <w:t>Epicurischen</w:t>
      </w:r>
      <w:proofErr w:type="spellEnd"/>
      <w:r>
        <w:t xml:space="preserve"> </w:t>
      </w:r>
      <w:proofErr w:type="spellStart"/>
      <w:r>
        <w:t>unn</w:t>
      </w:r>
      <w:proofErr w:type="spellEnd"/>
      <w:r>
        <w:t xml:space="preserve"> </w:t>
      </w:r>
      <w:proofErr w:type="spellStart"/>
      <w:r>
        <w:t>sardanapalischen</w:t>
      </w:r>
      <w:proofErr w:type="spellEnd"/>
      <w:r>
        <w:t xml:space="preserve"> leben/ bestehen könne. Ist aber das </w:t>
      </w:r>
      <w:proofErr w:type="spellStart"/>
      <w:r>
        <w:t>nit</w:t>
      </w:r>
      <w:proofErr w:type="spellEnd"/>
      <w:r>
        <w:t xml:space="preserve"> ein </w:t>
      </w:r>
      <w:proofErr w:type="spellStart"/>
      <w:r>
        <w:t>jammer</w:t>
      </w:r>
      <w:proofErr w:type="spellEnd"/>
      <w:r>
        <w:t xml:space="preserve">/ daß wir blinden und verstockten </w:t>
      </w:r>
      <w:proofErr w:type="spellStart"/>
      <w:r>
        <w:t>Teutschen</w:t>
      </w:r>
      <w:proofErr w:type="spellEnd"/>
      <w:r>
        <w:t xml:space="preserve">/ die rechte wahre Religion/ mit unserm </w:t>
      </w:r>
      <w:proofErr w:type="spellStart"/>
      <w:r>
        <w:t>unverstand</w:t>
      </w:r>
      <w:proofErr w:type="spellEnd"/>
      <w:r>
        <w:t xml:space="preserve">/ unordentlichem leben </w:t>
      </w:r>
      <w:proofErr w:type="spellStart"/>
      <w:r>
        <w:t>verjagên</w:t>
      </w:r>
      <w:proofErr w:type="spellEnd"/>
      <w:r>
        <w:t xml:space="preserve"> sollen? so ist auch keines </w:t>
      </w:r>
      <w:proofErr w:type="spellStart"/>
      <w:r>
        <w:t>auffhören</w:t>
      </w:r>
      <w:proofErr w:type="spellEnd"/>
      <w:r>
        <w:t xml:space="preserve">/ niemand </w:t>
      </w:r>
      <w:proofErr w:type="spellStart"/>
      <w:r>
        <w:t>gedencket</w:t>
      </w:r>
      <w:proofErr w:type="spellEnd"/>
      <w:r>
        <w:t xml:space="preserve"> sich zu bessern. Noch wäre sündigen menschlich/ aber das ist der </w:t>
      </w:r>
      <w:proofErr w:type="spellStart"/>
      <w:r>
        <w:t>teuffel</w:t>
      </w:r>
      <w:proofErr w:type="spellEnd"/>
      <w:r>
        <w:t xml:space="preserve"> gar/ daß man </w:t>
      </w:r>
      <w:proofErr w:type="spellStart"/>
      <w:r>
        <w:t>nit</w:t>
      </w:r>
      <w:proofErr w:type="spellEnd"/>
      <w:r>
        <w:t xml:space="preserve"> </w:t>
      </w:r>
      <w:proofErr w:type="spellStart"/>
      <w:r>
        <w:t>wil</w:t>
      </w:r>
      <w:proofErr w:type="spellEnd"/>
      <w:r>
        <w:t xml:space="preserve"> </w:t>
      </w:r>
      <w:proofErr w:type="spellStart"/>
      <w:r>
        <w:t>leyden</w:t>
      </w:r>
      <w:proofErr w:type="spellEnd"/>
      <w:r>
        <w:t xml:space="preserve">/ daß man </w:t>
      </w:r>
      <w:proofErr w:type="spellStart"/>
      <w:r>
        <w:t>sünde</w:t>
      </w:r>
      <w:proofErr w:type="spellEnd"/>
      <w:r>
        <w:t xml:space="preserve"> straffen soll. Und ist noch ein </w:t>
      </w:r>
      <w:proofErr w:type="spellStart"/>
      <w:r>
        <w:t>grosse</w:t>
      </w:r>
      <w:proofErr w:type="spellEnd"/>
      <w:r>
        <w:t xml:space="preserve"> </w:t>
      </w:r>
      <w:proofErr w:type="spellStart"/>
      <w:r>
        <w:t>hoffnung</w:t>
      </w:r>
      <w:proofErr w:type="spellEnd"/>
      <w:r>
        <w:t xml:space="preserve">/ wo man </w:t>
      </w:r>
      <w:proofErr w:type="spellStart"/>
      <w:r>
        <w:t>sundiget</w:t>
      </w:r>
      <w:proofErr w:type="spellEnd"/>
      <w:r>
        <w:t xml:space="preserve">/ und </w:t>
      </w:r>
      <w:proofErr w:type="spellStart"/>
      <w:r>
        <w:t>dannoch</w:t>
      </w:r>
      <w:proofErr w:type="spellEnd"/>
      <w:r>
        <w:t xml:space="preserve"> die straff darüber leiden </w:t>
      </w:r>
      <w:proofErr w:type="spellStart"/>
      <w:r>
        <w:t>kan</w:t>
      </w:r>
      <w:proofErr w:type="spellEnd"/>
      <w:r>
        <w:t xml:space="preserve">. </w:t>
      </w:r>
      <w:proofErr w:type="spellStart"/>
      <w:r>
        <w:t>Darauß</w:t>
      </w:r>
      <w:proofErr w:type="spellEnd"/>
      <w:r>
        <w:t xml:space="preserve"> ich nun </w:t>
      </w:r>
      <w:proofErr w:type="spellStart"/>
      <w:r>
        <w:t>schliessen</w:t>
      </w:r>
      <w:proofErr w:type="spellEnd"/>
      <w:r>
        <w:t xml:space="preserve"> muß/ es </w:t>
      </w:r>
      <w:proofErr w:type="spellStart"/>
      <w:r>
        <w:t>seye</w:t>
      </w:r>
      <w:proofErr w:type="spellEnd"/>
      <w:r>
        <w:t xml:space="preserve"> mit der rechten und wahren Religion am besten gewesen. Ich fürchte leider/ daß </w:t>
      </w:r>
      <w:proofErr w:type="spellStart"/>
      <w:r>
        <w:t>dz</w:t>
      </w:r>
      <w:proofErr w:type="spellEnd"/>
      <w:r>
        <w:t xml:space="preserve"> Evangelium noch gepredigt werde/ </w:t>
      </w:r>
      <w:proofErr w:type="spellStart"/>
      <w:r>
        <w:t>geschicht</w:t>
      </w:r>
      <w:proofErr w:type="spellEnd"/>
      <w:r>
        <w:t xml:space="preserve"> mehr zum </w:t>
      </w:r>
      <w:proofErr w:type="spellStart"/>
      <w:r>
        <w:t>zeugnüß</w:t>
      </w:r>
      <w:proofErr w:type="spellEnd"/>
      <w:r>
        <w:t xml:space="preserve">/ dann zur </w:t>
      </w:r>
      <w:proofErr w:type="spellStart"/>
      <w:r>
        <w:t>besserung</w:t>
      </w:r>
      <w:proofErr w:type="spellEnd"/>
      <w:r>
        <w:t xml:space="preserve"> Wie dann auch Christus gesagt/ Matt. 25. und </w:t>
      </w:r>
      <w:proofErr w:type="spellStart"/>
      <w:r>
        <w:t>dz</w:t>
      </w:r>
      <w:proofErr w:type="spellEnd"/>
      <w:r>
        <w:t xml:space="preserve"> Evangelium wird in den letzten tagen (dann von diesen </w:t>
      </w:r>
      <w:proofErr w:type="spellStart"/>
      <w:r>
        <w:t>zeiten</w:t>
      </w:r>
      <w:proofErr w:type="spellEnd"/>
      <w:r>
        <w:t xml:space="preserve"> redet er) geprediget werden zum </w:t>
      </w:r>
      <w:proofErr w:type="spellStart"/>
      <w:r>
        <w:t>zeugnüß</w:t>
      </w:r>
      <w:proofErr w:type="spellEnd"/>
      <w:r>
        <w:t xml:space="preserve">/ und </w:t>
      </w:r>
      <w:proofErr w:type="spellStart"/>
      <w:r>
        <w:t>sol</w:t>
      </w:r>
      <w:proofErr w:type="spellEnd"/>
      <w:r>
        <w:t xml:space="preserve"> es auch noch dahin gelangen/ wie Christus weiter </w:t>
      </w:r>
      <w:proofErr w:type="spellStart"/>
      <w:r>
        <w:t>geweissaget</w:t>
      </w:r>
      <w:proofErr w:type="spellEnd"/>
      <w:r>
        <w:t xml:space="preserve"> (wann der </w:t>
      </w:r>
      <w:proofErr w:type="spellStart"/>
      <w:r>
        <w:t>sohn</w:t>
      </w:r>
      <w:proofErr w:type="spellEnd"/>
      <w:r>
        <w:t xml:space="preserve"> deß </w:t>
      </w:r>
      <w:proofErr w:type="spellStart"/>
      <w:r>
        <w:t>menschên</w:t>
      </w:r>
      <w:proofErr w:type="spellEnd"/>
      <w:r>
        <w:t xml:space="preserve"> </w:t>
      </w:r>
      <w:proofErr w:type="spellStart"/>
      <w:r>
        <w:t>kommmen</w:t>
      </w:r>
      <w:proofErr w:type="spellEnd"/>
      <w:r>
        <w:t xml:space="preserve"> wird/ ob er auch einen glauben </w:t>
      </w:r>
      <w:proofErr w:type="spellStart"/>
      <w:r>
        <w:t>auff</w:t>
      </w:r>
      <w:proofErr w:type="spellEnd"/>
      <w:r>
        <w:t xml:space="preserve"> Erden wird finden) so muß es also zugehen/ und muß niemand keiner </w:t>
      </w:r>
      <w:proofErr w:type="spellStart"/>
      <w:r>
        <w:t>zucht</w:t>
      </w:r>
      <w:proofErr w:type="spellEnd"/>
      <w:r>
        <w:t xml:space="preserve"> und </w:t>
      </w:r>
      <w:proofErr w:type="spellStart"/>
      <w:r>
        <w:t>disciplin</w:t>
      </w:r>
      <w:proofErr w:type="spellEnd"/>
      <w:r>
        <w:t xml:space="preserve"> achten/ wie dann (Gott erbarm) </w:t>
      </w:r>
      <w:proofErr w:type="spellStart"/>
      <w:r>
        <w:t>geschicht</w:t>
      </w:r>
      <w:proofErr w:type="spellEnd"/>
      <w:r>
        <w:t xml:space="preserve">/ daß ein jeder uns arme Prediger lehren und </w:t>
      </w:r>
      <w:proofErr w:type="spellStart"/>
      <w:r>
        <w:t>schreyen</w:t>
      </w:r>
      <w:proofErr w:type="spellEnd"/>
      <w:r>
        <w:t xml:space="preserve"> </w:t>
      </w:r>
      <w:proofErr w:type="spellStart"/>
      <w:r>
        <w:t>läst</w:t>
      </w:r>
      <w:proofErr w:type="spellEnd"/>
      <w:r>
        <w:t xml:space="preserve">/ thut </w:t>
      </w:r>
      <w:proofErr w:type="spellStart"/>
      <w:r>
        <w:t>buß</w:t>
      </w:r>
      <w:proofErr w:type="spellEnd"/>
      <w:r>
        <w:t xml:space="preserve"> und bekehret euch/ und thut doch </w:t>
      </w:r>
      <w:proofErr w:type="spellStart"/>
      <w:r>
        <w:t>gleichwol</w:t>
      </w:r>
      <w:proofErr w:type="spellEnd"/>
      <w:r>
        <w:t xml:space="preserve"> ein jeder/ was er </w:t>
      </w:r>
      <w:proofErr w:type="spellStart"/>
      <w:r>
        <w:t>wil</w:t>
      </w:r>
      <w:proofErr w:type="spellEnd"/>
      <w:r>
        <w:t xml:space="preserve">. Die Obrigkeit thut nichts zur </w:t>
      </w:r>
      <w:proofErr w:type="spellStart"/>
      <w:r>
        <w:t>Disciplin</w:t>
      </w:r>
      <w:proofErr w:type="spellEnd"/>
      <w:r>
        <w:t xml:space="preserve">/ die Unterthanen wollen ihr nicht. Etliche treue Prediger wollen sie gerne </w:t>
      </w:r>
      <w:proofErr w:type="spellStart"/>
      <w:r>
        <w:t>auffrichten</w:t>
      </w:r>
      <w:proofErr w:type="spellEnd"/>
      <w:r>
        <w:t xml:space="preserve">/ und ist ihnen in einem solchen </w:t>
      </w:r>
      <w:proofErr w:type="spellStart"/>
      <w:r>
        <w:t>zurütten</w:t>
      </w:r>
      <w:proofErr w:type="spellEnd"/>
      <w:r>
        <w:t xml:space="preserve"> und ruchlosen leben nicht möglich. Noch müssen sie das beste thun/ und </w:t>
      </w:r>
      <w:proofErr w:type="spellStart"/>
      <w:r>
        <w:t>darumb</w:t>
      </w:r>
      <w:proofErr w:type="spellEnd"/>
      <w:r>
        <w:t xml:space="preserve"> die </w:t>
      </w:r>
      <w:proofErr w:type="spellStart"/>
      <w:r>
        <w:t>sache</w:t>
      </w:r>
      <w:proofErr w:type="spellEnd"/>
      <w:r>
        <w:t xml:space="preserve"> nicht </w:t>
      </w:r>
      <w:proofErr w:type="spellStart"/>
      <w:r>
        <w:t>verlohren</w:t>
      </w:r>
      <w:proofErr w:type="spellEnd"/>
      <w:r>
        <w:t xml:space="preserve"> geben. </w:t>
      </w:r>
    </w:p>
    <w:p w14:paraId="4E3ED791" w14:textId="77777777" w:rsidR="00F30817" w:rsidRDefault="00F30817" w:rsidP="00F30817">
      <w:pPr>
        <w:pStyle w:val="StandardWeb"/>
      </w:pPr>
      <w:r>
        <w:t xml:space="preserve">Es </w:t>
      </w:r>
      <w:proofErr w:type="spellStart"/>
      <w:r>
        <w:t>helffe</w:t>
      </w:r>
      <w:proofErr w:type="spellEnd"/>
      <w:r>
        <w:t xml:space="preserve"> dann an wem es wolle. Nun wie uns die rechte und wahre Religion angelegen ist/ also </w:t>
      </w:r>
      <w:proofErr w:type="spellStart"/>
      <w:r>
        <w:t>dencken</w:t>
      </w:r>
      <w:proofErr w:type="spellEnd"/>
      <w:r>
        <w:t xml:space="preserve"> wir auch </w:t>
      </w:r>
      <w:proofErr w:type="spellStart"/>
      <w:r>
        <w:t>auff</w:t>
      </w:r>
      <w:proofErr w:type="spellEnd"/>
      <w:r>
        <w:t xml:space="preserve"> mittel und </w:t>
      </w:r>
      <w:proofErr w:type="spellStart"/>
      <w:r>
        <w:t>wege</w:t>
      </w:r>
      <w:proofErr w:type="spellEnd"/>
      <w:r>
        <w:t xml:space="preserve"> dieselbe zu behalten. Ich weiß keinen </w:t>
      </w:r>
      <w:proofErr w:type="spellStart"/>
      <w:r>
        <w:t>rath</w:t>
      </w:r>
      <w:proofErr w:type="spellEnd"/>
      <w:r>
        <w:t xml:space="preserve">/ und ob ich ihn gleich </w:t>
      </w:r>
      <w:proofErr w:type="spellStart"/>
      <w:r>
        <w:t>wůste</w:t>
      </w:r>
      <w:proofErr w:type="spellEnd"/>
      <w:r>
        <w:t xml:space="preserve">/ so folget niemand/ ich muß für meinen Augen sehen/ und vielleicht auch noch erleben/ (daß ich doch nicht begehre) daß die liebe Religion muß </w:t>
      </w:r>
      <w:proofErr w:type="spellStart"/>
      <w:r>
        <w:t>auß</w:t>
      </w:r>
      <w:proofErr w:type="spellEnd"/>
      <w:r>
        <w:t xml:space="preserve"> </w:t>
      </w:r>
      <w:proofErr w:type="spellStart"/>
      <w:r>
        <w:t>ungnaden</w:t>
      </w:r>
      <w:proofErr w:type="spellEnd"/>
      <w:r>
        <w:t xml:space="preserve"> </w:t>
      </w:r>
      <w:proofErr w:type="spellStart"/>
      <w:r>
        <w:t>GOttes</w:t>
      </w:r>
      <w:proofErr w:type="spellEnd"/>
      <w:r>
        <w:t xml:space="preserve"> von wegen unserer </w:t>
      </w:r>
      <w:proofErr w:type="spellStart"/>
      <w:r>
        <w:t>sünden</w:t>
      </w:r>
      <w:proofErr w:type="spellEnd"/>
      <w:r>
        <w:t xml:space="preserve"> und </w:t>
      </w:r>
      <w:proofErr w:type="spellStart"/>
      <w:r>
        <w:t>missethat</w:t>
      </w:r>
      <w:proofErr w:type="spellEnd"/>
      <w:r>
        <w:t xml:space="preserve">/ wieder dahin und zu </w:t>
      </w:r>
      <w:proofErr w:type="spellStart"/>
      <w:r>
        <w:t>boden</w:t>
      </w:r>
      <w:proofErr w:type="spellEnd"/>
      <w:r>
        <w:t xml:space="preserve"> gehen/ wie sie </w:t>
      </w:r>
      <w:proofErr w:type="spellStart"/>
      <w:r>
        <w:t>auß</w:t>
      </w:r>
      <w:proofErr w:type="spellEnd"/>
      <w:r>
        <w:t xml:space="preserve"> </w:t>
      </w:r>
      <w:proofErr w:type="spellStart"/>
      <w:r>
        <w:t>GOttes</w:t>
      </w:r>
      <w:proofErr w:type="spellEnd"/>
      <w:r>
        <w:t xml:space="preserve"> </w:t>
      </w:r>
      <w:proofErr w:type="spellStart"/>
      <w:r>
        <w:t>gnaden</w:t>
      </w:r>
      <w:proofErr w:type="spellEnd"/>
      <w:r>
        <w:t xml:space="preserve"> zu uns kommen ist. Hat der liebe Mann schon vor mehr als hundert Jahren dieses sorgen müssen/ so haben wir/ bey denen es nichts gebessert/ es nicht weniger zu besorgen/ weil der </w:t>
      </w:r>
      <w:proofErr w:type="spellStart"/>
      <w:r>
        <w:t>zorn</w:t>
      </w:r>
      <w:proofErr w:type="spellEnd"/>
      <w:r>
        <w:t xml:space="preserve"> immer mehr und mehr </w:t>
      </w:r>
      <w:proofErr w:type="spellStart"/>
      <w:r>
        <w:t>gehäuffet</w:t>
      </w:r>
      <w:proofErr w:type="spellEnd"/>
      <w:r>
        <w:t xml:space="preserve"> worden: Und möchte </w:t>
      </w:r>
      <w:proofErr w:type="spellStart"/>
      <w:r>
        <w:t>wol</w:t>
      </w:r>
      <w:proofErr w:type="spellEnd"/>
      <w:r>
        <w:t xml:space="preserve"> anderer </w:t>
      </w:r>
      <w:proofErr w:type="spellStart"/>
      <w:r>
        <w:t>bekehrung</w:t>
      </w:r>
      <w:proofErr w:type="spellEnd"/>
      <w:r>
        <w:t xml:space="preserve"> mit unserer </w:t>
      </w:r>
      <w:proofErr w:type="spellStart"/>
      <w:r>
        <w:t>verlassung</w:t>
      </w:r>
      <w:proofErr w:type="spellEnd"/>
      <w:r>
        <w:t xml:space="preserve"> geschehen. Daher haben wir hohe </w:t>
      </w:r>
      <w:proofErr w:type="spellStart"/>
      <w:r>
        <w:t>ursach</w:t>
      </w:r>
      <w:proofErr w:type="spellEnd"/>
      <w:r>
        <w:t xml:space="preserve">/ nicht sicher zu </w:t>
      </w:r>
      <w:r>
        <w:lastRenderedPageBreak/>
        <w:t xml:space="preserve">seyn/ sondern </w:t>
      </w:r>
      <w:proofErr w:type="spellStart"/>
      <w:r>
        <w:t>auff</w:t>
      </w:r>
      <w:proofErr w:type="spellEnd"/>
      <w:r>
        <w:t xml:space="preserve"> uns selbst acht zu geben/ und nichts zu versäumen/ damit es doch mit unserer </w:t>
      </w:r>
      <w:proofErr w:type="spellStart"/>
      <w:r>
        <w:t>kirchen</w:t>
      </w:r>
      <w:proofErr w:type="spellEnd"/>
      <w:r>
        <w:t xml:space="preserve"> in andern und bessern </w:t>
      </w:r>
      <w:proofErr w:type="spellStart"/>
      <w:r>
        <w:t>stande</w:t>
      </w:r>
      <w:proofErr w:type="spellEnd"/>
      <w:r>
        <w:t xml:space="preserve"> gebracht werden möchte. </w:t>
      </w:r>
    </w:p>
    <w:p w14:paraId="5BE0A985" w14:textId="77777777" w:rsidR="00F30817" w:rsidRDefault="00F30817" w:rsidP="00F30817">
      <w:pPr>
        <w:pStyle w:val="StandardWeb"/>
      </w:pPr>
      <w:r>
        <w:t xml:space="preserve">Und </w:t>
      </w:r>
      <w:proofErr w:type="spellStart"/>
      <w:r>
        <w:t>darff</w:t>
      </w:r>
      <w:proofErr w:type="spellEnd"/>
      <w:r>
        <w:t xml:space="preserve"> hier niemand </w:t>
      </w:r>
      <w:proofErr w:type="spellStart"/>
      <w:r>
        <w:t>gedencken</w:t>
      </w:r>
      <w:proofErr w:type="spellEnd"/>
      <w:r>
        <w:t xml:space="preserve">/ wir </w:t>
      </w:r>
      <w:proofErr w:type="spellStart"/>
      <w:r>
        <w:t>intendirten</w:t>
      </w:r>
      <w:proofErr w:type="spellEnd"/>
      <w:r>
        <w:t xml:space="preserve"> und suchten </w:t>
      </w:r>
      <w:proofErr w:type="spellStart"/>
      <w:r>
        <w:t>zuviel</w:t>
      </w:r>
      <w:proofErr w:type="spellEnd"/>
      <w:r>
        <w:t xml:space="preserve">; Wir lebten ja nicht in </w:t>
      </w:r>
      <w:proofErr w:type="spellStart"/>
      <w:r>
        <w:t>republica</w:t>
      </w:r>
      <w:proofErr w:type="spellEnd"/>
      <w:r>
        <w:t xml:space="preserve"> </w:t>
      </w:r>
      <w:proofErr w:type="spellStart"/>
      <w:r>
        <w:t>Platonica</w:t>
      </w:r>
      <w:proofErr w:type="spellEnd"/>
      <w:r>
        <w:t xml:space="preserve">, und </w:t>
      </w:r>
      <w:proofErr w:type="spellStart"/>
      <w:r>
        <w:t>seye</w:t>
      </w:r>
      <w:proofErr w:type="spellEnd"/>
      <w:r>
        <w:t xml:space="preserve"> es </w:t>
      </w:r>
      <w:proofErr w:type="spellStart"/>
      <w:r>
        <w:t>nit</w:t>
      </w:r>
      <w:proofErr w:type="spellEnd"/>
      <w:r>
        <w:t xml:space="preserve"> </w:t>
      </w:r>
      <w:proofErr w:type="spellStart"/>
      <w:r>
        <w:t>müglich</w:t>
      </w:r>
      <w:proofErr w:type="spellEnd"/>
      <w:r>
        <w:t xml:space="preserve">/ alles in solcher </w:t>
      </w:r>
      <w:proofErr w:type="spellStart"/>
      <w:r>
        <w:t>vollkommenheit</w:t>
      </w:r>
      <w:proofErr w:type="spellEnd"/>
      <w:r>
        <w:t xml:space="preserve"> und nach der </w:t>
      </w:r>
      <w:proofErr w:type="spellStart"/>
      <w:r>
        <w:t>regel</w:t>
      </w:r>
      <w:proofErr w:type="spellEnd"/>
      <w:r>
        <w:t xml:space="preserve"> zu haben/ daher die böse </w:t>
      </w:r>
      <w:proofErr w:type="spellStart"/>
      <w:r>
        <w:t>beschaffenheit</w:t>
      </w:r>
      <w:proofErr w:type="spellEnd"/>
      <w:r>
        <w:t xml:space="preserve"> der zeit mehr mit </w:t>
      </w:r>
      <w:proofErr w:type="spellStart"/>
      <w:r>
        <w:t>erbarmung</w:t>
      </w:r>
      <w:proofErr w:type="spellEnd"/>
      <w:r>
        <w:t xml:space="preserve"> zu tragen als mit </w:t>
      </w:r>
      <w:proofErr w:type="spellStart"/>
      <w:r>
        <w:t>unwillen</w:t>
      </w:r>
      <w:proofErr w:type="spellEnd"/>
      <w:r>
        <w:t xml:space="preserve"> zu beklagen </w:t>
      </w:r>
      <w:proofErr w:type="spellStart"/>
      <w:r>
        <w:t>seye</w:t>
      </w:r>
      <w:proofErr w:type="spellEnd"/>
      <w:r>
        <w:t xml:space="preserve">: Wo man die </w:t>
      </w:r>
      <w:proofErr w:type="spellStart"/>
      <w:r>
        <w:t>vollkommenheit</w:t>
      </w:r>
      <w:proofErr w:type="spellEnd"/>
      <w:r>
        <w:t xml:space="preserve"> suchen wolle/ müsse man </w:t>
      </w:r>
      <w:proofErr w:type="spellStart"/>
      <w:r>
        <w:t>auß</w:t>
      </w:r>
      <w:proofErr w:type="spellEnd"/>
      <w:r>
        <w:t xml:space="preserve"> diesem leben/ in jenes gehen/ da würde man allein etwas vollkommenes antreffen/ ehe aber nichts zu hoffen haben. Denen/ welche also einwenden/ antworte ich. </w:t>
      </w:r>
      <w:proofErr w:type="spellStart"/>
      <w:r>
        <w:t>Einmahl</w:t>
      </w:r>
      <w:proofErr w:type="spellEnd"/>
      <w:r>
        <w:t xml:space="preserve"> zwar/ daß die </w:t>
      </w:r>
      <w:proofErr w:type="spellStart"/>
      <w:r>
        <w:t>vollkommenheit</w:t>
      </w:r>
      <w:proofErr w:type="spellEnd"/>
      <w:r>
        <w:t xml:space="preserve"> zu suchen so gar nicht </w:t>
      </w:r>
      <w:proofErr w:type="spellStart"/>
      <w:r>
        <w:t>verbotten</w:t>
      </w:r>
      <w:proofErr w:type="spellEnd"/>
      <w:r>
        <w:t xml:space="preserve">/ daß wir auch darzu angetrieben werden. Und wie wäre zu </w:t>
      </w:r>
      <w:proofErr w:type="spellStart"/>
      <w:r>
        <w:t>wůnschen</w:t>
      </w:r>
      <w:proofErr w:type="spellEnd"/>
      <w:r>
        <w:t xml:space="preserve">/ daß wir sie erlangen möchten? Aber andern theils gestehe ich gern/ daß wir es hier in diesem leben darzu nicht bringen werden/ sondern je weiter ein frommer Christ kommet/ je mehr wird er noch sehen/ ihm zu </w:t>
      </w:r>
      <w:proofErr w:type="spellStart"/>
      <w:r>
        <w:t>manglen</w:t>
      </w:r>
      <w:proofErr w:type="spellEnd"/>
      <w:r>
        <w:t xml:space="preserve">: und also/ daß er von der </w:t>
      </w:r>
      <w:proofErr w:type="spellStart"/>
      <w:r>
        <w:t>einbil</w:t>
      </w:r>
      <w:proofErr w:type="spellEnd"/>
      <w:r>
        <w:t xml:space="preserve"> </w:t>
      </w:r>
      <w:proofErr w:type="spellStart"/>
      <w:r>
        <w:t>dung</w:t>
      </w:r>
      <w:proofErr w:type="spellEnd"/>
      <w:r>
        <w:t xml:space="preserve"> der </w:t>
      </w:r>
      <w:proofErr w:type="spellStart"/>
      <w:r>
        <w:t>vollkommenheit</w:t>
      </w:r>
      <w:proofErr w:type="spellEnd"/>
      <w:r>
        <w:t xml:space="preserve">/ nie weiter wird entfernet seyn/ als wo er sich derselben am meisten </w:t>
      </w:r>
      <w:proofErr w:type="spellStart"/>
      <w:r>
        <w:t>befleisset</w:t>
      </w:r>
      <w:proofErr w:type="spellEnd"/>
      <w:r>
        <w:t xml:space="preserve">: Gleichwie wir sehen/ daß gemeiniglich die </w:t>
      </w:r>
      <w:proofErr w:type="spellStart"/>
      <w:r>
        <w:t>jenige</w:t>
      </w:r>
      <w:proofErr w:type="spellEnd"/>
      <w:r>
        <w:t xml:space="preserve">/ die in ihren </w:t>
      </w:r>
      <w:proofErr w:type="spellStart"/>
      <w:r>
        <w:t>studiis</w:t>
      </w:r>
      <w:proofErr w:type="spellEnd"/>
      <w:r>
        <w:t xml:space="preserve"> am weitesten gekommen/ sich vielweniger vor gelehrt achten werden/ als andere die erst ein halb </w:t>
      </w:r>
      <w:proofErr w:type="spellStart"/>
      <w:r>
        <w:t>jahr</w:t>
      </w:r>
      <w:proofErr w:type="spellEnd"/>
      <w:r>
        <w:t xml:space="preserve"> in die </w:t>
      </w:r>
      <w:proofErr w:type="spellStart"/>
      <w:r>
        <w:t>bücher</w:t>
      </w:r>
      <w:proofErr w:type="spellEnd"/>
      <w:r>
        <w:t xml:space="preserve"> haben zu sehen angefangen. indem jene je länger je mehr erkennen/ was zu der wahren </w:t>
      </w:r>
      <w:proofErr w:type="spellStart"/>
      <w:r>
        <w:t>erudition</w:t>
      </w:r>
      <w:proofErr w:type="spellEnd"/>
      <w:r>
        <w:t xml:space="preserve"> gehöre/ so sie vorhin noch nicht also verstanden. Also auch dorten wäre viel eher von einigen anfangenden zu sorgen/ daß sie sich vollkommen zu seyn achten möchten/ als von den </w:t>
      </w:r>
      <w:proofErr w:type="spellStart"/>
      <w:r>
        <w:t>jenigen</w:t>
      </w:r>
      <w:proofErr w:type="spellEnd"/>
      <w:r>
        <w:t xml:space="preserve">/ die schon ziemlich nach derselben sich bearbeitet. indessen ob wirs </w:t>
      </w:r>
      <w:proofErr w:type="spellStart"/>
      <w:r>
        <w:t>wol</w:t>
      </w:r>
      <w:proofErr w:type="spellEnd"/>
      <w:r>
        <w:t xml:space="preserve"> </w:t>
      </w:r>
      <w:proofErr w:type="spellStart"/>
      <w:r>
        <w:t>freylich</w:t>
      </w:r>
      <w:proofErr w:type="spellEnd"/>
      <w:r>
        <w:t xml:space="preserve"> nimmermehr in diesem leben werden zu dem </w:t>
      </w:r>
      <w:proofErr w:type="spellStart"/>
      <w:r>
        <w:t>jenigen</w:t>
      </w:r>
      <w:proofErr w:type="spellEnd"/>
      <w:r>
        <w:t xml:space="preserve"> grad der </w:t>
      </w:r>
      <w:proofErr w:type="spellStart"/>
      <w:r>
        <w:t>vollkommenheit</w:t>
      </w:r>
      <w:proofErr w:type="spellEnd"/>
      <w:r>
        <w:t xml:space="preserve"> bringen/ daß nichts mehr darzu gethan werden könnte oder </w:t>
      </w:r>
      <w:proofErr w:type="spellStart"/>
      <w:r>
        <w:t>solte</w:t>
      </w:r>
      <w:proofErr w:type="spellEnd"/>
      <w:r>
        <w:t xml:space="preserve">/ so sind wir </w:t>
      </w:r>
      <w:proofErr w:type="spellStart"/>
      <w:r>
        <w:t>gleichwol</w:t>
      </w:r>
      <w:proofErr w:type="spellEnd"/>
      <w:r>
        <w:t xml:space="preserve"> verbunden zu einigem grad der </w:t>
      </w:r>
      <w:proofErr w:type="spellStart"/>
      <w:r>
        <w:t>vollkommenheit</w:t>
      </w:r>
      <w:proofErr w:type="spellEnd"/>
      <w:r>
        <w:t xml:space="preserve"> zu gelangen. Und wie von jeglichen Christen es gilt/ wo Paulus sagt: 2. Cor. 13/ 11. Zuletzt lieben Brüder/ freuet euch/ seyd vollkommen/ und v. 9. dasselbige wünschen wir auch/ </w:t>
      </w:r>
      <w:proofErr w:type="spellStart"/>
      <w:r>
        <w:t>nemlich</w:t>
      </w:r>
      <w:proofErr w:type="spellEnd"/>
      <w:r>
        <w:t xml:space="preserve"> eure </w:t>
      </w:r>
      <w:proofErr w:type="spellStart"/>
      <w:r>
        <w:t>vollkommenheit</w:t>
      </w:r>
      <w:proofErr w:type="spellEnd"/>
      <w:r>
        <w:t xml:space="preserve">. Col. 1. v. 28. Wir verkündigen und vermahnen alle </w:t>
      </w:r>
      <w:proofErr w:type="spellStart"/>
      <w:r>
        <w:t>menschen</w:t>
      </w:r>
      <w:proofErr w:type="spellEnd"/>
      <w:r>
        <w:t xml:space="preserve">/ und lehren alle </w:t>
      </w:r>
      <w:proofErr w:type="spellStart"/>
      <w:r>
        <w:t>menschen</w:t>
      </w:r>
      <w:proofErr w:type="spellEnd"/>
      <w:r>
        <w:t xml:space="preserve">/ mit aller </w:t>
      </w:r>
      <w:proofErr w:type="spellStart"/>
      <w:r>
        <w:t>weißheit</w:t>
      </w:r>
      <w:proofErr w:type="spellEnd"/>
      <w:r>
        <w:t xml:space="preserve">/ </w:t>
      </w:r>
      <w:proofErr w:type="spellStart"/>
      <w:r>
        <w:t>auff</w:t>
      </w:r>
      <w:proofErr w:type="spellEnd"/>
      <w:r>
        <w:t xml:space="preserve"> daß wir darstellen einen jeglichen </w:t>
      </w:r>
      <w:proofErr w:type="spellStart"/>
      <w:r>
        <w:t>menschen</w:t>
      </w:r>
      <w:proofErr w:type="spellEnd"/>
      <w:r>
        <w:t xml:space="preserve"> vollkommen in </w:t>
      </w:r>
      <w:proofErr w:type="spellStart"/>
      <w:r>
        <w:t>CHristo</w:t>
      </w:r>
      <w:proofErr w:type="spellEnd"/>
      <w:r>
        <w:t xml:space="preserve"> </w:t>
      </w:r>
      <w:proofErr w:type="spellStart"/>
      <w:r>
        <w:t>JEsu</w:t>
      </w:r>
      <w:proofErr w:type="spellEnd"/>
      <w:r>
        <w:t xml:space="preserve">: 2. Tim. 3/ 17. Daß ein </w:t>
      </w:r>
      <w:proofErr w:type="spellStart"/>
      <w:r>
        <w:t>mensch</w:t>
      </w:r>
      <w:proofErr w:type="spellEnd"/>
      <w:r>
        <w:t xml:space="preserve"> </w:t>
      </w:r>
      <w:proofErr w:type="spellStart"/>
      <w:r>
        <w:t>GOttes</w:t>
      </w:r>
      <w:proofErr w:type="spellEnd"/>
      <w:r>
        <w:t xml:space="preserve"> sey vollkommen/ zu allem guten </w:t>
      </w:r>
      <w:proofErr w:type="spellStart"/>
      <w:r>
        <w:t>werck</w:t>
      </w:r>
      <w:proofErr w:type="spellEnd"/>
      <w:r>
        <w:t xml:space="preserve"> geschickt. Phil. 3/ 15. Wie viel nun unser vollkommen sind/ die lasset uns also gesinnet seyn (</w:t>
      </w:r>
      <w:proofErr w:type="spellStart"/>
      <w:r>
        <w:t>obwol</w:t>
      </w:r>
      <w:proofErr w:type="spellEnd"/>
      <w:r>
        <w:t xml:space="preserve"> Paulus von einem </w:t>
      </w:r>
      <w:proofErr w:type="spellStart"/>
      <w:r>
        <w:t>höhern</w:t>
      </w:r>
      <w:proofErr w:type="spellEnd"/>
      <w:r>
        <w:t xml:space="preserve"> und hier </w:t>
      </w:r>
      <w:proofErr w:type="spellStart"/>
      <w:r>
        <w:t>unmüglichen</w:t>
      </w:r>
      <w:proofErr w:type="spellEnd"/>
      <w:r>
        <w:t xml:space="preserve"> grad vorher vers. 12. sagt: nicht/ daß ichs </w:t>
      </w:r>
      <w:proofErr w:type="spellStart"/>
      <w:r>
        <w:t>ergrieffen</w:t>
      </w:r>
      <w:proofErr w:type="spellEnd"/>
      <w:r>
        <w:t xml:space="preserve"> habe oder </w:t>
      </w:r>
      <w:proofErr w:type="spellStart"/>
      <w:r>
        <w:t>vollkommmen</w:t>
      </w:r>
      <w:proofErr w:type="spellEnd"/>
      <w:r>
        <w:t xml:space="preserve"> </w:t>
      </w:r>
      <w:proofErr w:type="spellStart"/>
      <w:r>
        <w:t>seye</w:t>
      </w:r>
      <w:proofErr w:type="spellEnd"/>
      <w:r>
        <w:t xml:space="preserve">) also mögen wir auch sagen/ daß es der </w:t>
      </w:r>
      <w:proofErr w:type="spellStart"/>
      <w:r>
        <w:t>gantzen</w:t>
      </w:r>
      <w:proofErr w:type="spellEnd"/>
      <w:r>
        <w:t xml:space="preserve"> Kirchen gelte/ daß sie mehr und mehr vollkommen werde/ und von allen </w:t>
      </w:r>
      <w:proofErr w:type="spellStart"/>
      <w:r>
        <w:t>sowol</w:t>
      </w:r>
      <w:proofErr w:type="spellEnd"/>
      <w:r>
        <w:t xml:space="preserve"> als jeglichen wahr werden </w:t>
      </w:r>
      <w:proofErr w:type="spellStart"/>
      <w:r>
        <w:t>solte</w:t>
      </w:r>
      <w:proofErr w:type="spellEnd"/>
      <w:r>
        <w:t xml:space="preserve">/ was </w:t>
      </w:r>
      <w:proofErr w:type="spellStart"/>
      <w:r>
        <w:t>wiederumPaulus</w:t>
      </w:r>
      <w:proofErr w:type="spellEnd"/>
      <w:r>
        <w:t xml:space="preserve"> spricht: Eph. 4/ 13. Daß wir alle hin an kommen/ zu </w:t>
      </w:r>
      <w:proofErr w:type="spellStart"/>
      <w:r>
        <w:t>einerley</w:t>
      </w:r>
      <w:proofErr w:type="spellEnd"/>
      <w:r>
        <w:t xml:space="preserve"> glauben und </w:t>
      </w:r>
      <w:proofErr w:type="spellStart"/>
      <w:r>
        <w:t>erkanntnüß</w:t>
      </w:r>
      <w:proofErr w:type="spellEnd"/>
      <w:r>
        <w:t xml:space="preserve"> deß </w:t>
      </w:r>
      <w:proofErr w:type="spellStart"/>
      <w:r>
        <w:t>sohns</w:t>
      </w:r>
      <w:proofErr w:type="spellEnd"/>
      <w:r>
        <w:t xml:space="preserve"> Gottes/ und ein vollkommen </w:t>
      </w:r>
      <w:proofErr w:type="spellStart"/>
      <w:r>
        <w:t>mann</w:t>
      </w:r>
      <w:proofErr w:type="spellEnd"/>
      <w:r>
        <w:t xml:space="preserve"> werden/ der da sey in dem maß deß vollkommenen alters Christi. </w:t>
      </w:r>
    </w:p>
    <w:p w14:paraId="54D436F8" w14:textId="77777777" w:rsidR="00F30817" w:rsidRDefault="00F30817" w:rsidP="00F30817">
      <w:pPr>
        <w:pStyle w:val="StandardWeb"/>
      </w:pPr>
      <w:r>
        <w:t xml:space="preserve">Wir ziehen aber solche </w:t>
      </w:r>
      <w:proofErr w:type="spellStart"/>
      <w:r>
        <w:t>vollkommenheit</w:t>
      </w:r>
      <w:proofErr w:type="spellEnd"/>
      <w:r>
        <w:t xml:space="preserve">/ die wir von der Kirchen verlangen/ </w:t>
      </w:r>
      <w:proofErr w:type="spellStart"/>
      <w:r>
        <w:t>nit</w:t>
      </w:r>
      <w:proofErr w:type="spellEnd"/>
      <w:r>
        <w:t xml:space="preserve"> dahin/ daß kein einiger Heuchler mehr unter derselben </w:t>
      </w:r>
      <w:proofErr w:type="spellStart"/>
      <w:r>
        <w:t>seye</w:t>
      </w:r>
      <w:proofErr w:type="spellEnd"/>
      <w:r>
        <w:t xml:space="preserve">/ </w:t>
      </w:r>
      <w:proofErr w:type="spellStart"/>
      <w:r>
        <w:t>wol</w:t>
      </w:r>
      <w:proofErr w:type="spellEnd"/>
      <w:r>
        <w:t xml:space="preserve"> wissend/ daß der </w:t>
      </w:r>
      <w:proofErr w:type="spellStart"/>
      <w:r>
        <w:t>weitzen</w:t>
      </w:r>
      <w:proofErr w:type="spellEnd"/>
      <w:r>
        <w:t xml:space="preserve">-acker </w:t>
      </w:r>
      <w:proofErr w:type="spellStart"/>
      <w:r>
        <w:t>niemal</w:t>
      </w:r>
      <w:proofErr w:type="spellEnd"/>
      <w:r>
        <w:t xml:space="preserve"> so rein angetroffen werde/ daß </w:t>
      </w:r>
      <w:proofErr w:type="spellStart"/>
      <w:r>
        <w:t>nit</w:t>
      </w:r>
      <w:proofErr w:type="spellEnd"/>
      <w:r>
        <w:t xml:space="preserve"> einig </w:t>
      </w:r>
      <w:proofErr w:type="spellStart"/>
      <w:r>
        <w:t>unkraut</w:t>
      </w:r>
      <w:proofErr w:type="spellEnd"/>
      <w:r>
        <w:t xml:space="preserve"> auf demselben sich </w:t>
      </w:r>
      <w:proofErr w:type="spellStart"/>
      <w:r>
        <w:t>findt</w:t>
      </w:r>
      <w:proofErr w:type="spellEnd"/>
      <w:r>
        <w:t xml:space="preserve"> sondern dahin/ daß </w:t>
      </w:r>
      <w:proofErr w:type="spellStart"/>
      <w:r>
        <w:t>gleichwol</w:t>
      </w:r>
      <w:proofErr w:type="spellEnd"/>
      <w:r>
        <w:t xml:space="preserve"> dieselbe von offenbaren </w:t>
      </w:r>
      <w:proofErr w:type="spellStart"/>
      <w:r>
        <w:t>ärgernüssen</w:t>
      </w:r>
      <w:proofErr w:type="spellEnd"/>
      <w:r>
        <w:t xml:space="preserve"> frey/ und kein </w:t>
      </w:r>
      <w:proofErr w:type="spellStart"/>
      <w:r>
        <w:t>darmit</w:t>
      </w:r>
      <w:proofErr w:type="spellEnd"/>
      <w:r>
        <w:t xml:space="preserve"> </w:t>
      </w:r>
      <w:proofErr w:type="spellStart"/>
      <w:r>
        <w:t>behaffteter</w:t>
      </w:r>
      <w:proofErr w:type="spellEnd"/>
      <w:r>
        <w:t xml:space="preserve"> ohne gebührende </w:t>
      </w:r>
      <w:proofErr w:type="spellStart"/>
      <w:r>
        <w:t>andung</w:t>
      </w:r>
      <w:proofErr w:type="spellEnd"/>
      <w:r>
        <w:t xml:space="preserve"> und endlich </w:t>
      </w:r>
      <w:proofErr w:type="spellStart"/>
      <w:r>
        <w:t>außschliessung</w:t>
      </w:r>
      <w:proofErr w:type="spellEnd"/>
      <w:r>
        <w:t xml:space="preserve"> darinnen gelassen/ die wahre Glieder derselben aber mit vielen Früchten reichlich </w:t>
      </w:r>
      <w:proofErr w:type="spellStart"/>
      <w:r>
        <w:t>erfůllet</w:t>
      </w:r>
      <w:proofErr w:type="spellEnd"/>
      <w:r>
        <w:t xml:space="preserve"> werden. Also/ daß das </w:t>
      </w:r>
      <w:proofErr w:type="spellStart"/>
      <w:r>
        <w:t>unkraut</w:t>
      </w:r>
      <w:proofErr w:type="spellEnd"/>
      <w:r>
        <w:t xml:space="preserve"> nicht mehr den </w:t>
      </w:r>
      <w:proofErr w:type="spellStart"/>
      <w:r>
        <w:t>weitzen</w:t>
      </w:r>
      <w:proofErr w:type="spellEnd"/>
      <w:r>
        <w:t xml:space="preserve"> bedecke und unscheinbar mache/ wie leider </w:t>
      </w:r>
      <w:proofErr w:type="spellStart"/>
      <w:r>
        <w:t>jetzo</w:t>
      </w:r>
      <w:proofErr w:type="spellEnd"/>
      <w:r>
        <w:t xml:space="preserve"> geschiehet/ sondern von demselben bedeckt werde/ daß man solches nicht sonderlich wahrnehme. </w:t>
      </w:r>
    </w:p>
    <w:p w14:paraId="6C4DB842" w14:textId="77777777" w:rsidR="00F30817" w:rsidRDefault="00F30817" w:rsidP="00F30817">
      <w:pPr>
        <w:pStyle w:val="StandardWeb"/>
      </w:pPr>
      <w:proofErr w:type="spellStart"/>
      <w:r>
        <w:t>Wolte</w:t>
      </w:r>
      <w:proofErr w:type="spellEnd"/>
      <w:r>
        <w:t xml:space="preserve"> man auch dieses vor </w:t>
      </w:r>
      <w:proofErr w:type="spellStart"/>
      <w:r>
        <w:t>unmüglich</w:t>
      </w:r>
      <w:proofErr w:type="spellEnd"/>
      <w:r>
        <w:t xml:space="preserve"> halten/ so führe ich dessen ein Exempel an/ die erste Christliche Kirche/ </w:t>
      </w:r>
      <w:proofErr w:type="spellStart"/>
      <w:r>
        <w:t>darauß</w:t>
      </w:r>
      <w:proofErr w:type="spellEnd"/>
      <w:r>
        <w:t xml:space="preserve"> </w:t>
      </w:r>
      <w:proofErr w:type="spellStart"/>
      <w:r>
        <w:t>erweißlich</w:t>
      </w:r>
      <w:proofErr w:type="spellEnd"/>
      <w:r>
        <w:t xml:space="preserve">/ was </w:t>
      </w:r>
      <w:proofErr w:type="spellStart"/>
      <w:r>
        <w:t>deroselben</w:t>
      </w:r>
      <w:proofErr w:type="spellEnd"/>
      <w:r>
        <w:t xml:space="preserve"> </w:t>
      </w:r>
      <w:proofErr w:type="spellStart"/>
      <w:r>
        <w:t>müglich</w:t>
      </w:r>
      <w:proofErr w:type="spellEnd"/>
      <w:r>
        <w:t xml:space="preserve"> gewesen/ </w:t>
      </w:r>
      <w:proofErr w:type="spellStart"/>
      <w:r>
        <w:t>seye</w:t>
      </w:r>
      <w:proofErr w:type="spellEnd"/>
      <w:r>
        <w:t xml:space="preserve"> nicht </w:t>
      </w:r>
      <w:proofErr w:type="spellStart"/>
      <w:r>
        <w:t>blosser</w:t>
      </w:r>
      <w:proofErr w:type="spellEnd"/>
      <w:r>
        <w:t xml:space="preserve"> </w:t>
      </w:r>
      <w:proofErr w:type="spellStart"/>
      <w:r>
        <w:t>dings</w:t>
      </w:r>
      <w:proofErr w:type="spellEnd"/>
      <w:r>
        <w:t xml:space="preserve"> </w:t>
      </w:r>
      <w:proofErr w:type="spellStart"/>
      <w:r>
        <w:t>unmüglich</w:t>
      </w:r>
      <w:proofErr w:type="spellEnd"/>
      <w:r>
        <w:t xml:space="preserve">. Es bezeugen aber die Kirchen-historien/ daß die erste Christliche Kirche in solchem seligen </w:t>
      </w:r>
      <w:proofErr w:type="spellStart"/>
      <w:r>
        <w:t>stande</w:t>
      </w:r>
      <w:proofErr w:type="spellEnd"/>
      <w:r>
        <w:t xml:space="preserve"> gestanden/ daß man die Christen ins gemein an ihrem gottseligen leben gekannt/ und von andern </w:t>
      </w:r>
      <w:proofErr w:type="spellStart"/>
      <w:r>
        <w:t>leuten</w:t>
      </w:r>
      <w:proofErr w:type="spellEnd"/>
      <w:r>
        <w:t xml:space="preserve"> unterschieden habe: Dann so spricht </w:t>
      </w:r>
      <w:proofErr w:type="spellStart"/>
      <w:r>
        <w:t>Tertullianus</w:t>
      </w:r>
      <w:proofErr w:type="spellEnd"/>
      <w:r>
        <w:t xml:space="preserve">: </w:t>
      </w:r>
      <w:proofErr w:type="spellStart"/>
      <w:r>
        <w:t>Quid</w:t>
      </w:r>
      <w:proofErr w:type="spellEnd"/>
      <w:r>
        <w:t xml:space="preserve"> </w:t>
      </w:r>
      <w:proofErr w:type="spellStart"/>
      <w:r>
        <w:t>enim</w:t>
      </w:r>
      <w:proofErr w:type="spellEnd"/>
      <w:r>
        <w:t xml:space="preserve"> </w:t>
      </w:r>
      <w:proofErr w:type="spellStart"/>
      <w:r>
        <w:t>insigne</w:t>
      </w:r>
      <w:proofErr w:type="spellEnd"/>
      <w:r>
        <w:t xml:space="preserve"> </w:t>
      </w:r>
      <w:proofErr w:type="spellStart"/>
      <w:r>
        <w:t>praeferimus</w:t>
      </w:r>
      <w:proofErr w:type="spellEnd"/>
      <w:r>
        <w:t xml:space="preserve">, nisi </w:t>
      </w:r>
      <w:proofErr w:type="spellStart"/>
      <w:r>
        <w:t>primam</w:t>
      </w:r>
      <w:proofErr w:type="spellEnd"/>
      <w:r>
        <w:t xml:space="preserve"> </w:t>
      </w:r>
      <w:proofErr w:type="spellStart"/>
      <w:r>
        <w:t>sapientiam</w:t>
      </w:r>
      <w:proofErr w:type="spellEnd"/>
      <w:r>
        <w:t xml:space="preserve">, qua </w:t>
      </w:r>
      <w:proofErr w:type="spellStart"/>
      <w:r>
        <w:t>frivola</w:t>
      </w:r>
      <w:proofErr w:type="spellEnd"/>
      <w:r>
        <w:t xml:space="preserve"> </w:t>
      </w:r>
      <w:proofErr w:type="spellStart"/>
      <w:r>
        <w:t>humanae</w:t>
      </w:r>
      <w:proofErr w:type="spellEnd"/>
      <w:r>
        <w:t xml:space="preserve"> </w:t>
      </w:r>
      <w:proofErr w:type="spellStart"/>
      <w:r>
        <w:t>mentis</w:t>
      </w:r>
      <w:proofErr w:type="spellEnd"/>
      <w:r>
        <w:t xml:space="preserve"> </w:t>
      </w:r>
      <w:proofErr w:type="spellStart"/>
      <w:r>
        <w:t>opera</w:t>
      </w:r>
      <w:proofErr w:type="spellEnd"/>
      <w:r>
        <w:t xml:space="preserve"> non </w:t>
      </w:r>
      <w:proofErr w:type="spellStart"/>
      <w:r>
        <w:lastRenderedPageBreak/>
        <w:t>adoramus</w:t>
      </w:r>
      <w:proofErr w:type="spellEnd"/>
      <w:r>
        <w:t xml:space="preserve">; </w:t>
      </w:r>
      <w:proofErr w:type="spellStart"/>
      <w:r>
        <w:t>abstinontiam</w:t>
      </w:r>
      <w:proofErr w:type="spellEnd"/>
      <w:r>
        <w:t xml:space="preserve"> qua ab </w:t>
      </w:r>
      <w:proofErr w:type="spellStart"/>
      <w:r>
        <w:t>alieno</w:t>
      </w:r>
      <w:proofErr w:type="spellEnd"/>
      <w:r>
        <w:t xml:space="preserve"> </w:t>
      </w:r>
      <w:proofErr w:type="spellStart"/>
      <w:r>
        <w:t>temperamus</w:t>
      </w:r>
      <w:proofErr w:type="spellEnd"/>
      <w:r>
        <w:t xml:space="preserve"> __</w:t>
      </w:r>
      <w:proofErr w:type="spellStart"/>
      <w:r>
        <w:t>udicitiam</w:t>
      </w:r>
      <w:proofErr w:type="spellEnd"/>
      <w:r>
        <w:t xml:space="preserve"> quam </w:t>
      </w:r>
      <w:proofErr w:type="spellStart"/>
      <w:r>
        <w:t>nec</w:t>
      </w:r>
      <w:proofErr w:type="spellEnd"/>
      <w:r>
        <w:t xml:space="preserve"> </w:t>
      </w:r>
      <w:proofErr w:type="spellStart"/>
      <w:r>
        <w:t>oculis</w:t>
      </w:r>
      <w:proofErr w:type="spellEnd"/>
      <w:r>
        <w:t xml:space="preserve"> </w:t>
      </w:r>
      <w:proofErr w:type="spellStart"/>
      <w:r>
        <w:t>contemnimus</w:t>
      </w:r>
      <w:proofErr w:type="spellEnd"/>
      <w:r>
        <w:t xml:space="preserve">: </w:t>
      </w:r>
      <w:proofErr w:type="spellStart"/>
      <w:r>
        <w:t>Misericordiam</w:t>
      </w:r>
      <w:proofErr w:type="spellEnd"/>
      <w:r>
        <w:t xml:space="preserve"> qua super </w:t>
      </w:r>
      <w:proofErr w:type="spellStart"/>
      <w:r>
        <w:t>indigentes</w:t>
      </w:r>
      <w:proofErr w:type="spellEnd"/>
      <w:r>
        <w:t xml:space="preserve"> </w:t>
      </w:r>
      <w:proofErr w:type="spellStart"/>
      <w:r>
        <w:t>flectimur</w:t>
      </w:r>
      <w:proofErr w:type="spellEnd"/>
      <w:r>
        <w:t xml:space="preserve">: </w:t>
      </w:r>
      <w:proofErr w:type="spellStart"/>
      <w:r>
        <w:t>ipsam</w:t>
      </w:r>
      <w:proofErr w:type="spellEnd"/>
      <w:r>
        <w:t xml:space="preserve"> </w:t>
      </w:r>
      <w:proofErr w:type="spellStart"/>
      <w:r>
        <w:t>veritatem</w:t>
      </w:r>
      <w:proofErr w:type="spellEnd"/>
      <w:r>
        <w:t xml:space="preserve">, qua </w:t>
      </w:r>
      <w:proofErr w:type="spellStart"/>
      <w:r>
        <w:t>offendimus</w:t>
      </w:r>
      <w:proofErr w:type="spellEnd"/>
      <w:r>
        <w:t xml:space="preserve">: </w:t>
      </w:r>
      <w:proofErr w:type="spellStart"/>
      <w:r>
        <w:t>ipsam</w:t>
      </w:r>
      <w:proofErr w:type="spellEnd"/>
      <w:r>
        <w:t xml:space="preserve"> </w:t>
      </w:r>
      <w:proofErr w:type="spellStart"/>
      <w:r>
        <w:t>libertatem</w:t>
      </w:r>
      <w:proofErr w:type="spellEnd"/>
      <w:r>
        <w:t xml:space="preserve">, pro qua </w:t>
      </w:r>
      <w:proofErr w:type="spellStart"/>
      <w:r>
        <w:t>mori</w:t>
      </w:r>
      <w:proofErr w:type="spellEnd"/>
      <w:r>
        <w:t xml:space="preserve"> </w:t>
      </w:r>
      <w:proofErr w:type="spellStart"/>
      <w:r>
        <w:t>novimus</w:t>
      </w:r>
      <w:proofErr w:type="spellEnd"/>
      <w:r>
        <w:t xml:space="preserve">. </w:t>
      </w:r>
      <w:r w:rsidRPr="00DF2475">
        <w:rPr>
          <w:lang w:val="en-US"/>
        </w:rPr>
        <w:t xml:space="preserve">Qui </w:t>
      </w:r>
      <w:proofErr w:type="spellStart"/>
      <w:r w:rsidRPr="00DF2475">
        <w:rPr>
          <w:lang w:val="en-US"/>
        </w:rPr>
        <w:t>vult</w:t>
      </w:r>
      <w:proofErr w:type="spellEnd"/>
      <w:r w:rsidRPr="00DF2475">
        <w:rPr>
          <w:lang w:val="en-US"/>
        </w:rPr>
        <w:t xml:space="preserve"> </w:t>
      </w:r>
      <w:proofErr w:type="spellStart"/>
      <w:r w:rsidRPr="00DF2475">
        <w:rPr>
          <w:lang w:val="en-US"/>
        </w:rPr>
        <w:t>intelligere</w:t>
      </w:r>
      <w:proofErr w:type="spellEnd"/>
      <w:r w:rsidRPr="00DF2475">
        <w:rPr>
          <w:lang w:val="en-US"/>
        </w:rPr>
        <w:t xml:space="preserve">, quid </w:t>
      </w:r>
      <w:proofErr w:type="spellStart"/>
      <w:r w:rsidRPr="00DF2475">
        <w:rPr>
          <w:lang w:val="en-US"/>
        </w:rPr>
        <w:t>sint</w:t>
      </w:r>
      <w:proofErr w:type="spellEnd"/>
      <w:r w:rsidRPr="00DF2475">
        <w:rPr>
          <w:lang w:val="en-US"/>
        </w:rPr>
        <w:t xml:space="preserve"> </w:t>
      </w:r>
      <w:proofErr w:type="spellStart"/>
      <w:r w:rsidRPr="00DF2475">
        <w:rPr>
          <w:lang w:val="en-US"/>
        </w:rPr>
        <w:t>Christiani</w:t>
      </w:r>
      <w:proofErr w:type="spellEnd"/>
      <w:r w:rsidRPr="00DF2475">
        <w:rPr>
          <w:lang w:val="en-US"/>
        </w:rPr>
        <w:t xml:space="preserve">, </w:t>
      </w:r>
      <w:proofErr w:type="spellStart"/>
      <w:r w:rsidRPr="00DF2475">
        <w:rPr>
          <w:lang w:val="en-US"/>
        </w:rPr>
        <w:t>istis</w:t>
      </w:r>
      <w:proofErr w:type="spellEnd"/>
      <w:r w:rsidRPr="00DF2475">
        <w:rPr>
          <w:lang w:val="en-US"/>
        </w:rPr>
        <w:t xml:space="preserve"> </w:t>
      </w:r>
      <w:proofErr w:type="spellStart"/>
      <w:r w:rsidRPr="00DF2475">
        <w:rPr>
          <w:lang w:val="en-US"/>
        </w:rPr>
        <w:t>indicibus</w:t>
      </w:r>
      <w:proofErr w:type="spellEnd"/>
      <w:r w:rsidRPr="00DF2475">
        <w:rPr>
          <w:lang w:val="en-US"/>
        </w:rPr>
        <w:t xml:space="preserve"> </w:t>
      </w:r>
      <w:proofErr w:type="spellStart"/>
      <w:r w:rsidRPr="00DF2475">
        <w:rPr>
          <w:lang w:val="en-US"/>
        </w:rPr>
        <w:t>utatur</w:t>
      </w:r>
      <w:proofErr w:type="spellEnd"/>
      <w:r w:rsidRPr="00DF2475">
        <w:rPr>
          <w:lang w:val="en-US"/>
        </w:rPr>
        <w:t xml:space="preserve"> </w:t>
      </w:r>
      <w:proofErr w:type="spellStart"/>
      <w:r w:rsidRPr="00DF2475">
        <w:rPr>
          <w:lang w:val="en-US"/>
        </w:rPr>
        <w:t>necesse</w:t>
      </w:r>
      <w:proofErr w:type="spellEnd"/>
      <w:r w:rsidRPr="00DF2475">
        <w:rPr>
          <w:lang w:val="en-US"/>
        </w:rPr>
        <w:t xml:space="preserve"> est. </w:t>
      </w:r>
      <w:r>
        <w:t xml:space="preserve">Was ists/ daß wir vor andern zum </w:t>
      </w:r>
      <w:proofErr w:type="spellStart"/>
      <w:r>
        <w:t>kennzeichen</w:t>
      </w:r>
      <w:proofErr w:type="spellEnd"/>
      <w:r>
        <w:t xml:space="preserve"> an uns sehen lassen: Als die höchste </w:t>
      </w:r>
      <w:proofErr w:type="spellStart"/>
      <w:r>
        <w:t>weißheit</w:t>
      </w:r>
      <w:proofErr w:type="spellEnd"/>
      <w:r>
        <w:t xml:space="preserve">/ indem wir </w:t>
      </w:r>
      <w:proofErr w:type="spellStart"/>
      <w:r>
        <w:t>eitele</w:t>
      </w:r>
      <w:proofErr w:type="spellEnd"/>
      <w:r>
        <w:t xml:space="preserve"> </w:t>
      </w:r>
      <w:proofErr w:type="spellStart"/>
      <w:r>
        <w:t>wercke</w:t>
      </w:r>
      <w:proofErr w:type="spellEnd"/>
      <w:r>
        <w:t xml:space="preserve"> deß menschlichen </w:t>
      </w:r>
      <w:proofErr w:type="spellStart"/>
      <w:r>
        <w:t>hertzens</w:t>
      </w:r>
      <w:proofErr w:type="spellEnd"/>
      <w:r>
        <w:t xml:space="preserve"> </w:t>
      </w:r>
      <w:proofErr w:type="spellStart"/>
      <w:r>
        <w:t>nit</w:t>
      </w:r>
      <w:proofErr w:type="spellEnd"/>
      <w:r>
        <w:t xml:space="preserve"> anbeten wollen: Die </w:t>
      </w:r>
      <w:proofErr w:type="spellStart"/>
      <w:r>
        <w:t>vergnügsamkeit</w:t>
      </w:r>
      <w:proofErr w:type="spellEnd"/>
      <w:r>
        <w:t xml:space="preserve">/ da wir andern nach dem ihrigen nicht trachten: Die </w:t>
      </w:r>
      <w:proofErr w:type="spellStart"/>
      <w:r>
        <w:t>zucht</w:t>
      </w:r>
      <w:proofErr w:type="spellEnd"/>
      <w:r>
        <w:t xml:space="preserve"> die wir auch nicht gern mit den </w:t>
      </w:r>
      <w:proofErr w:type="spellStart"/>
      <w:r>
        <w:t>augen</w:t>
      </w:r>
      <w:proofErr w:type="spellEnd"/>
      <w:r>
        <w:t xml:space="preserve"> verletzen: Die </w:t>
      </w:r>
      <w:proofErr w:type="spellStart"/>
      <w:r>
        <w:t>barmhertzigkeit</w:t>
      </w:r>
      <w:proofErr w:type="spellEnd"/>
      <w:r>
        <w:t xml:space="preserve">/ damit wir uns zu den </w:t>
      </w:r>
      <w:proofErr w:type="spellStart"/>
      <w:r>
        <w:t>dürfftigen</w:t>
      </w:r>
      <w:proofErr w:type="spellEnd"/>
      <w:r>
        <w:t xml:space="preserve"> wenden: Die </w:t>
      </w:r>
      <w:proofErr w:type="spellStart"/>
      <w:r>
        <w:t>warheit</w:t>
      </w:r>
      <w:proofErr w:type="spellEnd"/>
      <w:r>
        <w:t xml:space="preserve"> selbst/ die andere </w:t>
      </w:r>
      <w:proofErr w:type="spellStart"/>
      <w:r>
        <w:t>nit</w:t>
      </w:r>
      <w:proofErr w:type="spellEnd"/>
      <w:r>
        <w:t xml:space="preserve"> leiden mögen: Die </w:t>
      </w:r>
      <w:proofErr w:type="spellStart"/>
      <w:r>
        <w:t>freyheit</w:t>
      </w:r>
      <w:proofErr w:type="spellEnd"/>
      <w:r>
        <w:t xml:space="preserve">/ vor welche wir auch gern sterben. Wer wissen </w:t>
      </w:r>
      <w:proofErr w:type="spellStart"/>
      <w:r>
        <w:t>wil</w:t>
      </w:r>
      <w:proofErr w:type="spellEnd"/>
      <w:r>
        <w:t xml:space="preserve">/ was Christen seyn/ der muß sie an solchen </w:t>
      </w:r>
      <w:proofErr w:type="spellStart"/>
      <w:r>
        <w:t>merckmahlen</w:t>
      </w:r>
      <w:proofErr w:type="spellEnd"/>
      <w:r>
        <w:t xml:space="preserve"> kennen. </w:t>
      </w:r>
      <w:proofErr w:type="spellStart"/>
      <w:r>
        <w:t>Wiewol</w:t>
      </w:r>
      <w:proofErr w:type="spellEnd"/>
      <w:r>
        <w:t xml:space="preserve"> stunde es es </w:t>
      </w:r>
      <w:proofErr w:type="spellStart"/>
      <w:r>
        <w:t>damahl</w:t>
      </w:r>
      <w:proofErr w:type="spellEnd"/>
      <w:r>
        <w:t xml:space="preserve">! Ja/ ach wie herrlich war es/ wann der liebe alte Ignatius, </w:t>
      </w:r>
      <w:proofErr w:type="spellStart"/>
      <w:r>
        <w:t>epist</w:t>
      </w:r>
      <w:proofErr w:type="spellEnd"/>
      <w:r>
        <w:t xml:space="preserve">. ad Ephes. sagen </w:t>
      </w:r>
      <w:proofErr w:type="spellStart"/>
      <w:r>
        <w:t>konte</w:t>
      </w:r>
      <w:proofErr w:type="spellEnd"/>
      <w:r>
        <w:t xml:space="preserve">/ daß/ welche sich zu Christo bekannten/ nicht nur </w:t>
      </w:r>
      <w:proofErr w:type="spellStart"/>
      <w:r>
        <w:t>auß</w:t>
      </w:r>
      <w:proofErr w:type="spellEnd"/>
      <w:r>
        <w:t xml:space="preserve"> dem was sie sagten/ sondern auch was sie sagten/ sondern auch was sie </w:t>
      </w:r>
      <w:proofErr w:type="spellStart"/>
      <w:r>
        <w:t>thäten</w:t>
      </w:r>
      <w:proofErr w:type="spellEnd"/>
      <w:r>
        <w:t xml:space="preserve">/ erkannt würden/ Wie stattlich lautet es/ wann Eusebius. L. 4. H. E. c. 7. sagen </w:t>
      </w:r>
      <w:proofErr w:type="spellStart"/>
      <w:r>
        <w:t>kan</w:t>
      </w:r>
      <w:proofErr w:type="spellEnd"/>
      <w:r>
        <w:t xml:space="preserve">/ es </w:t>
      </w:r>
      <w:proofErr w:type="spellStart"/>
      <w:r>
        <w:t>seye</w:t>
      </w:r>
      <w:proofErr w:type="spellEnd"/>
      <w:r>
        <w:t xml:space="preserve"> zwar/ sonderlich durch der </w:t>
      </w:r>
      <w:proofErr w:type="spellStart"/>
      <w:r>
        <w:t>ketzer</w:t>
      </w:r>
      <w:proofErr w:type="spellEnd"/>
      <w:r>
        <w:t xml:space="preserve"> böses leben/ die Christliche Kirche bey den Heyden in bösen </w:t>
      </w:r>
      <w:proofErr w:type="spellStart"/>
      <w:r>
        <w:t>ruff</w:t>
      </w:r>
      <w:proofErr w:type="spellEnd"/>
      <w:r>
        <w:t xml:space="preserve"> gekommen: Aber Es </w:t>
      </w:r>
      <w:proofErr w:type="spellStart"/>
      <w:r>
        <w:t>seye</w:t>
      </w:r>
      <w:proofErr w:type="spellEnd"/>
      <w:r>
        <w:t xml:space="preserve"> die allgemeine Kirche/ so allein die wahre und allezeit </w:t>
      </w:r>
      <w:proofErr w:type="spellStart"/>
      <w:r>
        <w:t>einerley</w:t>
      </w:r>
      <w:proofErr w:type="spellEnd"/>
      <w:r>
        <w:t xml:space="preserve"> </w:t>
      </w:r>
      <w:proofErr w:type="spellStart"/>
      <w:r>
        <w:t>art</w:t>
      </w:r>
      <w:proofErr w:type="spellEnd"/>
      <w:r>
        <w:t xml:space="preserve"> und </w:t>
      </w:r>
      <w:proofErr w:type="spellStart"/>
      <w:r>
        <w:t>sinnes</w:t>
      </w:r>
      <w:proofErr w:type="spellEnd"/>
      <w:r>
        <w:t xml:space="preserve"> ist/ stätig gewachsen/ </w:t>
      </w:r>
      <w:proofErr w:type="spellStart"/>
      <w:r>
        <w:t>unn</w:t>
      </w:r>
      <w:proofErr w:type="spellEnd"/>
      <w:r>
        <w:t xml:space="preserve"> habe </w:t>
      </w:r>
      <w:proofErr w:type="spellStart"/>
      <w:r>
        <w:t>zugenommmen</w:t>
      </w:r>
      <w:proofErr w:type="spellEnd"/>
      <w:r>
        <w:t xml:space="preserve">/ daß sie mit </w:t>
      </w:r>
      <w:proofErr w:type="spellStart"/>
      <w:r>
        <w:t>erbarkeit</w:t>
      </w:r>
      <w:proofErr w:type="spellEnd"/>
      <w:r>
        <w:t xml:space="preserve">/ </w:t>
      </w:r>
      <w:proofErr w:type="spellStart"/>
      <w:r>
        <w:t>redlichkeit</w:t>
      </w:r>
      <w:proofErr w:type="spellEnd"/>
      <w:r>
        <w:t xml:space="preserve">/ </w:t>
      </w:r>
      <w:proofErr w:type="spellStart"/>
      <w:r>
        <w:t>freymütigkeit</w:t>
      </w:r>
      <w:proofErr w:type="spellEnd"/>
      <w:r>
        <w:t xml:space="preserve">/ </w:t>
      </w:r>
      <w:proofErr w:type="spellStart"/>
      <w:r>
        <w:t>zucht</w:t>
      </w:r>
      <w:proofErr w:type="spellEnd"/>
      <w:r>
        <w:t xml:space="preserve"> und </w:t>
      </w:r>
      <w:proofErr w:type="spellStart"/>
      <w:r>
        <w:t>reinigkeit</w:t>
      </w:r>
      <w:proofErr w:type="spellEnd"/>
      <w:r>
        <w:t xml:space="preserve"> deß Göttlichen </w:t>
      </w:r>
      <w:proofErr w:type="spellStart"/>
      <w:r>
        <w:t>lebens</w:t>
      </w:r>
      <w:proofErr w:type="spellEnd"/>
      <w:r>
        <w:t xml:space="preserve"> </w:t>
      </w:r>
      <w:proofErr w:type="spellStart"/>
      <w:r>
        <w:t>unn</w:t>
      </w:r>
      <w:proofErr w:type="spellEnd"/>
      <w:r>
        <w:t xml:space="preserve"> </w:t>
      </w:r>
      <w:proofErr w:type="spellStart"/>
      <w:r>
        <w:t>weißheit</w:t>
      </w:r>
      <w:proofErr w:type="spellEnd"/>
      <w:r>
        <w:t xml:space="preserve"> allen so Griechen als Barbaren unter </w:t>
      </w:r>
      <w:proofErr w:type="spellStart"/>
      <w:r>
        <w:t>augen</w:t>
      </w:r>
      <w:proofErr w:type="spellEnd"/>
      <w:r>
        <w:t xml:space="preserve"> geleuchtet. Wie </w:t>
      </w:r>
      <w:proofErr w:type="spellStart"/>
      <w:r>
        <w:t>grosse</w:t>
      </w:r>
      <w:proofErr w:type="spellEnd"/>
      <w:r>
        <w:t xml:space="preserve"> ehre wars/ daß </w:t>
      </w:r>
      <w:proofErr w:type="spellStart"/>
      <w:r>
        <w:t>ernennter</w:t>
      </w:r>
      <w:proofErr w:type="spellEnd"/>
      <w:r>
        <w:t xml:space="preserve"> </w:t>
      </w:r>
      <w:proofErr w:type="spellStart"/>
      <w:r>
        <w:t>Tertull</w:t>
      </w:r>
      <w:proofErr w:type="spellEnd"/>
      <w:r>
        <w:t xml:space="preserve">. c. 4. ad </w:t>
      </w:r>
      <w:proofErr w:type="spellStart"/>
      <w:r>
        <w:t>scap</w:t>
      </w:r>
      <w:proofErr w:type="spellEnd"/>
      <w:r>
        <w:t xml:space="preserve">. und also gegen einen feind und Landpfleger sich nicht scheuet im </w:t>
      </w:r>
      <w:proofErr w:type="spellStart"/>
      <w:r>
        <w:t>namen</w:t>
      </w:r>
      <w:proofErr w:type="spellEnd"/>
      <w:r>
        <w:t xml:space="preserve"> der </w:t>
      </w:r>
      <w:proofErr w:type="spellStart"/>
      <w:r>
        <w:t>gesampten</w:t>
      </w:r>
      <w:proofErr w:type="spellEnd"/>
      <w:r>
        <w:t xml:space="preserve"> Kirchen zu rühmen. Depositum non </w:t>
      </w:r>
      <w:proofErr w:type="spellStart"/>
      <w:r>
        <w:t>abnegamus</w:t>
      </w:r>
      <w:proofErr w:type="spellEnd"/>
      <w:r>
        <w:t xml:space="preserve">, </w:t>
      </w:r>
      <w:proofErr w:type="spellStart"/>
      <w:r>
        <w:t>matrimoniũ</w:t>
      </w:r>
      <w:proofErr w:type="spellEnd"/>
      <w:r>
        <w:t xml:space="preserve"> </w:t>
      </w:r>
      <w:proofErr w:type="spellStart"/>
      <w:r>
        <w:t>nullius</w:t>
      </w:r>
      <w:proofErr w:type="spellEnd"/>
      <w:r>
        <w:t xml:space="preserve"> </w:t>
      </w:r>
      <w:proofErr w:type="spellStart"/>
      <w:r>
        <w:t>adulteramus</w:t>
      </w:r>
      <w:proofErr w:type="spellEnd"/>
      <w:r>
        <w:t xml:space="preserve">, </w:t>
      </w:r>
      <w:proofErr w:type="spellStart"/>
      <w:r>
        <w:t>pupillos</w:t>
      </w:r>
      <w:proofErr w:type="spellEnd"/>
      <w:r>
        <w:t xml:space="preserve"> </w:t>
      </w:r>
      <w:proofErr w:type="spellStart"/>
      <w:r>
        <w:t>pie</w:t>
      </w:r>
      <w:proofErr w:type="spellEnd"/>
      <w:r>
        <w:t xml:space="preserve"> </w:t>
      </w:r>
      <w:proofErr w:type="spellStart"/>
      <w:r>
        <w:t>tractamus</w:t>
      </w:r>
      <w:proofErr w:type="spellEnd"/>
      <w:r>
        <w:t xml:space="preserve">, </w:t>
      </w:r>
      <w:proofErr w:type="spellStart"/>
      <w:r>
        <w:t>indigentibus</w:t>
      </w:r>
      <w:proofErr w:type="spellEnd"/>
      <w:r>
        <w:t xml:space="preserve"> </w:t>
      </w:r>
      <w:proofErr w:type="spellStart"/>
      <w:r>
        <w:t>refrigeramus</w:t>
      </w:r>
      <w:proofErr w:type="spellEnd"/>
      <w:r>
        <w:t xml:space="preserve">, </w:t>
      </w:r>
      <w:proofErr w:type="spellStart"/>
      <w:r>
        <w:t>nulli</w:t>
      </w:r>
      <w:proofErr w:type="spellEnd"/>
      <w:r>
        <w:t xml:space="preserve"> </w:t>
      </w:r>
      <w:proofErr w:type="spellStart"/>
      <w:r>
        <w:t>malum</w:t>
      </w:r>
      <w:proofErr w:type="spellEnd"/>
      <w:r>
        <w:t xml:space="preserve"> pro </w:t>
      </w:r>
      <w:proofErr w:type="spellStart"/>
      <w:r>
        <w:t>malo</w:t>
      </w:r>
      <w:proofErr w:type="spellEnd"/>
      <w:r>
        <w:t xml:space="preserve"> </w:t>
      </w:r>
      <w:proofErr w:type="spellStart"/>
      <w:r>
        <w:t>reddimus</w:t>
      </w:r>
      <w:proofErr w:type="spellEnd"/>
      <w:r>
        <w:t xml:space="preserve">. Das vertraute verläugnen wir </w:t>
      </w:r>
      <w:proofErr w:type="spellStart"/>
      <w:r>
        <w:t>nit</w:t>
      </w:r>
      <w:proofErr w:type="spellEnd"/>
      <w:r>
        <w:t xml:space="preserve">/ niemand verletzen wir seine ehe/ mit den Waisen gehen wir </w:t>
      </w:r>
      <w:proofErr w:type="spellStart"/>
      <w:r>
        <w:t>gottsfürchtig</w:t>
      </w:r>
      <w:proofErr w:type="spellEnd"/>
      <w:r>
        <w:t xml:space="preserve"> </w:t>
      </w:r>
      <w:proofErr w:type="spellStart"/>
      <w:r>
        <w:t>umb</w:t>
      </w:r>
      <w:proofErr w:type="spellEnd"/>
      <w:r>
        <w:t xml:space="preserve">/ die mangelleiden erlaben wir/ niemand vergelten wir böses mit bösem. Also </w:t>
      </w:r>
      <w:proofErr w:type="spellStart"/>
      <w:r>
        <w:t>gedencket</w:t>
      </w:r>
      <w:proofErr w:type="spellEnd"/>
      <w:r>
        <w:t xml:space="preserve"> auch Justinus </w:t>
      </w:r>
      <w:proofErr w:type="spellStart"/>
      <w:r>
        <w:t>apol</w:t>
      </w:r>
      <w:proofErr w:type="spellEnd"/>
      <w:r>
        <w:t xml:space="preserve">. 2. daß einige bekehret worden sind/ durch die redlich- und </w:t>
      </w:r>
      <w:proofErr w:type="spellStart"/>
      <w:r>
        <w:t>gerechtigkeit</w:t>
      </w:r>
      <w:proofErr w:type="spellEnd"/>
      <w:r>
        <w:t xml:space="preserve"> der Christen in </w:t>
      </w:r>
      <w:proofErr w:type="spellStart"/>
      <w:r>
        <w:t>handlungen</w:t>
      </w:r>
      <w:proofErr w:type="spellEnd"/>
      <w:r>
        <w:t xml:space="preserve">. Wie ein schönes lob war es von den Christlichen Weibspersonen/ wo Tatianus contra </w:t>
      </w:r>
      <w:proofErr w:type="spellStart"/>
      <w:r>
        <w:t>gentes</w:t>
      </w:r>
      <w:proofErr w:type="spellEnd"/>
      <w:r>
        <w:t xml:space="preserve">, als er den Heyden die </w:t>
      </w:r>
      <w:proofErr w:type="spellStart"/>
      <w:r>
        <w:t>Hurerey</w:t>
      </w:r>
      <w:proofErr w:type="spellEnd"/>
      <w:r>
        <w:t xml:space="preserve"> </w:t>
      </w:r>
      <w:proofErr w:type="spellStart"/>
      <w:r>
        <w:t>vorgeworffen</w:t>
      </w:r>
      <w:proofErr w:type="spellEnd"/>
      <w:r>
        <w:t xml:space="preserve">/ sagen darf: . Dann alle </w:t>
      </w:r>
      <w:proofErr w:type="spellStart"/>
      <w:r>
        <w:t>weibspersonen</w:t>
      </w:r>
      <w:proofErr w:type="spellEnd"/>
      <w:r>
        <w:t xml:space="preserve"> bey uns sind züchtig. so rühmet Origenes, daß die lehre Jesu habe bey allen </w:t>
      </w:r>
      <w:proofErr w:type="spellStart"/>
      <w:r>
        <w:t>gewürcket</w:t>
      </w:r>
      <w:proofErr w:type="spellEnd"/>
      <w:r>
        <w:t xml:space="preserve"> eine wunderwürdige </w:t>
      </w:r>
      <w:proofErr w:type="spellStart"/>
      <w:r>
        <w:t>sanfftmuht</w:t>
      </w:r>
      <w:proofErr w:type="spellEnd"/>
      <w:r>
        <w:t xml:space="preserve">/ </w:t>
      </w:r>
      <w:proofErr w:type="spellStart"/>
      <w:r>
        <w:t>erbarkeit</w:t>
      </w:r>
      <w:proofErr w:type="spellEnd"/>
      <w:r>
        <w:t xml:space="preserve">/ </w:t>
      </w:r>
      <w:proofErr w:type="spellStart"/>
      <w:r>
        <w:t>freundlichkeit</w:t>
      </w:r>
      <w:proofErr w:type="spellEnd"/>
      <w:r>
        <w:t xml:space="preserve">/ </w:t>
      </w:r>
      <w:proofErr w:type="spellStart"/>
      <w:r>
        <w:t>gütigkeit</w:t>
      </w:r>
      <w:proofErr w:type="spellEnd"/>
      <w:r>
        <w:t xml:space="preserve">/ </w:t>
      </w:r>
      <w:proofErr w:type="spellStart"/>
      <w:r>
        <w:t>versönlichkeit</w:t>
      </w:r>
      <w:proofErr w:type="spellEnd"/>
      <w:r>
        <w:t xml:space="preserve">/ die </w:t>
      </w:r>
      <w:proofErr w:type="spellStart"/>
      <w:r>
        <w:t>nit</w:t>
      </w:r>
      <w:proofErr w:type="spellEnd"/>
      <w:r>
        <w:t xml:space="preserve"> wegen der sorge </w:t>
      </w:r>
      <w:proofErr w:type="spellStart"/>
      <w:r>
        <w:t>dises</w:t>
      </w:r>
      <w:proofErr w:type="spellEnd"/>
      <w:r>
        <w:t xml:space="preserve"> </w:t>
      </w:r>
      <w:proofErr w:type="spellStart"/>
      <w:r>
        <w:t>lebens</w:t>
      </w:r>
      <w:proofErr w:type="spellEnd"/>
      <w:r>
        <w:t xml:space="preserve"> und anderer menschlichen </w:t>
      </w:r>
      <w:proofErr w:type="spellStart"/>
      <w:r>
        <w:t>notturfft</w:t>
      </w:r>
      <w:proofErr w:type="spellEnd"/>
      <w:r>
        <w:t xml:space="preserve">/ sondern von </w:t>
      </w:r>
      <w:proofErr w:type="spellStart"/>
      <w:r>
        <w:t>hertzen</w:t>
      </w:r>
      <w:proofErr w:type="spellEnd"/>
      <w:r>
        <w:t xml:space="preserve"> die Predigt von </w:t>
      </w:r>
      <w:proofErr w:type="spellStart"/>
      <w:r>
        <w:t>GOtt</w:t>
      </w:r>
      <w:proofErr w:type="spellEnd"/>
      <w:r>
        <w:t xml:space="preserve">/ Christo und dem </w:t>
      </w:r>
      <w:proofErr w:type="spellStart"/>
      <w:r>
        <w:t>kůnfftigen</w:t>
      </w:r>
      <w:proofErr w:type="spellEnd"/>
      <w:r>
        <w:t xml:space="preserve"> </w:t>
      </w:r>
      <w:proofErr w:type="spellStart"/>
      <w:r>
        <w:t>gericht</w:t>
      </w:r>
      <w:proofErr w:type="spellEnd"/>
      <w:r>
        <w:t xml:space="preserve"> </w:t>
      </w:r>
      <w:proofErr w:type="spellStart"/>
      <w:r>
        <w:t>auffgenommen</w:t>
      </w:r>
      <w:proofErr w:type="spellEnd"/>
      <w:r>
        <w:t xml:space="preserve"> haben. Daher sie auch so sorgfältig vorher der </w:t>
      </w:r>
      <w:proofErr w:type="spellStart"/>
      <w:r>
        <w:t>jenigen</w:t>
      </w:r>
      <w:proofErr w:type="spellEnd"/>
      <w:r>
        <w:t xml:space="preserve">/ welche sich zu ihnen begaben/ leben </w:t>
      </w:r>
      <w:proofErr w:type="spellStart"/>
      <w:r>
        <w:t>examinirten</w:t>
      </w:r>
      <w:proofErr w:type="spellEnd"/>
      <w:r>
        <w:t xml:space="preserve"> und </w:t>
      </w:r>
      <w:proofErr w:type="spellStart"/>
      <w:r>
        <w:t>auff</w:t>
      </w:r>
      <w:proofErr w:type="spellEnd"/>
      <w:r>
        <w:t xml:space="preserve"> die probe setzten/ nicht ehe sie in die Kirche </w:t>
      </w:r>
      <w:proofErr w:type="spellStart"/>
      <w:r>
        <w:t>auffnehmende</w:t>
      </w:r>
      <w:proofErr w:type="spellEnd"/>
      <w:r>
        <w:t xml:space="preserve">/ </w:t>
      </w:r>
      <w:proofErr w:type="spellStart"/>
      <w:r>
        <w:t>biß</w:t>
      </w:r>
      <w:proofErr w:type="spellEnd"/>
      <w:r>
        <w:t xml:space="preserve"> sie sahen/ daß sie ihr leben </w:t>
      </w:r>
      <w:proofErr w:type="spellStart"/>
      <w:r>
        <w:t>würdiglich</w:t>
      </w:r>
      <w:proofErr w:type="spellEnd"/>
      <w:r>
        <w:t xml:space="preserve"> nach dem </w:t>
      </w:r>
      <w:proofErr w:type="spellStart"/>
      <w:r>
        <w:t>beruff</w:t>
      </w:r>
      <w:proofErr w:type="spellEnd"/>
      <w:r>
        <w:t xml:space="preserve">/ darzu sie </w:t>
      </w:r>
      <w:proofErr w:type="spellStart"/>
      <w:r>
        <w:t>beruffen</w:t>
      </w:r>
      <w:proofErr w:type="spellEnd"/>
      <w:r>
        <w:t xml:space="preserve"> worden/ führen würden. Wie eben solcher Orig. 8. </w:t>
      </w:r>
      <w:proofErr w:type="spellStart"/>
      <w:r>
        <w:t>contr</w:t>
      </w:r>
      <w:proofErr w:type="spellEnd"/>
      <w:r>
        <w:t xml:space="preserve">. </w:t>
      </w:r>
      <w:proofErr w:type="spellStart"/>
      <w:r>
        <w:t>Cels</w:t>
      </w:r>
      <w:proofErr w:type="spellEnd"/>
      <w:r>
        <w:t xml:space="preserve">. bezeuget. War dann jemand/ der einig </w:t>
      </w:r>
      <w:proofErr w:type="spellStart"/>
      <w:r>
        <w:t>ärgernüß</w:t>
      </w:r>
      <w:proofErr w:type="spellEnd"/>
      <w:r>
        <w:t xml:space="preserve"> </w:t>
      </w:r>
      <w:proofErr w:type="spellStart"/>
      <w:r>
        <w:t>begienge</w:t>
      </w:r>
      <w:proofErr w:type="spellEnd"/>
      <w:r>
        <w:t xml:space="preserve">/ so wurde mit solchem ernst gegen denselben verfahren/ daß man sich verwundern muß/ wie zu solcher zeit/ da die Christen die Obrigkeit nicht </w:t>
      </w:r>
      <w:proofErr w:type="spellStart"/>
      <w:r>
        <w:t>auff</w:t>
      </w:r>
      <w:proofErr w:type="spellEnd"/>
      <w:r>
        <w:t xml:space="preserve"> ihrer seit hatten/ </w:t>
      </w:r>
      <w:proofErr w:type="spellStart"/>
      <w:r>
        <w:t>müglich</w:t>
      </w:r>
      <w:proofErr w:type="spellEnd"/>
      <w:r>
        <w:t xml:space="preserve"> gewesen/ eine solche strenge </w:t>
      </w:r>
      <w:proofErr w:type="spellStart"/>
      <w:r>
        <w:t>zucht</w:t>
      </w:r>
      <w:proofErr w:type="spellEnd"/>
      <w:r>
        <w:t xml:space="preserve"> und </w:t>
      </w:r>
      <w:proofErr w:type="spellStart"/>
      <w:r>
        <w:t>disciplin</w:t>
      </w:r>
      <w:proofErr w:type="spellEnd"/>
      <w:r>
        <w:t xml:space="preserve"> unter sich zu erhalten: Da wurden die begangene </w:t>
      </w:r>
      <w:proofErr w:type="spellStart"/>
      <w:r>
        <w:t>fehler</w:t>
      </w:r>
      <w:proofErr w:type="spellEnd"/>
      <w:r>
        <w:t xml:space="preserve"> von den </w:t>
      </w:r>
      <w:proofErr w:type="spellStart"/>
      <w:r>
        <w:t>Kirchenältisten</w:t>
      </w:r>
      <w:proofErr w:type="spellEnd"/>
      <w:r>
        <w:t xml:space="preserve">/ deren </w:t>
      </w:r>
      <w:proofErr w:type="spellStart"/>
      <w:r>
        <w:t>versamlung</w:t>
      </w:r>
      <w:proofErr w:type="spellEnd"/>
      <w:r>
        <w:t xml:space="preserve"> der Bischoff regierte/ vorgenommen/ erwogen und gerichtet/ auch die </w:t>
      </w:r>
      <w:proofErr w:type="spellStart"/>
      <w:r>
        <w:t>verbrecher</w:t>
      </w:r>
      <w:proofErr w:type="spellEnd"/>
      <w:r>
        <w:t xml:space="preserve"> nach befinden der </w:t>
      </w:r>
      <w:proofErr w:type="spellStart"/>
      <w:r>
        <w:t>sachen</w:t>
      </w:r>
      <w:proofErr w:type="spellEnd"/>
      <w:r>
        <w:t xml:space="preserve"> von der Gemeinde </w:t>
      </w:r>
      <w:proofErr w:type="spellStart"/>
      <w:r>
        <w:t>außgeschlossen</w:t>
      </w:r>
      <w:proofErr w:type="spellEnd"/>
      <w:r>
        <w:t xml:space="preserve">/ auch nicht anders als nach </w:t>
      </w:r>
      <w:proofErr w:type="spellStart"/>
      <w:r>
        <w:t>gnugsamer</w:t>
      </w:r>
      <w:proofErr w:type="spellEnd"/>
      <w:r>
        <w:t xml:space="preserve"> </w:t>
      </w:r>
      <w:proofErr w:type="spellStart"/>
      <w:r>
        <w:t>versicherung</w:t>
      </w:r>
      <w:proofErr w:type="spellEnd"/>
      <w:r>
        <w:t xml:space="preserve"> der </w:t>
      </w:r>
      <w:proofErr w:type="spellStart"/>
      <w:r>
        <w:t>besserung</w:t>
      </w:r>
      <w:proofErr w:type="spellEnd"/>
      <w:r>
        <w:t xml:space="preserve"> wieder </w:t>
      </w:r>
      <w:proofErr w:type="spellStart"/>
      <w:r>
        <w:t>auffgenommen</w:t>
      </w:r>
      <w:proofErr w:type="spellEnd"/>
      <w:r>
        <w:t xml:space="preserve">. Damit die Kirche </w:t>
      </w:r>
      <w:proofErr w:type="spellStart"/>
      <w:r>
        <w:t>zeugete</w:t>
      </w:r>
      <w:proofErr w:type="spellEnd"/>
      <w:r>
        <w:t xml:space="preserve">/ wie gar sie ihrer Glieder </w:t>
      </w:r>
      <w:proofErr w:type="spellStart"/>
      <w:r>
        <w:t>sünde</w:t>
      </w:r>
      <w:proofErr w:type="spellEnd"/>
      <w:r>
        <w:t xml:space="preserve"> nicht billigte/ andere von dergleichen </w:t>
      </w:r>
      <w:proofErr w:type="spellStart"/>
      <w:r>
        <w:t>sünden</w:t>
      </w:r>
      <w:proofErr w:type="spellEnd"/>
      <w:r>
        <w:t xml:space="preserve"> abschreckte/ und die gefallene besserte. Daher erkannten sie auch keine andere vor ihre Mitbrüder als die also </w:t>
      </w:r>
      <w:proofErr w:type="spellStart"/>
      <w:r>
        <w:t>lebeten</w:t>
      </w:r>
      <w:proofErr w:type="spellEnd"/>
      <w:r>
        <w:t xml:space="preserve">. Also sagt Justinus: Welche man antrifft/ nicht also lebende/ wie er gelehret/ das ist ein klares </w:t>
      </w:r>
      <w:proofErr w:type="spellStart"/>
      <w:r>
        <w:t>zeugnüß</w:t>
      </w:r>
      <w:proofErr w:type="spellEnd"/>
      <w:r>
        <w:t xml:space="preserve">/ daß sie keine Christen </w:t>
      </w:r>
      <w:proofErr w:type="spellStart"/>
      <w:r>
        <w:t>seyen</w:t>
      </w:r>
      <w:proofErr w:type="spellEnd"/>
      <w:r>
        <w:t xml:space="preserve">/ ob sie </w:t>
      </w:r>
      <w:proofErr w:type="spellStart"/>
      <w:r>
        <w:t>wol</w:t>
      </w:r>
      <w:proofErr w:type="spellEnd"/>
      <w:r>
        <w:t xml:space="preserve"> Christi Lehre mit der </w:t>
      </w:r>
      <w:proofErr w:type="spellStart"/>
      <w:r>
        <w:t>zunge</w:t>
      </w:r>
      <w:proofErr w:type="spellEnd"/>
      <w:r>
        <w:t xml:space="preserve"> </w:t>
      </w:r>
      <w:proofErr w:type="spellStart"/>
      <w:r>
        <w:t>bekenneten</w:t>
      </w:r>
      <w:proofErr w:type="spellEnd"/>
      <w:r>
        <w:t xml:space="preserve">: von denen spricht er auch </w:t>
      </w:r>
      <w:proofErr w:type="spellStart"/>
      <w:r>
        <w:t>außtrücklich</w:t>
      </w:r>
      <w:proofErr w:type="spellEnd"/>
      <w:r>
        <w:t xml:space="preserve"> an die </w:t>
      </w:r>
      <w:proofErr w:type="spellStart"/>
      <w:r>
        <w:t>Käysere</w:t>
      </w:r>
      <w:proofErr w:type="spellEnd"/>
      <w:r>
        <w:t xml:space="preserve">/ sie bittende/ sie </w:t>
      </w:r>
      <w:proofErr w:type="spellStart"/>
      <w:r>
        <w:t>wolten</w:t>
      </w:r>
      <w:proofErr w:type="spellEnd"/>
      <w:r>
        <w:t xml:space="preserve"> doch selbst die </w:t>
      </w:r>
      <w:proofErr w:type="spellStart"/>
      <w:r>
        <w:t>jenige</w:t>
      </w:r>
      <w:proofErr w:type="spellEnd"/>
      <w:r>
        <w:t xml:space="preserve">/ welche ein ihres Meisters </w:t>
      </w:r>
      <w:proofErr w:type="spellStart"/>
      <w:r>
        <w:t>Gebotten</w:t>
      </w:r>
      <w:proofErr w:type="spellEnd"/>
      <w:r>
        <w:t xml:space="preserve"> nicht </w:t>
      </w:r>
      <w:proofErr w:type="spellStart"/>
      <w:r>
        <w:t>gemässes</w:t>
      </w:r>
      <w:proofErr w:type="spellEnd"/>
      <w:r>
        <w:t xml:space="preserve"> leben </w:t>
      </w:r>
      <w:proofErr w:type="spellStart"/>
      <w:r>
        <w:t>führeten</w:t>
      </w:r>
      <w:proofErr w:type="spellEnd"/>
      <w:r>
        <w:t xml:space="preserve">/ und sich nur Christen nennen </w:t>
      </w:r>
      <w:proofErr w:type="spellStart"/>
      <w:r>
        <w:t>liessen</w:t>
      </w:r>
      <w:proofErr w:type="spellEnd"/>
      <w:r>
        <w:t>/ zu straffe ziehen. Daher Plinius der Heyde in seiner bekannten Epistel (</w:t>
      </w:r>
      <w:proofErr w:type="spellStart"/>
      <w:r>
        <w:t>Lib</w:t>
      </w:r>
      <w:proofErr w:type="spellEnd"/>
      <w:r>
        <w:t xml:space="preserve">. 10. Epist. 97.) an den </w:t>
      </w:r>
      <w:proofErr w:type="spellStart"/>
      <w:r>
        <w:t>Käyser</w:t>
      </w:r>
      <w:proofErr w:type="spellEnd"/>
      <w:r>
        <w:t xml:space="preserve"> </w:t>
      </w:r>
      <w:proofErr w:type="spellStart"/>
      <w:r>
        <w:t>Trajanum</w:t>
      </w:r>
      <w:proofErr w:type="spellEnd"/>
      <w:r>
        <w:t xml:space="preserve"> selbst bekennet/ daß ob er </w:t>
      </w:r>
      <w:proofErr w:type="spellStart"/>
      <w:r>
        <w:t>wol</w:t>
      </w:r>
      <w:proofErr w:type="spellEnd"/>
      <w:r>
        <w:t xml:space="preserve"> einige zu </w:t>
      </w:r>
      <w:proofErr w:type="spellStart"/>
      <w:r>
        <w:t>erfahrung</w:t>
      </w:r>
      <w:proofErr w:type="spellEnd"/>
      <w:r>
        <w:t xml:space="preserve"> der </w:t>
      </w:r>
      <w:proofErr w:type="spellStart"/>
      <w:r>
        <w:t>warheit</w:t>
      </w:r>
      <w:proofErr w:type="spellEnd"/>
      <w:r>
        <w:t xml:space="preserve"> foltern lassen/ er doch nicht erfahren können/ daß sie einiger </w:t>
      </w:r>
      <w:proofErr w:type="spellStart"/>
      <w:r>
        <w:t>laster</w:t>
      </w:r>
      <w:proofErr w:type="spellEnd"/>
      <w:r>
        <w:t xml:space="preserve">/ </w:t>
      </w:r>
      <w:proofErr w:type="spellStart"/>
      <w:r>
        <w:t>ausser</w:t>
      </w:r>
      <w:proofErr w:type="spellEnd"/>
      <w:r>
        <w:t xml:space="preserve"> ihrer von den Römern </w:t>
      </w:r>
      <w:proofErr w:type="spellStart"/>
      <w:r>
        <w:t>verworffenen</w:t>
      </w:r>
      <w:proofErr w:type="spellEnd"/>
      <w:r>
        <w:t xml:space="preserve"> Religion/ sich schuldig machten. Welche </w:t>
      </w:r>
      <w:proofErr w:type="spellStart"/>
      <w:r>
        <w:t>bekanntnüß</w:t>
      </w:r>
      <w:proofErr w:type="spellEnd"/>
      <w:r>
        <w:t xml:space="preserve"> eines </w:t>
      </w:r>
      <w:proofErr w:type="spellStart"/>
      <w:r>
        <w:t>offentlichen</w:t>
      </w:r>
      <w:proofErr w:type="spellEnd"/>
      <w:r>
        <w:t xml:space="preserve"> </w:t>
      </w:r>
      <w:proofErr w:type="spellStart"/>
      <w:r>
        <w:t>feindes</w:t>
      </w:r>
      <w:proofErr w:type="spellEnd"/>
      <w:r>
        <w:t xml:space="preserve"> </w:t>
      </w:r>
      <w:r>
        <w:lastRenderedPageBreak/>
        <w:t xml:space="preserve">und darzu Richters von nicht weniger </w:t>
      </w:r>
      <w:proofErr w:type="spellStart"/>
      <w:r>
        <w:t>wichtigkeit</w:t>
      </w:r>
      <w:proofErr w:type="spellEnd"/>
      <w:r>
        <w:t xml:space="preserve"> ist. Lieset man die absonderliche Exempel der herrlichen </w:t>
      </w:r>
      <w:proofErr w:type="spellStart"/>
      <w:r>
        <w:t>tugenden</w:t>
      </w:r>
      <w:proofErr w:type="spellEnd"/>
      <w:r>
        <w:t xml:space="preserve">/ die an ein und andern hervor geleuchtet/ so </w:t>
      </w:r>
      <w:proofErr w:type="spellStart"/>
      <w:r>
        <w:t>kan</w:t>
      </w:r>
      <w:proofErr w:type="spellEnd"/>
      <w:r>
        <w:t xml:space="preserve"> man nicht anders als </w:t>
      </w:r>
      <w:proofErr w:type="spellStart"/>
      <w:r>
        <w:t>hertzlich</w:t>
      </w:r>
      <w:proofErr w:type="spellEnd"/>
      <w:r>
        <w:t xml:space="preserve"> </w:t>
      </w:r>
      <w:proofErr w:type="spellStart"/>
      <w:r>
        <w:t>dardurch</w:t>
      </w:r>
      <w:proofErr w:type="spellEnd"/>
      <w:r>
        <w:t xml:space="preserve"> bewogen werden. Was war es vor eine </w:t>
      </w:r>
      <w:proofErr w:type="spellStart"/>
      <w:r>
        <w:t>hertzliche</w:t>
      </w:r>
      <w:proofErr w:type="spellEnd"/>
      <w:r>
        <w:t xml:space="preserve"> Liebe zu GOTT/ da sie zum </w:t>
      </w:r>
      <w:proofErr w:type="spellStart"/>
      <w:r>
        <w:t>zeugnüß</w:t>
      </w:r>
      <w:proofErr w:type="spellEnd"/>
      <w:r>
        <w:t xml:space="preserve"> derselben zu den grausamsten martern mehr </w:t>
      </w:r>
      <w:proofErr w:type="spellStart"/>
      <w:r>
        <w:t>eileten</w:t>
      </w:r>
      <w:proofErr w:type="spellEnd"/>
      <w:r>
        <w:t xml:space="preserve">/ als sich dieselbe schrecken </w:t>
      </w:r>
      <w:proofErr w:type="spellStart"/>
      <w:r>
        <w:t>liessen</w:t>
      </w:r>
      <w:proofErr w:type="spellEnd"/>
      <w:r>
        <w:t xml:space="preserve">/ wo es an die </w:t>
      </w:r>
      <w:proofErr w:type="spellStart"/>
      <w:r>
        <w:t>bekanntnüß</w:t>
      </w:r>
      <w:proofErr w:type="spellEnd"/>
      <w:r>
        <w:t xml:space="preserve"> ihres liebsten </w:t>
      </w:r>
      <w:proofErr w:type="spellStart"/>
      <w:r>
        <w:t>Heylandes</w:t>
      </w:r>
      <w:proofErr w:type="spellEnd"/>
      <w:r>
        <w:t xml:space="preserve"> </w:t>
      </w:r>
      <w:proofErr w:type="spellStart"/>
      <w:r>
        <w:t>gieng</w:t>
      </w:r>
      <w:proofErr w:type="spellEnd"/>
      <w:r>
        <w:t xml:space="preserve">? Wie brünstig war die liebe unter ihnen selbst/ da sie sich nicht nur unter einander mit dem lieben </w:t>
      </w:r>
      <w:proofErr w:type="spellStart"/>
      <w:r>
        <w:t>namen</w:t>
      </w:r>
      <w:proofErr w:type="spellEnd"/>
      <w:r>
        <w:t xml:space="preserve"> Brüder und </w:t>
      </w:r>
      <w:proofErr w:type="spellStart"/>
      <w:r>
        <w:t>schwestern</w:t>
      </w:r>
      <w:proofErr w:type="spellEnd"/>
      <w:r>
        <w:t xml:space="preserve"> </w:t>
      </w:r>
      <w:proofErr w:type="spellStart"/>
      <w:r>
        <w:t>nenneten</w:t>
      </w:r>
      <w:proofErr w:type="spellEnd"/>
      <w:r>
        <w:t xml:space="preserve">/ sondern auch recht brüderlich unter sich </w:t>
      </w:r>
      <w:proofErr w:type="spellStart"/>
      <w:r>
        <w:t>lebeten</w:t>
      </w:r>
      <w:proofErr w:type="spellEnd"/>
      <w:r>
        <w:t xml:space="preserve">/ daß auch einer vor den andern zu sterben/ wo es </w:t>
      </w:r>
      <w:proofErr w:type="spellStart"/>
      <w:r>
        <w:t>noht</w:t>
      </w:r>
      <w:proofErr w:type="spellEnd"/>
      <w:r>
        <w:t xml:space="preserve"> </w:t>
      </w:r>
      <w:proofErr w:type="spellStart"/>
      <w:r>
        <w:t>seye</w:t>
      </w:r>
      <w:proofErr w:type="spellEnd"/>
      <w:r>
        <w:t xml:space="preserve">/ stätig bereit war. Von welcher </w:t>
      </w:r>
      <w:proofErr w:type="spellStart"/>
      <w:r>
        <w:t>Materi</w:t>
      </w:r>
      <w:proofErr w:type="spellEnd"/>
      <w:r>
        <w:t xml:space="preserve"> und den absonderlichen </w:t>
      </w:r>
      <w:proofErr w:type="spellStart"/>
      <w:r>
        <w:t>tugenden</w:t>
      </w:r>
      <w:proofErr w:type="spellEnd"/>
      <w:r>
        <w:t xml:space="preserve"> der ersten Christen/ wo jemand verlangen hat/ einige </w:t>
      </w:r>
      <w:proofErr w:type="spellStart"/>
      <w:r>
        <w:t>zeugnüssen</w:t>
      </w:r>
      <w:proofErr w:type="spellEnd"/>
      <w:r>
        <w:t xml:space="preserve"> der alten zu sehen/ wüste ich denselben fast nirgend besser hinzuweisen/ als in meines Hochgeehrten </w:t>
      </w:r>
      <w:proofErr w:type="spellStart"/>
      <w:r>
        <w:t>Praeceptoris</w:t>
      </w:r>
      <w:proofErr w:type="spellEnd"/>
      <w:r>
        <w:t xml:space="preserve"> deß sel. </w:t>
      </w:r>
      <w:r w:rsidRPr="00DF2475">
        <w:rPr>
          <w:lang w:val="en-US"/>
        </w:rPr>
        <w:t xml:space="preserve">D. </w:t>
      </w:r>
      <w:proofErr w:type="spellStart"/>
      <w:r w:rsidRPr="00DF2475">
        <w:rPr>
          <w:lang w:val="en-US"/>
        </w:rPr>
        <w:t>Ioh</w:t>
      </w:r>
      <w:proofErr w:type="spellEnd"/>
      <w:r w:rsidRPr="00DF2475">
        <w:rPr>
          <w:lang w:val="en-US"/>
        </w:rPr>
        <w:t xml:space="preserve">. </w:t>
      </w:r>
      <w:proofErr w:type="spellStart"/>
      <w:r w:rsidRPr="00DF2475">
        <w:rPr>
          <w:lang w:val="en-US"/>
        </w:rPr>
        <w:t>Conradi</w:t>
      </w:r>
      <w:proofErr w:type="spellEnd"/>
      <w:r w:rsidRPr="00DF2475">
        <w:rPr>
          <w:lang w:val="en-US"/>
        </w:rPr>
        <w:t xml:space="preserve"> </w:t>
      </w:r>
      <w:proofErr w:type="spellStart"/>
      <w:r w:rsidRPr="00DF2475">
        <w:rPr>
          <w:lang w:val="en-US"/>
        </w:rPr>
        <w:t>Dannhaueri</w:t>
      </w:r>
      <w:proofErr w:type="spellEnd"/>
      <w:r w:rsidRPr="00DF2475">
        <w:rPr>
          <w:lang w:val="en-US"/>
        </w:rPr>
        <w:t xml:space="preserve"> </w:t>
      </w:r>
      <w:proofErr w:type="spellStart"/>
      <w:r w:rsidRPr="00DF2475">
        <w:rPr>
          <w:lang w:val="en-US"/>
        </w:rPr>
        <w:t>Christeid</w:t>
      </w:r>
      <w:proofErr w:type="spellEnd"/>
      <w:r w:rsidRPr="00DF2475">
        <w:rPr>
          <w:lang w:val="en-US"/>
        </w:rPr>
        <w:t xml:space="preserve">. Act. 1. opt. dram. </w:t>
      </w:r>
      <w:proofErr w:type="spellStart"/>
      <w:r w:rsidRPr="00DF2475">
        <w:rPr>
          <w:lang w:val="en-US"/>
        </w:rPr>
        <w:t>Theatr</w:t>
      </w:r>
      <w:proofErr w:type="spellEnd"/>
      <w:r w:rsidRPr="00DF2475">
        <w:rPr>
          <w:lang w:val="en-US"/>
        </w:rPr>
        <w:t xml:space="preserve">. 1. </w:t>
      </w:r>
      <w:proofErr w:type="spellStart"/>
      <w:r w:rsidRPr="00DF2475">
        <w:rPr>
          <w:lang w:val="en-US"/>
        </w:rPr>
        <w:t>Phaen</w:t>
      </w:r>
      <w:proofErr w:type="spellEnd"/>
      <w:r w:rsidRPr="00DF2475">
        <w:rPr>
          <w:lang w:val="en-US"/>
        </w:rPr>
        <w:t xml:space="preserve">. </w:t>
      </w:r>
      <w:r>
        <w:t xml:space="preserve">4. sodann meines </w:t>
      </w:r>
      <w:proofErr w:type="spellStart"/>
      <w:r>
        <w:t>sehrwerthen</w:t>
      </w:r>
      <w:proofErr w:type="spellEnd"/>
      <w:r>
        <w:t xml:space="preserve"> Freundes/ und zu </w:t>
      </w:r>
      <w:proofErr w:type="spellStart"/>
      <w:r>
        <w:t>straßburg</w:t>
      </w:r>
      <w:proofErr w:type="spellEnd"/>
      <w:r>
        <w:t xml:space="preserve"> vorweilen gewesenen so </w:t>
      </w:r>
      <w:proofErr w:type="spellStart"/>
      <w:r>
        <w:t>Com̃ilitonis</w:t>
      </w:r>
      <w:proofErr w:type="spellEnd"/>
      <w:r>
        <w:t xml:space="preserve"> als nachmals </w:t>
      </w:r>
      <w:proofErr w:type="spellStart"/>
      <w:r>
        <w:t>Collegae</w:t>
      </w:r>
      <w:proofErr w:type="spellEnd"/>
      <w:r>
        <w:t xml:space="preserve"> Herrn D. Baltasar. </w:t>
      </w:r>
      <w:proofErr w:type="spellStart"/>
      <w:r>
        <w:t>Bebelii</w:t>
      </w:r>
      <w:proofErr w:type="spellEnd"/>
      <w:r>
        <w:t xml:space="preserve">, </w:t>
      </w:r>
      <w:proofErr w:type="spellStart"/>
      <w:r>
        <w:t>antiq</w:t>
      </w:r>
      <w:proofErr w:type="spellEnd"/>
      <w:r>
        <w:t xml:space="preserve">. Eccles. </w:t>
      </w:r>
      <w:proofErr w:type="spellStart"/>
      <w:r>
        <w:t>trium</w:t>
      </w:r>
      <w:proofErr w:type="spellEnd"/>
      <w:r>
        <w:t xml:space="preserve"> à N. Chr. </w:t>
      </w:r>
      <w:proofErr w:type="spellStart"/>
      <w:r>
        <w:t>seculorum</w:t>
      </w:r>
      <w:proofErr w:type="spellEnd"/>
      <w:r>
        <w:t xml:space="preserve">, in jeglichem </w:t>
      </w:r>
      <w:proofErr w:type="spellStart"/>
      <w:r>
        <w:t>seculo</w:t>
      </w:r>
      <w:proofErr w:type="spellEnd"/>
      <w:r>
        <w:t xml:space="preserve"> an seinem </w:t>
      </w:r>
      <w:proofErr w:type="spellStart"/>
      <w:r>
        <w:t>ort</w:t>
      </w:r>
      <w:proofErr w:type="spellEnd"/>
      <w:r>
        <w:t xml:space="preserve">/ wo solche </w:t>
      </w:r>
      <w:proofErr w:type="spellStart"/>
      <w:r>
        <w:t>tugenden</w:t>
      </w:r>
      <w:proofErr w:type="spellEnd"/>
      <w:r>
        <w:t xml:space="preserve"> mit </w:t>
      </w:r>
      <w:proofErr w:type="spellStart"/>
      <w:r>
        <w:t>fleiß</w:t>
      </w:r>
      <w:proofErr w:type="spellEnd"/>
      <w:r>
        <w:t xml:space="preserve"> </w:t>
      </w:r>
      <w:proofErr w:type="spellStart"/>
      <w:r>
        <w:t>erzehlet</w:t>
      </w:r>
      <w:proofErr w:type="spellEnd"/>
      <w:r>
        <w:t xml:space="preserve">. </w:t>
      </w:r>
    </w:p>
    <w:p w14:paraId="7CA2B8F4" w14:textId="77777777" w:rsidR="00F30817" w:rsidRDefault="00F30817" w:rsidP="00F30817">
      <w:pPr>
        <w:pStyle w:val="StandardWeb"/>
      </w:pPr>
      <w:r>
        <w:t xml:space="preserve">Wie nun der zustand der Christlichen </w:t>
      </w:r>
      <w:proofErr w:type="spellStart"/>
      <w:r>
        <w:t>kirchen</w:t>
      </w:r>
      <w:proofErr w:type="spellEnd"/>
      <w:r>
        <w:t xml:space="preserve"> solcher zeit/ unser kaltes und laues wesen </w:t>
      </w:r>
      <w:proofErr w:type="spellStart"/>
      <w:r>
        <w:t>gantz</w:t>
      </w:r>
      <w:proofErr w:type="spellEnd"/>
      <w:r>
        <w:t xml:space="preserve"> zu </w:t>
      </w:r>
      <w:proofErr w:type="spellStart"/>
      <w:r>
        <w:t>schanden</w:t>
      </w:r>
      <w:proofErr w:type="spellEnd"/>
      <w:r>
        <w:t xml:space="preserve"> machet/ also zeiget er </w:t>
      </w:r>
      <w:proofErr w:type="spellStart"/>
      <w:r>
        <w:t>gleichwol</w:t>
      </w:r>
      <w:proofErr w:type="spellEnd"/>
      <w:r>
        <w:t xml:space="preserve">/ es </w:t>
      </w:r>
      <w:proofErr w:type="spellStart"/>
      <w:r>
        <w:t>seye</w:t>
      </w:r>
      <w:proofErr w:type="spellEnd"/>
      <w:r>
        <w:t xml:space="preserve"> das </w:t>
      </w:r>
      <w:proofErr w:type="spellStart"/>
      <w:r>
        <w:t>jenige</w:t>
      </w:r>
      <w:proofErr w:type="spellEnd"/>
      <w:r>
        <w:t xml:space="preserve"> so wir suchen nicht </w:t>
      </w:r>
      <w:proofErr w:type="spellStart"/>
      <w:r>
        <w:t>unmüglich</w:t>
      </w:r>
      <w:proofErr w:type="spellEnd"/>
      <w:r>
        <w:t xml:space="preserve">/ wie ihrer viel ihnen die </w:t>
      </w:r>
      <w:proofErr w:type="spellStart"/>
      <w:r>
        <w:t>einbildung</w:t>
      </w:r>
      <w:proofErr w:type="spellEnd"/>
      <w:r>
        <w:t xml:space="preserve"> machen: Daher </w:t>
      </w:r>
      <w:proofErr w:type="spellStart"/>
      <w:r>
        <w:t>seye</w:t>
      </w:r>
      <w:proofErr w:type="spellEnd"/>
      <w:r>
        <w:t xml:space="preserve"> es unsere schuld/ daß dergleichen Lob so ferne von uns ist. Dann es ist ja eben der H. Geist/ welcher vor dem in solchen ersten Christen alles </w:t>
      </w:r>
      <w:proofErr w:type="spellStart"/>
      <w:r>
        <w:t>gewürcket</w:t>
      </w:r>
      <w:proofErr w:type="spellEnd"/>
      <w:r>
        <w:t xml:space="preserve">/ der uns von </w:t>
      </w:r>
      <w:proofErr w:type="spellStart"/>
      <w:r>
        <w:t>GOtt</w:t>
      </w:r>
      <w:proofErr w:type="spellEnd"/>
      <w:r>
        <w:t xml:space="preserve"> </w:t>
      </w:r>
      <w:proofErr w:type="spellStart"/>
      <w:r>
        <w:t>geschencket</w:t>
      </w:r>
      <w:proofErr w:type="spellEnd"/>
      <w:r>
        <w:t xml:space="preserve"> ist/ und heut zu tag weder </w:t>
      </w:r>
      <w:proofErr w:type="spellStart"/>
      <w:r>
        <w:t>unvermöglicher</w:t>
      </w:r>
      <w:proofErr w:type="spellEnd"/>
      <w:r>
        <w:t xml:space="preserve"> noch säumiger ist/ das </w:t>
      </w:r>
      <w:proofErr w:type="spellStart"/>
      <w:r>
        <w:t>werck</w:t>
      </w:r>
      <w:proofErr w:type="spellEnd"/>
      <w:r>
        <w:t xml:space="preserve"> der Heiligung in uns zu verrichten. so muß es allein die </w:t>
      </w:r>
      <w:proofErr w:type="spellStart"/>
      <w:r>
        <w:t>ursach</w:t>
      </w:r>
      <w:proofErr w:type="spellEnd"/>
      <w:r>
        <w:t xml:space="preserve"> seyn/ daß wir ihm solches nicht lassen/ sondern ihn </w:t>
      </w:r>
      <w:proofErr w:type="spellStart"/>
      <w:r>
        <w:t>selbsten</w:t>
      </w:r>
      <w:proofErr w:type="spellEnd"/>
      <w:r>
        <w:t xml:space="preserve"> hindern: </w:t>
      </w:r>
      <w:proofErr w:type="spellStart"/>
      <w:r>
        <w:t>Deßwegen</w:t>
      </w:r>
      <w:proofErr w:type="spellEnd"/>
      <w:r>
        <w:t xml:space="preserve"> dann je nicht vergebens hiervon gehandelt wird/ wie doch die </w:t>
      </w:r>
      <w:proofErr w:type="spellStart"/>
      <w:r>
        <w:t>sache</w:t>
      </w:r>
      <w:proofErr w:type="spellEnd"/>
      <w:r>
        <w:t xml:space="preserve"> in bessern stand gebracht werden möchte. </w:t>
      </w:r>
    </w:p>
    <w:p w14:paraId="099E67F3" w14:textId="77777777" w:rsidR="00F30817" w:rsidRDefault="00F30817" w:rsidP="00F30817">
      <w:pPr>
        <w:pStyle w:val="StandardWeb"/>
      </w:pPr>
      <w:r>
        <w:t xml:space="preserve">Nun erkenne ich gern meine </w:t>
      </w:r>
      <w:proofErr w:type="spellStart"/>
      <w:r>
        <w:t>wenigkeit</w:t>
      </w:r>
      <w:proofErr w:type="spellEnd"/>
      <w:r>
        <w:t xml:space="preserve">/ und daß ich mich weder vermessen könne/ noch solches einbilden wolle/ daß ich vor andern dienern Gottes/ wie dem gemeinen übel zu </w:t>
      </w:r>
      <w:proofErr w:type="spellStart"/>
      <w:r>
        <w:t>helffen</w:t>
      </w:r>
      <w:proofErr w:type="spellEnd"/>
      <w:r>
        <w:t xml:space="preserve"> wäre/ sonderbaren verstand habe: sondern ich finde täglich in mir/ woran </w:t>
      </w:r>
      <w:proofErr w:type="spellStart"/>
      <w:r>
        <w:t>mirs</w:t>
      </w:r>
      <w:proofErr w:type="spellEnd"/>
      <w:r>
        <w:t xml:space="preserve"> </w:t>
      </w:r>
      <w:proofErr w:type="spellStart"/>
      <w:r>
        <w:t>selbsten</w:t>
      </w:r>
      <w:proofErr w:type="spellEnd"/>
      <w:r>
        <w:t xml:space="preserve"> </w:t>
      </w:r>
      <w:proofErr w:type="spellStart"/>
      <w:r>
        <w:t>manglet</w:t>
      </w:r>
      <w:proofErr w:type="spellEnd"/>
      <w:r>
        <w:t xml:space="preserve">. Daher ich von </w:t>
      </w:r>
      <w:proofErr w:type="spellStart"/>
      <w:r>
        <w:t>grund</w:t>
      </w:r>
      <w:proofErr w:type="spellEnd"/>
      <w:r>
        <w:t xml:space="preserve"> der </w:t>
      </w:r>
      <w:proofErr w:type="spellStart"/>
      <w:r>
        <w:t>seelen</w:t>
      </w:r>
      <w:proofErr w:type="spellEnd"/>
      <w:r>
        <w:t xml:space="preserve"> wünsche/ daß wie auch ein und andere gethan/ begabtere und mit </w:t>
      </w:r>
      <w:proofErr w:type="spellStart"/>
      <w:r>
        <w:t>mehrerm</w:t>
      </w:r>
      <w:proofErr w:type="spellEnd"/>
      <w:r>
        <w:t xml:space="preserve"> </w:t>
      </w:r>
      <w:proofErr w:type="spellStart"/>
      <w:r>
        <w:t>liecht</w:t>
      </w:r>
      <w:proofErr w:type="spellEnd"/>
      <w:r>
        <w:t xml:space="preserve">/ verstand und </w:t>
      </w:r>
      <w:proofErr w:type="spellStart"/>
      <w:r>
        <w:t>erfahrung</w:t>
      </w:r>
      <w:proofErr w:type="spellEnd"/>
      <w:r>
        <w:t xml:space="preserve"> </w:t>
      </w:r>
      <w:proofErr w:type="spellStart"/>
      <w:r>
        <w:t>außgerüstete</w:t>
      </w:r>
      <w:proofErr w:type="spellEnd"/>
      <w:r>
        <w:t xml:space="preserve"> Männer diese </w:t>
      </w:r>
      <w:proofErr w:type="spellStart"/>
      <w:r>
        <w:t>Materi</w:t>
      </w:r>
      <w:proofErr w:type="spellEnd"/>
      <w:r>
        <w:t xml:space="preserve"> mit </w:t>
      </w:r>
      <w:proofErr w:type="spellStart"/>
      <w:r>
        <w:t>fernerm</w:t>
      </w:r>
      <w:proofErr w:type="spellEnd"/>
      <w:r>
        <w:t xml:space="preserve"> </w:t>
      </w:r>
      <w:proofErr w:type="spellStart"/>
      <w:r>
        <w:t>eiffer</w:t>
      </w:r>
      <w:proofErr w:type="spellEnd"/>
      <w:r>
        <w:t xml:space="preserve"> vor sich nehmen/ der </w:t>
      </w:r>
      <w:proofErr w:type="spellStart"/>
      <w:r>
        <w:t>sache</w:t>
      </w:r>
      <w:proofErr w:type="spellEnd"/>
      <w:r>
        <w:t xml:space="preserve"> in der furcht deß Herrn </w:t>
      </w:r>
      <w:proofErr w:type="spellStart"/>
      <w:r>
        <w:t>nachdencken</w:t>
      </w:r>
      <w:proofErr w:type="spellEnd"/>
      <w:r>
        <w:t xml:space="preserve">/ und wie sie etwa zu rathen nöthig finden/ der </w:t>
      </w:r>
      <w:proofErr w:type="spellStart"/>
      <w:r>
        <w:t>gesampten</w:t>
      </w:r>
      <w:proofErr w:type="spellEnd"/>
      <w:r>
        <w:t xml:space="preserve"> Christlichen Evangelischen Kirch vorlegen/ sodann </w:t>
      </w:r>
      <w:proofErr w:type="spellStart"/>
      <w:r>
        <w:t>auff</w:t>
      </w:r>
      <w:proofErr w:type="spellEnd"/>
      <w:r>
        <w:t xml:space="preserve"> mittel und </w:t>
      </w:r>
      <w:proofErr w:type="spellStart"/>
      <w:r>
        <w:t>wege</w:t>
      </w:r>
      <w:proofErr w:type="spellEnd"/>
      <w:r>
        <w:t xml:space="preserve"> bedacht seyn mögen/ wie durch Göttliche Gnade heilsame </w:t>
      </w:r>
      <w:proofErr w:type="spellStart"/>
      <w:r>
        <w:t>rathschläge</w:t>
      </w:r>
      <w:proofErr w:type="spellEnd"/>
      <w:r>
        <w:t xml:space="preserve">/ die etwa gefunden worden/ </w:t>
      </w:r>
      <w:proofErr w:type="spellStart"/>
      <w:r>
        <w:t>heilsamlich</w:t>
      </w:r>
      <w:proofErr w:type="spellEnd"/>
      <w:r>
        <w:t xml:space="preserve"> zu </w:t>
      </w:r>
      <w:proofErr w:type="spellStart"/>
      <w:r>
        <w:t>werck</w:t>
      </w:r>
      <w:proofErr w:type="spellEnd"/>
      <w:r>
        <w:t xml:space="preserve"> gerichtet würden. indem </w:t>
      </w:r>
      <w:proofErr w:type="spellStart"/>
      <w:r>
        <w:t>sonsten</w:t>
      </w:r>
      <w:proofErr w:type="spellEnd"/>
      <w:r>
        <w:t xml:space="preserve"> alle </w:t>
      </w:r>
      <w:proofErr w:type="spellStart"/>
      <w:r>
        <w:t>berathschlagung</w:t>
      </w:r>
      <w:proofErr w:type="spellEnd"/>
      <w:r>
        <w:t xml:space="preserve"> ein vergebenes thun ist. </w:t>
      </w:r>
    </w:p>
    <w:p w14:paraId="1D0679C5" w14:textId="77777777" w:rsidR="00F30817" w:rsidRDefault="00F30817" w:rsidP="00F30817">
      <w:pPr>
        <w:pStyle w:val="StandardWeb"/>
      </w:pPr>
      <w:r>
        <w:t xml:space="preserve">Wann aber in der </w:t>
      </w:r>
      <w:proofErr w:type="spellStart"/>
      <w:r>
        <w:t>sache</w:t>
      </w:r>
      <w:proofErr w:type="spellEnd"/>
      <w:r>
        <w:t xml:space="preserve">/ die uns alle angehet/ allen Christen/ vornehmlich aber allen die der HERR an einigen orten seiner Kirchen zu </w:t>
      </w:r>
      <w:proofErr w:type="spellStart"/>
      <w:r>
        <w:t>wächtern</w:t>
      </w:r>
      <w:proofErr w:type="spellEnd"/>
      <w:r>
        <w:t xml:space="preserve"> gesetzet hat/ </w:t>
      </w:r>
      <w:proofErr w:type="spellStart"/>
      <w:r>
        <w:t>obliget</w:t>
      </w:r>
      <w:proofErr w:type="spellEnd"/>
      <w:r>
        <w:t xml:space="preserve">/ </w:t>
      </w:r>
      <w:proofErr w:type="spellStart"/>
      <w:r>
        <w:t>auff</w:t>
      </w:r>
      <w:proofErr w:type="spellEnd"/>
      <w:r>
        <w:t xml:space="preserve"> den </w:t>
      </w:r>
      <w:proofErr w:type="spellStart"/>
      <w:r>
        <w:t>jemahligen</w:t>
      </w:r>
      <w:proofErr w:type="spellEnd"/>
      <w:r>
        <w:t xml:space="preserve"> zustand der Kirchen zu sehen/ und wie ihm zu </w:t>
      </w:r>
      <w:proofErr w:type="spellStart"/>
      <w:r>
        <w:t>helffen</w:t>
      </w:r>
      <w:proofErr w:type="spellEnd"/>
      <w:r>
        <w:t xml:space="preserve"> bedacht zu seyn: sonderlich weil die Kirche ein solcher Leib ist/ der aller orten </w:t>
      </w:r>
      <w:proofErr w:type="spellStart"/>
      <w:r>
        <w:t>einerley</w:t>
      </w:r>
      <w:proofErr w:type="spellEnd"/>
      <w:r>
        <w:t xml:space="preserve"> </w:t>
      </w:r>
      <w:proofErr w:type="spellStart"/>
      <w:r>
        <w:t>natur</w:t>
      </w:r>
      <w:proofErr w:type="spellEnd"/>
      <w:r>
        <w:t xml:space="preserve"> hat/ und </w:t>
      </w:r>
      <w:proofErr w:type="spellStart"/>
      <w:r>
        <w:t>deßwegen</w:t>
      </w:r>
      <w:proofErr w:type="spellEnd"/>
      <w:r>
        <w:t xml:space="preserve"> wo nicht mit </w:t>
      </w:r>
      <w:proofErr w:type="spellStart"/>
      <w:r>
        <w:t>einerley</w:t>
      </w:r>
      <w:proofErr w:type="spellEnd"/>
      <w:r>
        <w:t xml:space="preserve"> </w:t>
      </w:r>
      <w:proofErr w:type="spellStart"/>
      <w:r>
        <w:t>kranckheiten</w:t>
      </w:r>
      <w:proofErr w:type="spellEnd"/>
      <w:r>
        <w:t xml:space="preserve"> jederzeit </w:t>
      </w:r>
      <w:proofErr w:type="spellStart"/>
      <w:r>
        <w:t>behafftet</w:t>
      </w:r>
      <w:proofErr w:type="spellEnd"/>
      <w:r>
        <w:t xml:space="preserve">/ </w:t>
      </w:r>
      <w:proofErr w:type="spellStart"/>
      <w:r>
        <w:t>dannoch</w:t>
      </w:r>
      <w:proofErr w:type="spellEnd"/>
      <w:r>
        <w:t xml:space="preserve"> derer </w:t>
      </w:r>
      <w:proofErr w:type="spellStart"/>
      <w:r>
        <w:t>gefahr</w:t>
      </w:r>
      <w:proofErr w:type="spellEnd"/>
      <w:r>
        <w:t xml:space="preserve"> stätig </w:t>
      </w:r>
      <w:proofErr w:type="spellStart"/>
      <w:r>
        <w:t>unterworffen</w:t>
      </w:r>
      <w:proofErr w:type="spellEnd"/>
      <w:r>
        <w:t xml:space="preserve"> ist: Und </w:t>
      </w:r>
      <w:proofErr w:type="spellStart"/>
      <w:r>
        <w:t>deßwegen</w:t>
      </w:r>
      <w:proofErr w:type="spellEnd"/>
      <w:r>
        <w:t xml:space="preserve"> wer das </w:t>
      </w:r>
      <w:proofErr w:type="spellStart"/>
      <w:r>
        <w:t>jenige</w:t>
      </w:r>
      <w:proofErr w:type="spellEnd"/>
      <w:r>
        <w:t xml:space="preserve">/ was ihm bey seiner Gemeinde zu </w:t>
      </w:r>
      <w:proofErr w:type="spellStart"/>
      <w:r>
        <w:t>besserung</w:t>
      </w:r>
      <w:proofErr w:type="spellEnd"/>
      <w:r>
        <w:t xml:space="preserve"> derselben </w:t>
      </w:r>
      <w:proofErr w:type="spellStart"/>
      <w:r>
        <w:t>diensam</w:t>
      </w:r>
      <w:proofErr w:type="spellEnd"/>
      <w:r>
        <w:t xml:space="preserve">/ </w:t>
      </w:r>
      <w:proofErr w:type="spellStart"/>
      <w:r>
        <w:t>fleissig</w:t>
      </w:r>
      <w:proofErr w:type="spellEnd"/>
      <w:r>
        <w:t xml:space="preserve"> untersucht und erkannt hat/ ziemlicher </w:t>
      </w:r>
      <w:proofErr w:type="spellStart"/>
      <w:r>
        <w:t>massen</w:t>
      </w:r>
      <w:proofErr w:type="spellEnd"/>
      <w:r>
        <w:t xml:space="preserve"> auch erkennen wird/ wie </w:t>
      </w:r>
      <w:proofErr w:type="spellStart"/>
      <w:r>
        <w:t>anderwertlich</w:t>
      </w:r>
      <w:proofErr w:type="spellEnd"/>
      <w:r>
        <w:t xml:space="preserve"> mit weniger </w:t>
      </w:r>
      <w:proofErr w:type="spellStart"/>
      <w:r>
        <w:t>beobachtung</w:t>
      </w:r>
      <w:proofErr w:type="spellEnd"/>
      <w:r>
        <w:t xml:space="preserve"> der etwa verschiedenen </w:t>
      </w:r>
      <w:proofErr w:type="spellStart"/>
      <w:r>
        <w:t>umbstände</w:t>
      </w:r>
      <w:proofErr w:type="spellEnd"/>
      <w:r>
        <w:t xml:space="preserve">/ andern Gemeinden ebener </w:t>
      </w:r>
      <w:proofErr w:type="spellStart"/>
      <w:r>
        <w:t>massen</w:t>
      </w:r>
      <w:proofErr w:type="spellEnd"/>
      <w:r>
        <w:t xml:space="preserve"> zu </w:t>
      </w:r>
      <w:proofErr w:type="spellStart"/>
      <w:r>
        <w:t>helffen</w:t>
      </w:r>
      <w:proofErr w:type="spellEnd"/>
      <w:r>
        <w:t xml:space="preserve"> </w:t>
      </w:r>
      <w:proofErr w:type="spellStart"/>
      <w:r>
        <w:t>seye</w:t>
      </w:r>
      <w:proofErr w:type="spellEnd"/>
      <w:r>
        <w:t xml:space="preserve">: Zu jenem aber </w:t>
      </w:r>
      <w:proofErr w:type="spellStart"/>
      <w:r>
        <w:t>ohn-disputirlich</w:t>
      </w:r>
      <w:proofErr w:type="spellEnd"/>
      <w:r>
        <w:t xml:space="preserve"> jeder Prediger gesetzt ist: Als erkühne Ich mich auch/ nachdem ich </w:t>
      </w:r>
      <w:proofErr w:type="spellStart"/>
      <w:r>
        <w:t>bißher</w:t>
      </w:r>
      <w:proofErr w:type="spellEnd"/>
      <w:r>
        <w:t xml:space="preserve"> nach dem vermögen das </w:t>
      </w:r>
      <w:proofErr w:type="spellStart"/>
      <w:r>
        <w:t>GOtt</w:t>
      </w:r>
      <w:proofErr w:type="spellEnd"/>
      <w:r>
        <w:t xml:space="preserve"> verliehen acht gegeben/ wie der mir und meinen geliebten </w:t>
      </w:r>
      <w:proofErr w:type="spellStart"/>
      <w:r>
        <w:t>Ampts</w:t>
      </w:r>
      <w:proofErr w:type="spellEnd"/>
      <w:r>
        <w:t xml:space="preserve"> Brüdern anvertrauten hiesigen Kirchen </w:t>
      </w:r>
      <w:proofErr w:type="spellStart"/>
      <w:r>
        <w:t>mängel</w:t>
      </w:r>
      <w:proofErr w:type="spellEnd"/>
      <w:r>
        <w:t xml:space="preserve"> gebessert/ und sie mehr erbauet werden möchte/ das </w:t>
      </w:r>
      <w:proofErr w:type="spellStart"/>
      <w:r>
        <w:t>jenige</w:t>
      </w:r>
      <w:proofErr w:type="spellEnd"/>
      <w:r>
        <w:t xml:space="preserve">/ was Ich in gottseliger </w:t>
      </w:r>
      <w:proofErr w:type="spellStart"/>
      <w:r>
        <w:t>nachdenckung</w:t>
      </w:r>
      <w:proofErr w:type="spellEnd"/>
      <w:r>
        <w:t xml:space="preserve">/ nach </w:t>
      </w:r>
      <w:proofErr w:type="spellStart"/>
      <w:r>
        <w:t>anleitung</w:t>
      </w:r>
      <w:proofErr w:type="spellEnd"/>
      <w:r>
        <w:t xml:space="preserve"> der </w:t>
      </w:r>
      <w:proofErr w:type="spellStart"/>
      <w:r>
        <w:t>schrifft</w:t>
      </w:r>
      <w:proofErr w:type="spellEnd"/>
      <w:r>
        <w:t xml:space="preserve"> nützlich und nöthig erachtet/ hier auch zu </w:t>
      </w:r>
      <w:proofErr w:type="spellStart"/>
      <w:r>
        <w:t>papier</w:t>
      </w:r>
      <w:proofErr w:type="spellEnd"/>
      <w:r>
        <w:t xml:space="preserve"> zu bringen: Ob etwa andern </w:t>
      </w:r>
      <w:proofErr w:type="spellStart"/>
      <w:r>
        <w:t>erleuchtetern</w:t>
      </w:r>
      <w:proofErr w:type="spellEnd"/>
      <w:r>
        <w:t xml:space="preserve"> und hierinnen </w:t>
      </w:r>
      <w:proofErr w:type="spellStart"/>
      <w:r>
        <w:t>vermöglichern</w:t>
      </w:r>
      <w:proofErr w:type="spellEnd"/>
      <w:r>
        <w:t xml:space="preserve">/ aufs wenigste möchte </w:t>
      </w:r>
      <w:proofErr w:type="spellStart"/>
      <w:r>
        <w:lastRenderedPageBreak/>
        <w:t>anlaß</w:t>
      </w:r>
      <w:proofErr w:type="spellEnd"/>
      <w:r>
        <w:t xml:space="preserve"> gegeben werden/ auch ihres </w:t>
      </w:r>
      <w:proofErr w:type="spellStart"/>
      <w:r>
        <w:t>orts</w:t>
      </w:r>
      <w:proofErr w:type="spellEnd"/>
      <w:r>
        <w:t xml:space="preserve"> dem wichtigen </w:t>
      </w:r>
      <w:proofErr w:type="spellStart"/>
      <w:r>
        <w:t>Werck</w:t>
      </w:r>
      <w:proofErr w:type="spellEnd"/>
      <w:r>
        <w:t xml:space="preserve"> weiter nach </w:t>
      </w:r>
      <w:proofErr w:type="spellStart"/>
      <w:r>
        <w:t>zudencken</w:t>
      </w:r>
      <w:proofErr w:type="spellEnd"/>
      <w:r>
        <w:t xml:space="preserve">/ und woran es diesen </w:t>
      </w:r>
      <w:proofErr w:type="spellStart"/>
      <w:r>
        <w:t>vorschlägen</w:t>
      </w:r>
      <w:proofErr w:type="spellEnd"/>
      <w:r>
        <w:t xml:space="preserve"> </w:t>
      </w:r>
      <w:proofErr w:type="spellStart"/>
      <w:r>
        <w:t>manglen</w:t>
      </w:r>
      <w:proofErr w:type="spellEnd"/>
      <w:r>
        <w:t xml:space="preserve"> </w:t>
      </w:r>
      <w:proofErr w:type="spellStart"/>
      <w:r>
        <w:t>solte</w:t>
      </w:r>
      <w:proofErr w:type="spellEnd"/>
      <w:r>
        <w:t xml:space="preserve">/ zu ersetzen: Oder/ wo dieselbe nicht </w:t>
      </w:r>
      <w:proofErr w:type="spellStart"/>
      <w:r>
        <w:t>thunlich</w:t>
      </w:r>
      <w:proofErr w:type="spellEnd"/>
      <w:r>
        <w:t xml:space="preserve"> befunden würden/ bessere vor die </w:t>
      </w:r>
      <w:proofErr w:type="spellStart"/>
      <w:r>
        <w:t>hand</w:t>
      </w:r>
      <w:proofErr w:type="spellEnd"/>
      <w:r>
        <w:t xml:space="preserve"> zu geben: Wie Ich dann willig bin/ jedem auch einfältigsten/ der mir in meinen </w:t>
      </w:r>
      <w:proofErr w:type="spellStart"/>
      <w:r>
        <w:t>Ampts</w:t>
      </w:r>
      <w:proofErr w:type="spellEnd"/>
      <w:r>
        <w:t xml:space="preserve">-verrichtungen und allem andern/ so zu der </w:t>
      </w:r>
      <w:proofErr w:type="spellStart"/>
      <w:r>
        <w:t>erbauung</w:t>
      </w:r>
      <w:proofErr w:type="spellEnd"/>
      <w:r>
        <w:t xml:space="preserve"> gehöret/ etwas </w:t>
      </w:r>
      <w:proofErr w:type="spellStart"/>
      <w:r>
        <w:t>bessers</w:t>
      </w:r>
      <w:proofErr w:type="spellEnd"/>
      <w:r>
        <w:t xml:space="preserve"> und </w:t>
      </w:r>
      <w:proofErr w:type="spellStart"/>
      <w:r>
        <w:t>vorträglichers</w:t>
      </w:r>
      <w:proofErr w:type="spellEnd"/>
      <w:r>
        <w:t xml:space="preserve"> zeigen wird/ zu weichen/ und bessern </w:t>
      </w:r>
      <w:proofErr w:type="spellStart"/>
      <w:r>
        <w:t>berichts</w:t>
      </w:r>
      <w:proofErr w:type="spellEnd"/>
      <w:r>
        <w:t xml:space="preserve"> wegen </w:t>
      </w:r>
      <w:proofErr w:type="spellStart"/>
      <w:r>
        <w:t>danck</w:t>
      </w:r>
      <w:proofErr w:type="spellEnd"/>
      <w:r>
        <w:t xml:space="preserve"> zu sagen. Dann/ es ist ja alles solches nicht unsere/ sondern </w:t>
      </w:r>
      <w:proofErr w:type="spellStart"/>
      <w:r>
        <w:t>GOttes</w:t>
      </w:r>
      <w:proofErr w:type="spellEnd"/>
      <w:r>
        <w:t xml:space="preserve"> </w:t>
      </w:r>
      <w:proofErr w:type="spellStart"/>
      <w:r>
        <w:t>sache</w:t>
      </w:r>
      <w:proofErr w:type="spellEnd"/>
      <w:r>
        <w:t xml:space="preserve">/ so stehet diesem frey durch auch vor der </w:t>
      </w:r>
      <w:proofErr w:type="spellStart"/>
      <w:r>
        <w:t>welt</w:t>
      </w:r>
      <w:proofErr w:type="spellEnd"/>
      <w:r>
        <w:t xml:space="preserve"> unscheinbare oder verachtete Mittel-personen dergleichen dinge vorzutragen/ die Er zu segnen beschlossen hat. </w:t>
      </w:r>
    </w:p>
    <w:p w14:paraId="1C7A3FA7" w14:textId="77777777" w:rsidR="00F30817" w:rsidRDefault="00F30817" w:rsidP="00F30817">
      <w:pPr>
        <w:pStyle w:val="StandardWeb"/>
      </w:pPr>
      <w:r>
        <w:t xml:space="preserve">In diesem vertrauen/ und williger </w:t>
      </w:r>
      <w:proofErr w:type="spellStart"/>
      <w:r>
        <w:t>unterwerffung</w:t>
      </w:r>
      <w:proofErr w:type="spellEnd"/>
      <w:r>
        <w:t xml:space="preserve"> gegen andere der Kirchen bestens </w:t>
      </w:r>
      <w:proofErr w:type="spellStart"/>
      <w:r>
        <w:t>kündigeren</w:t>
      </w:r>
      <w:proofErr w:type="spellEnd"/>
      <w:r>
        <w:t xml:space="preserve">/ so </w:t>
      </w:r>
      <w:proofErr w:type="spellStart"/>
      <w:r>
        <w:t>giengen</w:t>
      </w:r>
      <w:proofErr w:type="spellEnd"/>
      <w:r>
        <w:t xml:space="preserve"> meine </w:t>
      </w:r>
      <w:proofErr w:type="spellStart"/>
      <w:r>
        <w:t>unvorgreiffliche</w:t>
      </w:r>
      <w:proofErr w:type="spellEnd"/>
      <w:r>
        <w:t xml:space="preserve"> </w:t>
      </w:r>
      <w:proofErr w:type="spellStart"/>
      <w:r>
        <w:t>gedancken</w:t>
      </w:r>
      <w:proofErr w:type="spellEnd"/>
      <w:r>
        <w:t xml:space="preserve"> in dieser </w:t>
      </w:r>
      <w:proofErr w:type="spellStart"/>
      <w:r>
        <w:t>sach</w:t>
      </w:r>
      <w:proofErr w:type="spellEnd"/>
      <w:r>
        <w:t xml:space="preserve"> dahin. Daß unserer </w:t>
      </w:r>
      <w:proofErr w:type="spellStart"/>
      <w:r>
        <w:t>gesampten</w:t>
      </w:r>
      <w:proofErr w:type="spellEnd"/>
      <w:r>
        <w:t xml:space="preserve"> Kirche (eben so verhält sichs mit jeglichem </w:t>
      </w:r>
      <w:proofErr w:type="spellStart"/>
      <w:r>
        <w:t>theil</w:t>
      </w:r>
      <w:proofErr w:type="spellEnd"/>
      <w:r>
        <w:t xml:space="preserve"> derselben) unter andern/ (dann ich nicht alle mittel hier anführe/ zum </w:t>
      </w:r>
      <w:proofErr w:type="spellStart"/>
      <w:r>
        <w:t>exempel</w:t>
      </w:r>
      <w:proofErr w:type="spellEnd"/>
      <w:r>
        <w:t xml:space="preserve"> die </w:t>
      </w:r>
      <w:proofErr w:type="spellStart"/>
      <w:r>
        <w:t>aufrichtung</w:t>
      </w:r>
      <w:proofErr w:type="spellEnd"/>
      <w:r>
        <w:t xml:space="preserve"> der Kirchenzucht/ welche </w:t>
      </w:r>
      <w:proofErr w:type="spellStart"/>
      <w:r>
        <w:t>gleichwol</w:t>
      </w:r>
      <w:proofErr w:type="spellEnd"/>
      <w:r>
        <w:t xml:space="preserve"> von der höchsten </w:t>
      </w:r>
      <w:proofErr w:type="spellStart"/>
      <w:r>
        <w:t>wichtigkeit</w:t>
      </w:r>
      <w:proofErr w:type="spellEnd"/>
      <w:r>
        <w:t xml:space="preserve">/ aber von dem </w:t>
      </w:r>
      <w:proofErr w:type="spellStart"/>
      <w:r>
        <w:t>theuren</w:t>
      </w:r>
      <w:proofErr w:type="spellEnd"/>
      <w:r>
        <w:t xml:space="preserve"> und </w:t>
      </w:r>
      <w:proofErr w:type="spellStart"/>
      <w:r>
        <w:t>eifferigen</w:t>
      </w:r>
      <w:proofErr w:type="spellEnd"/>
      <w:r>
        <w:t xml:space="preserve"> </w:t>
      </w:r>
      <w:proofErr w:type="spellStart"/>
      <w:r>
        <w:t>Theologo</w:t>
      </w:r>
      <w:proofErr w:type="spellEnd"/>
      <w:r>
        <w:t xml:space="preserve"> Joh. </w:t>
      </w:r>
      <w:proofErr w:type="spellStart"/>
      <w:r>
        <w:t>sauberto</w:t>
      </w:r>
      <w:proofErr w:type="spellEnd"/>
      <w:r>
        <w:t xml:space="preserve"> sel. in seinem nie </w:t>
      </w:r>
      <w:proofErr w:type="spellStart"/>
      <w:r>
        <w:t>gnug</w:t>
      </w:r>
      <w:proofErr w:type="spellEnd"/>
      <w:r>
        <w:t xml:space="preserve"> gepriesenen </w:t>
      </w:r>
      <w:hyperlink r:id="rId6" w:tooltip="autoren:s:spener:spener-pia_desideria_1:zuchtb" w:history="1">
        <w:proofErr w:type="spellStart"/>
        <w:r>
          <w:rPr>
            <w:rStyle w:val="Hyperlink"/>
            <w:rFonts w:eastAsiaTheme="majorEastAsia"/>
          </w:rPr>
          <w:t>ZuchtB</w:t>
        </w:r>
      </w:hyperlink>
      <w:r>
        <w:t>üchlein</w:t>
      </w:r>
      <w:proofErr w:type="spellEnd"/>
      <w:r>
        <w:t xml:space="preserve"> zur </w:t>
      </w:r>
      <w:proofErr w:type="spellStart"/>
      <w:r>
        <w:t>gnüge</w:t>
      </w:r>
      <w:proofErr w:type="spellEnd"/>
      <w:r>
        <w:t xml:space="preserve"> gehandelt ist: </w:t>
      </w:r>
      <w:proofErr w:type="spellStart"/>
      <w:r>
        <w:t>Jtem</w:t>
      </w:r>
      <w:proofErr w:type="spellEnd"/>
      <w:r>
        <w:t xml:space="preserve"> die </w:t>
      </w:r>
      <w:proofErr w:type="spellStart"/>
      <w:r>
        <w:t>aufferziehung</w:t>
      </w:r>
      <w:proofErr w:type="spellEnd"/>
      <w:r>
        <w:t xml:space="preserve"> der Jugend und dergleichen) </w:t>
      </w:r>
      <w:proofErr w:type="spellStart"/>
      <w:r>
        <w:t>auff</w:t>
      </w:r>
      <w:proofErr w:type="spellEnd"/>
      <w:r>
        <w:t xml:space="preserve"> folgende weise vermittels Göttlicher Gnade </w:t>
      </w:r>
      <w:proofErr w:type="spellStart"/>
      <w:r>
        <w:t>geholffen</w:t>
      </w:r>
      <w:proofErr w:type="spellEnd"/>
      <w:r>
        <w:t xml:space="preserve">/ und sie in einen </w:t>
      </w:r>
      <w:proofErr w:type="spellStart"/>
      <w:r>
        <w:t>wiederumb</w:t>
      </w:r>
      <w:proofErr w:type="spellEnd"/>
      <w:r>
        <w:t xml:space="preserve"> </w:t>
      </w:r>
      <w:proofErr w:type="spellStart"/>
      <w:r>
        <w:t>herrlichern</w:t>
      </w:r>
      <w:proofErr w:type="spellEnd"/>
      <w:r>
        <w:t xml:space="preserve"> stand gesetzt werden möchte. </w:t>
      </w:r>
    </w:p>
    <w:p w14:paraId="18E8AF47" w14:textId="77777777" w:rsidR="00F30817" w:rsidRDefault="00F30817" w:rsidP="00F30817">
      <w:pPr>
        <w:pStyle w:val="StandardWeb"/>
      </w:pPr>
      <w:r>
        <w:t xml:space="preserve">1. Daß man dahin bedacht wäre/ das Wort </w:t>
      </w:r>
      <w:proofErr w:type="spellStart"/>
      <w:r>
        <w:t>GOttes</w:t>
      </w:r>
      <w:proofErr w:type="spellEnd"/>
      <w:r>
        <w:t xml:space="preserve"> reichlicher unter uns zu bringen. Wir wissen/ daß wir von </w:t>
      </w:r>
      <w:proofErr w:type="spellStart"/>
      <w:r>
        <w:t>natur</w:t>
      </w:r>
      <w:proofErr w:type="spellEnd"/>
      <w:r>
        <w:t xml:space="preserve"> nichts </w:t>
      </w:r>
      <w:proofErr w:type="spellStart"/>
      <w:r>
        <w:t>guts</w:t>
      </w:r>
      <w:proofErr w:type="spellEnd"/>
      <w:r>
        <w:t xml:space="preserve"> an uns haben/ sondern soll etwas an uns seyn/ so muß es von </w:t>
      </w:r>
      <w:proofErr w:type="spellStart"/>
      <w:r>
        <w:t>GOtt</w:t>
      </w:r>
      <w:proofErr w:type="spellEnd"/>
      <w:r>
        <w:t xml:space="preserve"> in uns </w:t>
      </w:r>
      <w:proofErr w:type="spellStart"/>
      <w:r>
        <w:t>gewůrcket</w:t>
      </w:r>
      <w:proofErr w:type="spellEnd"/>
      <w:r>
        <w:t xml:space="preserve"> werden/ und darzu ist das Wort das </w:t>
      </w:r>
      <w:proofErr w:type="spellStart"/>
      <w:r>
        <w:t>kräfftige</w:t>
      </w:r>
      <w:proofErr w:type="spellEnd"/>
      <w:r>
        <w:t xml:space="preserve"> mittel/ indem der glaube </w:t>
      </w:r>
      <w:proofErr w:type="spellStart"/>
      <w:r>
        <w:t>auß</w:t>
      </w:r>
      <w:proofErr w:type="spellEnd"/>
      <w:r>
        <w:t xml:space="preserve"> dem Evangelio entzündet werden muß/ das Gesetz aber die </w:t>
      </w:r>
      <w:proofErr w:type="spellStart"/>
      <w:r>
        <w:t>regel</w:t>
      </w:r>
      <w:proofErr w:type="spellEnd"/>
      <w:r>
        <w:t xml:space="preserve"> </w:t>
      </w:r>
      <w:proofErr w:type="spellStart"/>
      <w:r>
        <w:t>giebet</w:t>
      </w:r>
      <w:proofErr w:type="spellEnd"/>
      <w:r>
        <w:t xml:space="preserve"> der guten </w:t>
      </w:r>
      <w:proofErr w:type="spellStart"/>
      <w:r>
        <w:t>wercke</w:t>
      </w:r>
      <w:proofErr w:type="spellEnd"/>
      <w:r>
        <w:t xml:space="preserve">/ und viel herrlichen antrieb denselben nachzujagen. Je reichlicher also das Wort unter uns wohnen wird/ je mehr werden wir </w:t>
      </w:r>
      <w:proofErr w:type="spellStart"/>
      <w:r>
        <w:t>glaubens</w:t>
      </w:r>
      <w:proofErr w:type="spellEnd"/>
      <w:r>
        <w:t xml:space="preserve"> und dessen </w:t>
      </w:r>
      <w:proofErr w:type="spellStart"/>
      <w:r>
        <w:t>früchte</w:t>
      </w:r>
      <w:proofErr w:type="spellEnd"/>
      <w:r>
        <w:t xml:space="preserve"> </w:t>
      </w:r>
      <w:proofErr w:type="spellStart"/>
      <w:r>
        <w:t>zuwegen</w:t>
      </w:r>
      <w:proofErr w:type="spellEnd"/>
      <w:r>
        <w:t xml:space="preserve"> bringen. Nun </w:t>
      </w:r>
      <w:proofErr w:type="spellStart"/>
      <w:r>
        <w:t>solte</w:t>
      </w:r>
      <w:proofErr w:type="spellEnd"/>
      <w:r>
        <w:t xml:space="preserve"> es zwar scheinen/ daß das Wort </w:t>
      </w:r>
      <w:proofErr w:type="spellStart"/>
      <w:r>
        <w:t>GOtt</w:t>
      </w:r>
      <w:proofErr w:type="spellEnd"/>
      <w:r>
        <w:t xml:space="preserve"> es reichlich </w:t>
      </w:r>
      <w:proofErr w:type="spellStart"/>
      <w:r>
        <w:t>gnug</w:t>
      </w:r>
      <w:proofErr w:type="spellEnd"/>
      <w:r>
        <w:t xml:space="preserve"> unter uns </w:t>
      </w:r>
      <w:proofErr w:type="spellStart"/>
      <w:r>
        <w:t>wohnete</w:t>
      </w:r>
      <w:proofErr w:type="spellEnd"/>
      <w:r>
        <w:t xml:space="preserve">/ indem an unterschiedlichen orten (und zwar auch in hiesiger statt) täglich/ anderswo </w:t>
      </w:r>
      <w:proofErr w:type="spellStart"/>
      <w:r>
        <w:t>gleichwol</w:t>
      </w:r>
      <w:proofErr w:type="spellEnd"/>
      <w:r>
        <w:t xml:space="preserve"> zum </w:t>
      </w:r>
      <w:proofErr w:type="spellStart"/>
      <w:r>
        <w:t>öfftern</w:t>
      </w:r>
      <w:proofErr w:type="spellEnd"/>
      <w:r>
        <w:t xml:space="preserve">/ von der </w:t>
      </w:r>
      <w:proofErr w:type="spellStart"/>
      <w:r>
        <w:t>Cātzel</w:t>
      </w:r>
      <w:proofErr w:type="spellEnd"/>
      <w:r>
        <w:t xml:space="preserve"> gepredigt wird. Wo wir aber der </w:t>
      </w:r>
      <w:proofErr w:type="spellStart"/>
      <w:r>
        <w:t>sache</w:t>
      </w:r>
      <w:proofErr w:type="spellEnd"/>
      <w:r>
        <w:t xml:space="preserve"> </w:t>
      </w:r>
      <w:proofErr w:type="spellStart"/>
      <w:r>
        <w:t>reifflich</w:t>
      </w:r>
      <w:proofErr w:type="spellEnd"/>
      <w:r>
        <w:t xml:space="preserve"> </w:t>
      </w:r>
      <w:proofErr w:type="spellStart"/>
      <w:r>
        <w:t>nachdencken</w:t>
      </w:r>
      <w:proofErr w:type="spellEnd"/>
      <w:r>
        <w:t xml:space="preserve">/ werden wir auch in diesem stück vieles finden/ das noch weiter nöthig </w:t>
      </w:r>
      <w:proofErr w:type="spellStart"/>
      <w:r>
        <w:t>seye</w:t>
      </w:r>
      <w:proofErr w:type="spellEnd"/>
      <w:r>
        <w:t xml:space="preserve">. Ich </w:t>
      </w:r>
      <w:proofErr w:type="spellStart"/>
      <w:r>
        <w:t>verwerffe</w:t>
      </w:r>
      <w:proofErr w:type="spellEnd"/>
      <w:r>
        <w:t xml:space="preserve"> die haltende Predigten </w:t>
      </w:r>
      <w:proofErr w:type="spellStart"/>
      <w:r>
        <w:t>durchauß</w:t>
      </w:r>
      <w:proofErr w:type="spellEnd"/>
      <w:r>
        <w:t xml:space="preserve"> </w:t>
      </w:r>
      <w:proofErr w:type="spellStart"/>
      <w:r>
        <w:t>nit</w:t>
      </w:r>
      <w:proofErr w:type="spellEnd"/>
      <w:r>
        <w:t xml:space="preserve">/ da </w:t>
      </w:r>
      <w:proofErr w:type="spellStart"/>
      <w:r>
        <w:t>auß</w:t>
      </w:r>
      <w:proofErr w:type="spellEnd"/>
      <w:r>
        <w:t xml:space="preserve"> einem gewissen vorgelegten Text und dessen </w:t>
      </w:r>
      <w:proofErr w:type="spellStart"/>
      <w:r>
        <w:t>erklärung</w:t>
      </w:r>
      <w:proofErr w:type="spellEnd"/>
      <w:r>
        <w:t xml:space="preserve"> die Christliche Gemeinde unterrichtet werde/ als der ich selbst dergleichen vortrage und verrichte. Aber ich finde nicht/ daß dieses </w:t>
      </w:r>
      <w:proofErr w:type="spellStart"/>
      <w:r>
        <w:t>gnug</w:t>
      </w:r>
      <w:proofErr w:type="spellEnd"/>
      <w:r>
        <w:t xml:space="preserve"> sey. 1. Wissen wir/ daß alle </w:t>
      </w:r>
      <w:proofErr w:type="spellStart"/>
      <w:r>
        <w:t>schrifft</w:t>
      </w:r>
      <w:proofErr w:type="spellEnd"/>
      <w:r>
        <w:t xml:space="preserve"> von </w:t>
      </w:r>
      <w:proofErr w:type="spellStart"/>
      <w:r>
        <w:t>GOtt</w:t>
      </w:r>
      <w:proofErr w:type="spellEnd"/>
      <w:r>
        <w:t xml:space="preserve"> eingegeben/ </w:t>
      </w:r>
      <w:proofErr w:type="spellStart"/>
      <w:r>
        <w:t>seye</w:t>
      </w:r>
      <w:proofErr w:type="spellEnd"/>
      <w:r>
        <w:t xml:space="preserve"> nutz zur lehr/ zur straff/ zur </w:t>
      </w:r>
      <w:proofErr w:type="spellStart"/>
      <w:r>
        <w:t>besserung</w:t>
      </w:r>
      <w:proofErr w:type="spellEnd"/>
      <w:r>
        <w:t xml:space="preserve">/ zur </w:t>
      </w:r>
      <w:proofErr w:type="spellStart"/>
      <w:r>
        <w:t>züchtigung</w:t>
      </w:r>
      <w:proofErr w:type="spellEnd"/>
      <w:r>
        <w:t xml:space="preserve"> in der </w:t>
      </w:r>
      <w:proofErr w:type="spellStart"/>
      <w:r>
        <w:t>gerechtigkeit</w:t>
      </w:r>
      <w:proofErr w:type="spellEnd"/>
      <w:r>
        <w:t xml:space="preserve">. 2. Tim. 3. Daher auch alle </w:t>
      </w:r>
      <w:proofErr w:type="spellStart"/>
      <w:r>
        <w:t>schrifft</w:t>
      </w:r>
      <w:proofErr w:type="spellEnd"/>
      <w:r>
        <w:t xml:space="preserve"> ohne </w:t>
      </w:r>
      <w:proofErr w:type="spellStart"/>
      <w:r>
        <w:t>außnahm</w:t>
      </w:r>
      <w:proofErr w:type="spellEnd"/>
      <w:r>
        <w:t xml:space="preserve"> der Gemeinde bekannt </w:t>
      </w:r>
      <w:proofErr w:type="spellStart"/>
      <w:r>
        <w:t>solte</w:t>
      </w:r>
      <w:proofErr w:type="spellEnd"/>
      <w:r>
        <w:t xml:space="preserve"> seyn/ wollen wir anders allen den </w:t>
      </w:r>
      <w:proofErr w:type="spellStart"/>
      <w:r>
        <w:t>nöthigen</w:t>
      </w:r>
      <w:proofErr w:type="spellEnd"/>
      <w:r>
        <w:t xml:space="preserve"> nutzen erhalten. Nun wo man endlich alle die Text/ die in vielen </w:t>
      </w:r>
      <w:proofErr w:type="spellStart"/>
      <w:r>
        <w:t>jahren</w:t>
      </w:r>
      <w:proofErr w:type="spellEnd"/>
      <w:r>
        <w:t xml:space="preserve"> nach einander in einem </w:t>
      </w:r>
      <w:proofErr w:type="spellStart"/>
      <w:r>
        <w:t>ort</w:t>
      </w:r>
      <w:proofErr w:type="spellEnd"/>
      <w:r>
        <w:t xml:space="preserve"> der gemeinde vorgetragen werden/ zusammen </w:t>
      </w:r>
      <w:proofErr w:type="spellStart"/>
      <w:r>
        <w:t>nimmet</w:t>
      </w:r>
      <w:proofErr w:type="spellEnd"/>
      <w:r>
        <w:t xml:space="preserve">/ so wird es noch gar ein geringer </w:t>
      </w:r>
      <w:proofErr w:type="spellStart"/>
      <w:r>
        <w:t>theil</w:t>
      </w:r>
      <w:proofErr w:type="spellEnd"/>
      <w:r>
        <w:t xml:space="preserve">/ der uns vorgelegten </w:t>
      </w:r>
      <w:proofErr w:type="spellStart"/>
      <w:r>
        <w:t>schrifft</w:t>
      </w:r>
      <w:proofErr w:type="spellEnd"/>
      <w:r>
        <w:t xml:space="preserve"> seyn: Das übrige höret die Gemeinde gar nicht/ oder nur wie ein und andere </w:t>
      </w:r>
      <w:proofErr w:type="spellStart"/>
      <w:r>
        <w:t>sprüche</w:t>
      </w:r>
      <w:proofErr w:type="spellEnd"/>
      <w:r>
        <w:t xml:space="preserve"> oder </w:t>
      </w:r>
      <w:proofErr w:type="spellStart"/>
      <w:r>
        <w:t>sonsten</w:t>
      </w:r>
      <w:proofErr w:type="spellEnd"/>
      <w:r>
        <w:t xml:space="preserve"> </w:t>
      </w:r>
      <w:proofErr w:type="spellStart"/>
      <w:r>
        <w:t>allegata</w:t>
      </w:r>
      <w:proofErr w:type="spellEnd"/>
      <w:r>
        <w:t xml:space="preserve"> </w:t>
      </w:r>
      <w:proofErr w:type="spellStart"/>
      <w:r>
        <w:t>darauß</w:t>
      </w:r>
      <w:proofErr w:type="spellEnd"/>
      <w:r>
        <w:t xml:space="preserve"> in den Predigten angezogen werden/ ohne daß sie die </w:t>
      </w:r>
      <w:proofErr w:type="spellStart"/>
      <w:r>
        <w:t>gantze</w:t>
      </w:r>
      <w:proofErr w:type="spellEnd"/>
      <w:r>
        <w:t xml:space="preserve"> folge/ darinnen </w:t>
      </w:r>
      <w:proofErr w:type="spellStart"/>
      <w:r>
        <w:t>gleichwol</w:t>
      </w:r>
      <w:proofErr w:type="spellEnd"/>
      <w:r>
        <w:t xml:space="preserve"> ein </w:t>
      </w:r>
      <w:proofErr w:type="spellStart"/>
      <w:r>
        <w:t>grosses</w:t>
      </w:r>
      <w:proofErr w:type="spellEnd"/>
      <w:r>
        <w:t xml:space="preserve"> stecket/ vernehmen könnte. 2. Haben auch die </w:t>
      </w:r>
      <w:proofErr w:type="spellStart"/>
      <w:r>
        <w:t>leute</w:t>
      </w:r>
      <w:proofErr w:type="spellEnd"/>
      <w:r>
        <w:t xml:space="preserve"> wenig gelegen </w:t>
      </w:r>
      <w:proofErr w:type="spellStart"/>
      <w:r>
        <w:t>heit</w:t>
      </w:r>
      <w:proofErr w:type="spellEnd"/>
      <w:r>
        <w:t xml:space="preserve"> den verstand der </w:t>
      </w:r>
      <w:proofErr w:type="spellStart"/>
      <w:r>
        <w:t>schrifft</w:t>
      </w:r>
      <w:proofErr w:type="spellEnd"/>
      <w:r>
        <w:t xml:space="preserve"> anders/ als nach den Texten die ihnen etwa </w:t>
      </w:r>
      <w:proofErr w:type="spellStart"/>
      <w:r>
        <w:t>außgelegt</w:t>
      </w:r>
      <w:proofErr w:type="spellEnd"/>
      <w:r>
        <w:t xml:space="preserve"> werden zu fassen/ weniger aber sich recht darinnen soviel zu üben/ als die </w:t>
      </w:r>
      <w:proofErr w:type="spellStart"/>
      <w:r>
        <w:t>erbauung</w:t>
      </w:r>
      <w:proofErr w:type="spellEnd"/>
      <w:r>
        <w:t xml:space="preserve"> erforderte: indem das einige lesen zu </w:t>
      </w:r>
      <w:proofErr w:type="spellStart"/>
      <w:r>
        <w:t>hauß</w:t>
      </w:r>
      <w:proofErr w:type="spellEnd"/>
      <w:r>
        <w:t xml:space="preserve">/ so an sich selbst herrlich und löblich/ doch noch nicht bey allen </w:t>
      </w:r>
      <w:proofErr w:type="spellStart"/>
      <w:r>
        <w:t>gnug</w:t>
      </w:r>
      <w:proofErr w:type="spellEnd"/>
      <w:r>
        <w:t xml:space="preserve"> thun mag. </w:t>
      </w:r>
    </w:p>
    <w:p w14:paraId="319906D1" w14:textId="77777777" w:rsidR="00F30817" w:rsidRDefault="00F30817" w:rsidP="00F30817">
      <w:pPr>
        <w:pStyle w:val="StandardWeb"/>
      </w:pPr>
      <w:proofErr w:type="spellStart"/>
      <w:r>
        <w:t>Dahero</w:t>
      </w:r>
      <w:proofErr w:type="spellEnd"/>
      <w:r>
        <w:t xml:space="preserve"> noch zu </w:t>
      </w:r>
      <w:proofErr w:type="spellStart"/>
      <w:r>
        <w:t>gedencken</w:t>
      </w:r>
      <w:proofErr w:type="spellEnd"/>
      <w:r>
        <w:t xml:space="preserve"> stehet/ ob nicht der Kirchen </w:t>
      </w:r>
      <w:proofErr w:type="spellStart"/>
      <w:r>
        <w:t>wol</w:t>
      </w:r>
      <w:proofErr w:type="spellEnd"/>
      <w:r>
        <w:t xml:space="preserve"> gerathen wäre/ wann nebens den gewöhnlichen Predigten über die verordnete Text noch </w:t>
      </w:r>
      <w:proofErr w:type="spellStart"/>
      <w:r>
        <w:t>auff</w:t>
      </w:r>
      <w:proofErr w:type="spellEnd"/>
      <w:r>
        <w:t xml:space="preserve"> andere weiß die </w:t>
      </w:r>
      <w:proofErr w:type="spellStart"/>
      <w:r>
        <w:t>leute</w:t>
      </w:r>
      <w:proofErr w:type="spellEnd"/>
      <w:r>
        <w:t xml:space="preserve"> weiter in die </w:t>
      </w:r>
      <w:proofErr w:type="spellStart"/>
      <w:r>
        <w:t>schrifft</w:t>
      </w:r>
      <w:proofErr w:type="spellEnd"/>
      <w:r>
        <w:t xml:space="preserve"> </w:t>
      </w:r>
      <w:proofErr w:type="spellStart"/>
      <w:r>
        <w:t>gefůhret</w:t>
      </w:r>
      <w:proofErr w:type="spellEnd"/>
      <w:r>
        <w:t xml:space="preserve"> würden: </w:t>
      </w:r>
    </w:p>
    <w:p w14:paraId="56A75977" w14:textId="77777777" w:rsidR="00F30817" w:rsidRDefault="00F30817" w:rsidP="00F30817">
      <w:pPr>
        <w:pStyle w:val="StandardWeb"/>
      </w:pPr>
      <w:r>
        <w:t xml:space="preserve">1. Mit </w:t>
      </w:r>
      <w:proofErr w:type="spellStart"/>
      <w:r>
        <w:t>fleissiger</w:t>
      </w:r>
      <w:proofErr w:type="spellEnd"/>
      <w:r>
        <w:t xml:space="preserve"> </w:t>
      </w:r>
      <w:proofErr w:type="spellStart"/>
      <w:r>
        <w:t>lesung</w:t>
      </w:r>
      <w:proofErr w:type="spellEnd"/>
      <w:r>
        <w:t xml:space="preserve"> der H. </w:t>
      </w:r>
      <w:proofErr w:type="spellStart"/>
      <w:r>
        <w:t>schrift</w:t>
      </w:r>
      <w:proofErr w:type="spellEnd"/>
      <w:r>
        <w:t xml:space="preserve"> selbst/ sonderlich aber deß N. Testaments. Das ist je nicht schwer/ daß jeglicher </w:t>
      </w:r>
      <w:proofErr w:type="spellStart"/>
      <w:r>
        <w:t>Haußvatter</w:t>
      </w:r>
      <w:proofErr w:type="spellEnd"/>
      <w:r>
        <w:t xml:space="preserve"> seine Bibel oder </w:t>
      </w:r>
      <w:proofErr w:type="spellStart"/>
      <w:r>
        <w:t>auffs</w:t>
      </w:r>
      <w:proofErr w:type="spellEnd"/>
      <w:r>
        <w:t xml:space="preserve"> wenigste das Neue Testament bey </w:t>
      </w:r>
      <w:proofErr w:type="spellStart"/>
      <w:r>
        <w:t>handen</w:t>
      </w:r>
      <w:proofErr w:type="spellEnd"/>
      <w:r>
        <w:t xml:space="preserve"> habe/ und täglich etwas in solchem lese/ oder wo er je deß </w:t>
      </w:r>
      <w:proofErr w:type="spellStart"/>
      <w:r>
        <w:t>lesens</w:t>
      </w:r>
      <w:proofErr w:type="spellEnd"/>
      <w:r>
        <w:t xml:space="preserve"> unerfahren/ ihm </w:t>
      </w:r>
      <w:r>
        <w:lastRenderedPageBreak/>
        <w:t xml:space="preserve">von andern lesen lasse. Wie nöthig und nützlich solches allen Christen in allen ständen </w:t>
      </w:r>
      <w:proofErr w:type="spellStart"/>
      <w:r>
        <w:t>seye</w:t>
      </w:r>
      <w:proofErr w:type="spellEnd"/>
      <w:r>
        <w:t xml:space="preserve">/ hat stattlich und </w:t>
      </w:r>
      <w:proofErr w:type="spellStart"/>
      <w:r>
        <w:t>kräfftig</w:t>
      </w:r>
      <w:proofErr w:type="spellEnd"/>
      <w:r>
        <w:t xml:space="preserve"> in dem vergangenen </w:t>
      </w:r>
      <w:proofErr w:type="spellStart"/>
      <w:r>
        <w:t>seculo</w:t>
      </w:r>
      <w:proofErr w:type="spellEnd"/>
      <w:r>
        <w:t xml:space="preserve"> </w:t>
      </w:r>
      <w:proofErr w:type="spellStart"/>
      <w:r>
        <w:t>dargethan</w:t>
      </w:r>
      <w:proofErr w:type="spellEnd"/>
      <w:r>
        <w:t xml:space="preserve"> Andreas </w:t>
      </w:r>
      <w:proofErr w:type="spellStart"/>
      <w:r>
        <w:t>Hyperius</w:t>
      </w:r>
      <w:proofErr w:type="spellEnd"/>
      <w:r>
        <w:t xml:space="preserve">, dessen zwey Bücher von solcher </w:t>
      </w:r>
      <w:proofErr w:type="spellStart"/>
      <w:r>
        <w:t>Materi</w:t>
      </w:r>
      <w:proofErr w:type="spellEnd"/>
      <w:r>
        <w:t xml:space="preserve">/ bald darnach G. </w:t>
      </w:r>
      <w:proofErr w:type="spellStart"/>
      <w:r>
        <w:t>Nigrinus</w:t>
      </w:r>
      <w:proofErr w:type="spellEnd"/>
      <w:r>
        <w:t xml:space="preserve"> verdeutschet/ nachdem aber das </w:t>
      </w:r>
      <w:proofErr w:type="spellStart"/>
      <w:r>
        <w:t>Wercklein</w:t>
      </w:r>
      <w:proofErr w:type="spellEnd"/>
      <w:r>
        <w:t xml:space="preserve"> fast </w:t>
      </w:r>
      <w:proofErr w:type="spellStart"/>
      <w:r>
        <w:t>unbekandt</w:t>
      </w:r>
      <w:proofErr w:type="spellEnd"/>
      <w:r>
        <w:t xml:space="preserve"> worden/ neulich Herr D. Elias </w:t>
      </w:r>
      <w:proofErr w:type="spellStart"/>
      <w:r>
        <w:t>Veyel</w:t>
      </w:r>
      <w:proofErr w:type="spellEnd"/>
      <w:r>
        <w:t xml:space="preserve">/ mein </w:t>
      </w:r>
      <w:proofErr w:type="spellStart"/>
      <w:r>
        <w:t>werthester</w:t>
      </w:r>
      <w:proofErr w:type="spellEnd"/>
      <w:r>
        <w:t xml:space="preserve"> vor </w:t>
      </w:r>
      <w:proofErr w:type="spellStart"/>
      <w:r>
        <w:t>deme</w:t>
      </w:r>
      <w:proofErr w:type="spellEnd"/>
      <w:r>
        <w:t xml:space="preserve"> gewesener </w:t>
      </w:r>
      <w:proofErr w:type="spellStart"/>
      <w:r>
        <w:t>Commilito</w:t>
      </w:r>
      <w:proofErr w:type="spellEnd"/>
      <w:r>
        <w:t xml:space="preserve"> zu </w:t>
      </w:r>
      <w:proofErr w:type="spellStart"/>
      <w:r>
        <w:t>straßburg</w:t>
      </w:r>
      <w:proofErr w:type="spellEnd"/>
      <w:r>
        <w:t xml:space="preserve"> und in Christo geliebter Bruder/ durch </w:t>
      </w:r>
      <w:proofErr w:type="spellStart"/>
      <w:r>
        <w:t>nochmahlige</w:t>
      </w:r>
      <w:proofErr w:type="spellEnd"/>
      <w:r>
        <w:t xml:space="preserve"> </w:t>
      </w:r>
      <w:proofErr w:type="spellStart"/>
      <w:r>
        <w:t>aufflage</w:t>
      </w:r>
      <w:proofErr w:type="spellEnd"/>
      <w:r>
        <w:t xml:space="preserve"> den </w:t>
      </w:r>
      <w:proofErr w:type="spellStart"/>
      <w:r>
        <w:t>leuten</w:t>
      </w:r>
      <w:proofErr w:type="spellEnd"/>
      <w:r>
        <w:t xml:space="preserve"> wiederum bekannt gemacht. </w:t>
      </w:r>
    </w:p>
    <w:p w14:paraId="6D200664" w14:textId="77777777" w:rsidR="00F30817" w:rsidRDefault="00F30817" w:rsidP="00F30817">
      <w:pPr>
        <w:pStyle w:val="StandardWeb"/>
      </w:pPr>
      <w:proofErr w:type="spellStart"/>
      <w:r>
        <w:t>Nechstdeme</w:t>
      </w:r>
      <w:proofErr w:type="spellEnd"/>
      <w:r>
        <w:t xml:space="preserve">/ daß also die </w:t>
      </w:r>
      <w:proofErr w:type="spellStart"/>
      <w:r>
        <w:t>leute</w:t>
      </w:r>
      <w:proofErr w:type="spellEnd"/>
      <w:r>
        <w:t xml:space="preserve"> zu der privat Lection angetrieben würden/ wäre </w:t>
      </w:r>
      <w:proofErr w:type="spellStart"/>
      <w:r>
        <w:t>rathsam</w:t>
      </w:r>
      <w:proofErr w:type="spellEnd"/>
      <w:r>
        <w:t xml:space="preserve">. </w:t>
      </w:r>
    </w:p>
    <w:p w14:paraId="00A21435" w14:textId="77777777" w:rsidR="00F30817" w:rsidRDefault="00F30817" w:rsidP="00F30817">
      <w:pPr>
        <w:pStyle w:val="StandardWeb"/>
      </w:pPr>
      <w:r>
        <w:t xml:space="preserve">2. Wo man es einführen könnte/ daß zu gewissen </w:t>
      </w:r>
      <w:proofErr w:type="spellStart"/>
      <w:r>
        <w:t>zeiten</w:t>
      </w:r>
      <w:proofErr w:type="spellEnd"/>
      <w:r>
        <w:t xml:space="preserve"> in </w:t>
      </w:r>
      <w:proofErr w:type="spellStart"/>
      <w:r>
        <w:t>offentlicher</w:t>
      </w:r>
      <w:proofErr w:type="spellEnd"/>
      <w:r>
        <w:t xml:space="preserve"> Gemeinde die Biblische </w:t>
      </w:r>
      <w:proofErr w:type="spellStart"/>
      <w:r>
        <w:t>bücher</w:t>
      </w:r>
      <w:proofErr w:type="spellEnd"/>
      <w:r>
        <w:t xml:space="preserve"> nach einander ohne weitere </w:t>
      </w:r>
      <w:proofErr w:type="spellStart"/>
      <w:r>
        <w:t>erklärung</w:t>
      </w:r>
      <w:proofErr w:type="spellEnd"/>
      <w:r>
        <w:t xml:space="preserve">/ es wäre dann </w:t>
      </w:r>
      <w:proofErr w:type="spellStart"/>
      <w:r>
        <w:t>sache</w:t>
      </w:r>
      <w:proofErr w:type="spellEnd"/>
      <w:r>
        <w:t xml:space="preserve">/ daß man </w:t>
      </w:r>
      <w:proofErr w:type="spellStart"/>
      <w:r>
        <w:t>kurtze</w:t>
      </w:r>
      <w:proofErr w:type="spellEnd"/>
      <w:r>
        <w:t xml:space="preserve"> </w:t>
      </w:r>
      <w:proofErr w:type="spellStart"/>
      <w:r>
        <w:t>summarien</w:t>
      </w:r>
      <w:proofErr w:type="spellEnd"/>
      <w:r>
        <w:t xml:space="preserve"> darzu thun </w:t>
      </w:r>
      <w:proofErr w:type="spellStart"/>
      <w:r>
        <w:t>wolte</w:t>
      </w:r>
      <w:proofErr w:type="spellEnd"/>
      <w:r>
        <w:t xml:space="preserve">/ verlesen würden/ zu aller/ </w:t>
      </w:r>
      <w:proofErr w:type="spellStart"/>
      <w:r>
        <w:t>vornemlich</w:t>
      </w:r>
      <w:proofErr w:type="spellEnd"/>
      <w:r>
        <w:t xml:space="preserve"> aber der </w:t>
      </w:r>
      <w:proofErr w:type="spellStart"/>
      <w:r>
        <w:t>jenigên</w:t>
      </w:r>
      <w:proofErr w:type="spellEnd"/>
      <w:r>
        <w:t xml:space="preserve">/ </w:t>
      </w:r>
      <w:proofErr w:type="spellStart"/>
      <w:r>
        <w:t>erbauung</w:t>
      </w:r>
      <w:proofErr w:type="spellEnd"/>
      <w:r>
        <w:t xml:space="preserve">/ welche gar nicht oder nicht bequem und </w:t>
      </w:r>
      <w:proofErr w:type="spellStart"/>
      <w:r>
        <w:t>wol</w:t>
      </w:r>
      <w:proofErr w:type="spellEnd"/>
      <w:r>
        <w:t xml:space="preserve"> lesen könnten/ oder auch die Bibel nicht zu eigen hätten. </w:t>
      </w:r>
    </w:p>
    <w:p w14:paraId="64EDDBB1" w14:textId="77777777" w:rsidR="00F30817" w:rsidRDefault="00F30817" w:rsidP="00F30817">
      <w:pPr>
        <w:pStyle w:val="StandardWeb"/>
      </w:pPr>
      <w:r>
        <w:t xml:space="preserve">3. </w:t>
      </w:r>
      <w:proofErr w:type="spellStart"/>
      <w:r>
        <w:t>solte</w:t>
      </w:r>
      <w:proofErr w:type="spellEnd"/>
      <w:r>
        <w:t xml:space="preserve"> auch (welches zu anderer </w:t>
      </w:r>
      <w:proofErr w:type="spellStart"/>
      <w:r>
        <w:t>reifflichem</w:t>
      </w:r>
      <w:proofErr w:type="spellEnd"/>
      <w:r>
        <w:t xml:space="preserve"> </w:t>
      </w:r>
      <w:proofErr w:type="spellStart"/>
      <w:r>
        <w:t>nachdencken</w:t>
      </w:r>
      <w:proofErr w:type="spellEnd"/>
      <w:r>
        <w:t xml:space="preserve"> setze) vielleicht nicht </w:t>
      </w:r>
      <w:proofErr w:type="spellStart"/>
      <w:r>
        <w:t>un</w:t>
      </w:r>
      <w:proofErr w:type="spellEnd"/>
      <w:r>
        <w:t xml:space="preserve"> dienlich seyn/ wo wir </w:t>
      </w:r>
      <w:proofErr w:type="spellStart"/>
      <w:r>
        <w:t>wiederumb</w:t>
      </w:r>
      <w:proofErr w:type="spellEnd"/>
      <w:r>
        <w:t xml:space="preserve"> die alte Apostolische </w:t>
      </w:r>
      <w:proofErr w:type="spellStart"/>
      <w:r>
        <w:t>art</w:t>
      </w:r>
      <w:proofErr w:type="spellEnd"/>
      <w:r>
        <w:t xml:space="preserve"> der Kirchen-</w:t>
      </w:r>
      <w:proofErr w:type="spellStart"/>
      <w:r>
        <w:t>versamlungen</w:t>
      </w:r>
      <w:proofErr w:type="spellEnd"/>
      <w:r>
        <w:t xml:space="preserve"> in den gang brächten: Da neben unseren gewöhnlichen Predigten/ auch andere </w:t>
      </w:r>
      <w:proofErr w:type="spellStart"/>
      <w:r>
        <w:t>versamlungen</w:t>
      </w:r>
      <w:proofErr w:type="spellEnd"/>
      <w:r>
        <w:t xml:space="preserve"> gehalten würden/ </w:t>
      </w:r>
      <w:proofErr w:type="spellStart"/>
      <w:r>
        <w:t>auff</w:t>
      </w:r>
      <w:proofErr w:type="spellEnd"/>
      <w:r>
        <w:t xml:space="preserve"> die </w:t>
      </w:r>
      <w:proofErr w:type="spellStart"/>
      <w:r>
        <w:t>art</w:t>
      </w:r>
      <w:proofErr w:type="spellEnd"/>
      <w:r>
        <w:t xml:space="preserve"> wie Paulus 1. Corinth. 14. dieselbe beschreibet/ wo nicht einer allein </w:t>
      </w:r>
      <w:proofErr w:type="spellStart"/>
      <w:r>
        <w:t>aufftrette</w:t>
      </w:r>
      <w:proofErr w:type="spellEnd"/>
      <w:r>
        <w:t xml:space="preserve"> zu lehren/ (welches zu </w:t>
      </w:r>
      <w:proofErr w:type="spellStart"/>
      <w:r>
        <w:t>andernmahlen</w:t>
      </w:r>
      <w:proofErr w:type="spellEnd"/>
      <w:r>
        <w:t xml:space="preserve"> bleibet) sondern auch andere/ welche mit gaben und </w:t>
      </w:r>
      <w:proofErr w:type="spellStart"/>
      <w:r>
        <w:t>erkanntnüß</w:t>
      </w:r>
      <w:proofErr w:type="spellEnd"/>
      <w:r>
        <w:t xml:space="preserve"> begnadet sind/ jedoch ohne </w:t>
      </w:r>
      <w:proofErr w:type="spellStart"/>
      <w:r>
        <w:t>unordnung</w:t>
      </w:r>
      <w:proofErr w:type="spellEnd"/>
      <w:r>
        <w:t xml:space="preserve"> und </w:t>
      </w:r>
      <w:proofErr w:type="spellStart"/>
      <w:r>
        <w:t>zancken</w:t>
      </w:r>
      <w:proofErr w:type="spellEnd"/>
      <w:r>
        <w:t xml:space="preserve">/ mit darzu reden/ und ihre gottselige </w:t>
      </w:r>
      <w:proofErr w:type="spellStart"/>
      <w:r>
        <w:t>gedancken</w:t>
      </w:r>
      <w:proofErr w:type="spellEnd"/>
      <w:r>
        <w:t xml:space="preserve"> </w:t>
      </w:r>
      <w:proofErr w:type="spellStart"/>
      <w:r>
        <w:t>ůber</w:t>
      </w:r>
      <w:proofErr w:type="spellEnd"/>
      <w:r>
        <w:t xml:space="preserve"> die vorgelegte Materien vortragen/ die übrige aber darüber richten möchten. Welches etwa nicht </w:t>
      </w:r>
      <w:proofErr w:type="spellStart"/>
      <w:r>
        <w:t>unfüglich</w:t>
      </w:r>
      <w:proofErr w:type="spellEnd"/>
      <w:r>
        <w:t xml:space="preserve"> folgender </w:t>
      </w:r>
      <w:proofErr w:type="spellStart"/>
      <w:r>
        <w:t>art</w:t>
      </w:r>
      <w:proofErr w:type="spellEnd"/>
      <w:r>
        <w:t xml:space="preserve"> geschehe: Wo zu gewissen </w:t>
      </w:r>
      <w:proofErr w:type="spellStart"/>
      <w:r>
        <w:t>zeiten</w:t>
      </w:r>
      <w:proofErr w:type="spellEnd"/>
      <w:r>
        <w:t xml:space="preserve"> unterschiedliche </w:t>
      </w:r>
      <w:proofErr w:type="spellStart"/>
      <w:r>
        <w:t>auß</w:t>
      </w:r>
      <w:proofErr w:type="spellEnd"/>
      <w:r>
        <w:t xml:space="preserve"> dem </w:t>
      </w:r>
      <w:proofErr w:type="spellStart"/>
      <w:r>
        <w:t>Predigampt</w:t>
      </w:r>
      <w:proofErr w:type="spellEnd"/>
      <w:r>
        <w:t xml:space="preserve"> (</w:t>
      </w:r>
      <w:proofErr w:type="spellStart"/>
      <w:r>
        <w:t>nehmlich</w:t>
      </w:r>
      <w:proofErr w:type="spellEnd"/>
      <w:r>
        <w:t xml:space="preserve"> an orten da solches </w:t>
      </w:r>
      <w:proofErr w:type="spellStart"/>
      <w:r>
        <w:t>auß</w:t>
      </w:r>
      <w:proofErr w:type="spellEnd"/>
      <w:r>
        <w:t xml:space="preserve"> </w:t>
      </w:r>
      <w:proofErr w:type="spellStart"/>
      <w:r>
        <w:t>mehrern</w:t>
      </w:r>
      <w:proofErr w:type="spellEnd"/>
      <w:r>
        <w:t xml:space="preserve"> bestehet) oder doch unter </w:t>
      </w:r>
      <w:proofErr w:type="spellStart"/>
      <w:r>
        <w:t>dirigirung</w:t>
      </w:r>
      <w:proofErr w:type="spellEnd"/>
      <w:r>
        <w:t xml:space="preserve"> deß Predigers andere mehrere </w:t>
      </w:r>
      <w:proofErr w:type="spellStart"/>
      <w:r>
        <w:t>auß</w:t>
      </w:r>
      <w:proofErr w:type="spellEnd"/>
      <w:r>
        <w:t xml:space="preserve"> der Gemeinde/ welche von </w:t>
      </w:r>
      <w:proofErr w:type="spellStart"/>
      <w:r>
        <w:t>GOtt</w:t>
      </w:r>
      <w:proofErr w:type="spellEnd"/>
      <w:r>
        <w:t xml:space="preserve"> mit ziemlicher </w:t>
      </w:r>
      <w:proofErr w:type="spellStart"/>
      <w:r>
        <w:t>erkanntnüß</w:t>
      </w:r>
      <w:proofErr w:type="spellEnd"/>
      <w:r>
        <w:t xml:space="preserve"> begabet/ oder in derselben zu zunehmen begierig sind/ zusammen kämen/ die Heilige </w:t>
      </w:r>
      <w:proofErr w:type="spellStart"/>
      <w:r>
        <w:t>schrifft</w:t>
      </w:r>
      <w:proofErr w:type="spellEnd"/>
      <w:r>
        <w:t xml:space="preserve"> vor sich nehmen/ </w:t>
      </w:r>
      <w:proofErr w:type="spellStart"/>
      <w:r>
        <w:t>darauß</w:t>
      </w:r>
      <w:proofErr w:type="spellEnd"/>
      <w:r>
        <w:t xml:space="preserve"> </w:t>
      </w:r>
      <w:proofErr w:type="spellStart"/>
      <w:r>
        <w:t>offentlich</w:t>
      </w:r>
      <w:proofErr w:type="spellEnd"/>
      <w:r>
        <w:t xml:space="preserve"> lesen/ und über jegliche stelle derselben von dem einfältigen verstand/ und was in jeglichem zu allerhand unser </w:t>
      </w:r>
      <w:proofErr w:type="spellStart"/>
      <w:r>
        <w:t>erbauung</w:t>
      </w:r>
      <w:proofErr w:type="spellEnd"/>
      <w:r>
        <w:t xml:space="preserve"> dienlich wäre/ brüderlich sich unterredeten: Wo </w:t>
      </w:r>
      <w:proofErr w:type="spellStart"/>
      <w:r>
        <w:t>sowol</w:t>
      </w:r>
      <w:proofErr w:type="spellEnd"/>
      <w:r>
        <w:t xml:space="preserve"> jeglichem/ welcher die </w:t>
      </w:r>
      <w:proofErr w:type="spellStart"/>
      <w:r>
        <w:t>sach</w:t>
      </w:r>
      <w:proofErr w:type="spellEnd"/>
      <w:r>
        <w:t xml:space="preserve"> nicht gnugsam verstünde/ seine Dubia vorzutragen und </w:t>
      </w:r>
      <w:proofErr w:type="spellStart"/>
      <w:r>
        <w:t>dero</w:t>
      </w:r>
      <w:proofErr w:type="spellEnd"/>
      <w:r>
        <w:t xml:space="preserve"> </w:t>
      </w:r>
      <w:proofErr w:type="spellStart"/>
      <w:r>
        <w:t>erleuterung</w:t>
      </w:r>
      <w:proofErr w:type="spellEnd"/>
      <w:r>
        <w:t xml:space="preserve"> zu begehren/ als denen </w:t>
      </w:r>
      <w:proofErr w:type="spellStart"/>
      <w:r>
        <w:t>jenigen</w:t>
      </w:r>
      <w:proofErr w:type="spellEnd"/>
      <w:r>
        <w:t xml:space="preserve"> die nunmehr weiter gekommen/ </w:t>
      </w:r>
      <w:proofErr w:type="spellStart"/>
      <w:r>
        <w:t>sampt</w:t>
      </w:r>
      <w:proofErr w:type="spellEnd"/>
      <w:r>
        <w:t xml:space="preserve"> den Predigern/ ihren verstand/ den sie bey jedem </w:t>
      </w:r>
      <w:proofErr w:type="spellStart"/>
      <w:r>
        <w:t>ort</w:t>
      </w:r>
      <w:proofErr w:type="spellEnd"/>
      <w:r>
        <w:t xml:space="preserve"> hätten/ </w:t>
      </w:r>
      <w:proofErr w:type="spellStart"/>
      <w:r>
        <w:t>beyzubringen</w:t>
      </w:r>
      <w:proofErr w:type="spellEnd"/>
      <w:r>
        <w:t xml:space="preserve"> erlaubt; was jeglicher vorgebracht/ wie es der </w:t>
      </w:r>
      <w:proofErr w:type="spellStart"/>
      <w:r>
        <w:t>meynung</w:t>
      </w:r>
      <w:proofErr w:type="spellEnd"/>
      <w:r>
        <w:t xml:space="preserve"> deß Heiligen Geistes in der </w:t>
      </w:r>
      <w:proofErr w:type="spellStart"/>
      <w:r>
        <w:t>schrifft</w:t>
      </w:r>
      <w:proofErr w:type="spellEnd"/>
      <w:r>
        <w:t xml:space="preserve"> gemäß </w:t>
      </w:r>
      <w:proofErr w:type="spellStart"/>
      <w:r>
        <w:t>seye</w:t>
      </w:r>
      <w:proofErr w:type="spellEnd"/>
      <w:r>
        <w:t xml:space="preserve">/ von den übrigen/ sonderlich den </w:t>
      </w:r>
      <w:proofErr w:type="spellStart"/>
      <w:r>
        <w:t>beruffenen</w:t>
      </w:r>
      <w:proofErr w:type="spellEnd"/>
      <w:r>
        <w:t xml:space="preserve"> Lehrern/ </w:t>
      </w:r>
      <w:proofErr w:type="spellStart"/>
      <w:r>
        <w:t>examiniret</w:t>
      </w:r>
      <w:proofErr w:type="spellEnd"/>
      <w:r>
        <w:t xml:space="preserve">, und die </w:t>
      </w:r>
      <w:proofErr w:type="spellStart"/>
      <w:r>
        <w:t>gantze</w:t>
      </w:r>
      <w:proofErr w:type="spellEnd"/>
      <w:r>
        <w:t xml:space="preserve"> </w:t>
      </w:r>
      <w:proofErr w:type="spellStart"/>
      <w:r>
        <w:t>versamblung</w:t>
      </w:r>
      <w:proofErr w:type="spellEnd"/>
      <w:r>
        <w:t xml:space="preserve"> erbauet würde. Es </w:t>
      </w:r>
      <w:proofErr w:type="spellStart"/>
      <w:r>
        <w:t>müste</w:t>
      </w:r>
      <w:proofErr w:type="spellEnd"/>
      <w:r>
        <w:t xml:space="preserve"> aber alles in rechter </w:t>
      </w:r>
      <w:proofErr w:type="spellStart"/>
      <w:r>
        <w:t>absicht</w:t>
      </w:r>
      <w:proofErr w:type="spellEnd"/>
      <w:r>
        <w:t xml:space="preserve"> </w:t>
      </w:r>
      <w:proofErr w:type="spellStart"/>
      <w:r>
        <w:t>auff</w:t>
      </w:r>
      <w:proofErr w:type="spellEnd"/>
      <w:r>
        <w:t xml:space="preserve"> </w:t>
      </w:r>
      <w:proofErr w:type="spellStart"/>
      <w:r>
        <w:t>GOttes</w:t>
      </w:r>
      <w:proofErr w:type="spellEnd"/>
      <w:r>
        <w:t xml:space="preserve"> Ehr und den geistlichen </w:t>
      </w:r>
      <w:proofErr w:type="spellStart"/>
      <w:r>
        <w:t>wachsthum</w:t>
      </w:r>
      <w:proofErr w:type="spellEnd"/>
      <w:r>
        <w:t xml:space="preserve">/ daher auch in den </w:t>
      </w:r>
      <w:proofErr w:type="spellStart"/>
      <w:r>
        <w:t>schrancken</w:t>
      </w:r>
      <w:proofErr w:type="spellEnd"/>
      <w:r>
        <w:t xml:space="preserve"> die derselben gemäß wären eingerichtet/ und hingegen/ wo sich </w:t>
      </w:r>
      <w:proofErr w:type="spellStart"/>
      <w:r>
        <w:t>fürwitz</w:t>
      </w:r>
      <w:proofErr w:type="spellEnd"/>
      <w:r>
        <w:t xml:space="preserve">/ </w:t>
      </w:r>
      <w:proofErr w:type="spellStart"/>
      <w:r>
        <w:t>zancksucht</w:t>
      </w:r>
      <w:proofErr w:type="spellEnd"/>
      <w:r>
        <w:t xml:space="preserve">/ </w:t>
      </w:r>
      <w:proofErr w:type="spellStart"/>
      <w:r>
        <w:t>gesuch</w:t>
      </w:r>
      <w:proofErr w:type="spellEnd"/>
      <w:r>
        <w:t xml:space="preserve"> eigener ehre und was dergleichen ist/ einschleichen </w:t>
      </w:r>
      <w:proofErr w:type="spellStart"/>
      <w:r>
        <w:t>wolte</w:t>
      </w:r>
      <w:proofErr w:type="spellEnd"/>
      <w:r>
        <w:t xml:space="preserve">/ verhütet/ und sorgfältig/ sonderlich von denen Predigern/ als die das </w:t>
      </w:r>
      <w:proofErr w:type="spellStart"/>
      <w:r>
        <w:t>Directorium</w:t>
      </w:r>
      <w:proofErr w:type="spellEnd"/>
      <w:r>
        <w:t xml:space="preserve"> </w:t>
      </w:r>
      <w:proofErr w:type="spellStart"/>
      <w:r>
        <w:t>darbey</w:t>
      </w:r>
      <w:proofErr w:type="spellEnd"/>
      <w:r>
        <w:t xml:space="preserve"> behalten/ abgeschnitten werden. </w:t>
      </w:r>
      <w:proofErr w:type="spellStart"/>
      <w:r>
        <w:t>Hierauß</w:t>
      </w:r>
      <w:proofErr w:type="spellEnd"/>
      <w:r>
        <w:t xml:space="preserve"> wäre nicht geringer nutzen zu hoffen. Es </w:t>
      </w:r>
      <w:proofErr w:type="spellStart"/>
      <w:r>
        <w:t>lerneten</w:t>
      </w:r>
      <w:proofErr w:type="spellEnd"/>
      <w:r>
        <w:t xml:space="preserve"> die Prediger selbst ihre Zuhörer/ und </w:t>
      </w:r>
      <w:proofErr w:type="spellStart"/>
      <w:r>
        <w:t>deroselben</w:t>
      </w:r>
      <w:proofErr w:type="spellEnd"/>
      <w:r>
        <w:t xml:space="preserve"> </w:t>
      </w:r>
      <w:proofErr w:type="spellStart"/>
      <w:r>
        <w:t>schwachheit</w:t>
      </w:r>
      <w:proofErr w:type="spellEnd"/>
      <w:r>
        <w:t xml:space="preserve"> oder zunahm in der Lehr der Gottseligkeit kennen/ auch würde ein zu </w:t>
      </w:r>
      <w:proofErr w:type="spellStart"/>
      <w:r>
        <w:t>beyder</w:t>
      </w:r>
      <w:proofErr w:type="spellEnd"/>
      <w:r>
        <w:t xml:space="preserve"> besten viel dienendes vertrauen zwischen ihnen </w:t>
      </w:r>
      <w:proofErr w:type="spellStart"/>
      <w:r>
        <w:t>gestifftet</w:t>
      </w:r>
      <w:proofErr w:type="spellEnd"/>
      <w:r>
        <w:t xml:space="preserve">; sodann hätten die </w:t>
      </w:r>
      <w:proofErr w:type="spellStart"/>
      <w:r>
        <w:t>zuhörer</w:t>
      </w:r>
      <w:proofErr w:type="spellEnd"/>
      <w:r>
        <w:t xml:space="preserve"> eine stattliche </w:t>
      </w:r>
      <w:proofErr w:type="spellStart"/>
      <w:r>
        <w:t>gelegenheit</w:t>
      </w:r>
      <w:proofErr w:type="spellEnd"/>
      <w:r>
        <w:t xml:space="preserve">/ ihren </w:t>
      </w:r>
      <w:proofErr w:type="spellStart"/>
      <w:r>
        <w:t>fleiß</w:t>
      </w:r>
      <w:proofErr w:type="spellEnd"/>
      <w:r>
        <w:t xml:space="preserve"> </w:t>
      </w:r>
      <w:proofErr w:type="spellStart"/>
      <w:r>
        <w:t>ůber</w:t>
      </w:r>
      <w:proofErr w:type="spellEnd"/>
      <w:r>
        <w:t xml:space="preserve"> das Göttliche Wort zu üben/ und sich darzu </w:t>
      </w:r>
      <w:proofErr w:type="spellStart"/>
      <w:r>
        <w:t>auffzumuntern</w:t>
      </w:r>
      <w:proofErr w:type="spellEnd"/>
      <w:r>
        <w:t xml:space="preserve">/ ihre habende </w:t>
      </w:r>
      <w:proofErr w:type="spellStart"/>
      <w:r>
        <w:t>scrupel</w:t>
      </w:r>
      <w:proofErr w:type="spellEnd"/>
      <w:r>
        <w:t xml:space="preserve">/ </w:t>
      </w:r>
      <w:proofErr w:type="spellStart"/>
      <w:r>
        <w:t>umb</w:t>
      </w:r>
      <w:proofErr w:type="spellEnd"/>
      <w:r>
        <w:t xml:space="preserve"> derer willen sie </w:t>
      </w:r>
      <w:proofErr w:type="spellStart"/>
      <w:r>
        <w:t>nit</w:t>
      </w:r>
      <w:proofErr w:type="spellEnd"/>
      <w:r>
        <w:t xml:space="preserve"> eben </w:t>
      </w:r>
      <w:proofErr w:type="spellStart"/>
      <w:r>
        <w:t>jedesmal</w:t>
      </w:r>
      <w:proofErr w:type="spellEnd"/>
      <w:r>
        <w:t xml:space="preserve"> den Prediger zu besprechen das </w:t>
      </w:r>
      <w:proofErr w:type="spellStart"/>
      <w:r>
        <w:t>hertz</w:t>
      </w:r>
      <w:proofErr w:type="spellEnd"/>
      <w:r>
        <w:t xml:space="preserve"> nehmen/ demselben </w:t>
      </w:r>
      <w:proofErr w:type="spellStart"/>
      <w:r>
        <w:t>bescheidenlich</w:t>
      </w:r>
      <w:proofErr w:type="spellEnd"/>
      <w:r>
        <w:t xml:space="preserve"> vorzutragen/ und </w:t>
      </w:r>
      <w:proofErr w:type="spellStart"/>
      <w:r>
        <w:t>dero</w:t>
      </w:r>
      <w:proofErr w:type="spellEnd"/>
      <w:r>
        <w:t xml:space="preserve"> entscheid anzuhören/ und in weniger zeit </w:t>
      </w:r>
      <w:proofErr w:type="spellStart"/>
      <w:r>
        <w:t>sowol</w:t>
      </w:r>
      <w:proofErr w:type="spellEnd"/>
      <w:r>
        <w:t xml:space="preserve"> vor sich selbst zu wachsen/ als auch tüchtiger zu werden/ in ihrer </w:t>
      </w:r>
      <w:proofErr w:type="spellStart"/>
      <w:r>
        <w:t>Hauß</w:t>
      </w:r>
      <w:proofErr w:type="spellEnd"/>
      <w:r>
        <w:t xml:space="preserve">-kirche/ Kinder und Gesinde besser zu unterrichten. Da in </w:t>
      </w:r>
      <w:proofErr w:type="spellStart"/>
      <w:r>
        <w:t>ermangelung</w:t>
      </w:r>
      <w:proofErr w:type="spellEnd"/>
      <w:r>
        <w:t xml:space="preserve"> dergleichen </w:t>
      </w:r>
      <w:proofErr w:type="spellStart"/>
      <w:r>
        <w:t>übungen</w:t>
      </w:r>
      <w:proofErr w:type="spellEnd"/>
      <w:r>
        <w:t xml:space="preserve"> die Predigten/ wo einer allein in stäts-</w:t>
      </w:r>
      <w:proofErr w:type="spellStart"/>
      <w:r>
        <w:t>fliessender</w:t>
      </w:r>
      <w:proofErr w:type="spellEnd"/>
      <w:r>
        <w:t xml:space="preserve"> rede seinen </w:t>
      </w:r>
      <w:proofErr w:type="spellStart"/>
      <w:r>
        <w:t>vortrag</w:t>
      </w:r>
      <w:proofErr w:type="spellEnd"/>
      <w:r>
        <w:t xml:space="preserve"> thut/ nicht eben </w:t>
      </w:r>
      <w:proofErr w:type="spellStart"/>
      <w:r>
        <w:t>allemahl</w:t>
      </w:r>
      <w:proofErr w:type="spellEnd"/>
      <w:r>
        <w:t xml:space="preserve">/ so recht und </w:t>
      </w:r>
      <w:proofErr w:type="spellStart"/>
      <w:r>
        <w:t>genüglich</w:t>
      </w:r>
      <w:proofErr w:type="spellEnd"/>
      <w:r>
        <w:t xml:space="preserve"> gefast werden/ weil keine zeit dazwischen ist/ der </w:t>
      </w:r>
      <w:proofErr w:type="spellStart"/>
      <w:r>
        <w:t>sache</w:t>
      </w:r>
      <w:proofErr w:type="spellEnd"/>
      <w:r>
        <w:t xml:space="preserve"> </w:t>
      </w:r>
      <w:proofErr w:type="spellStart"/>
      <w:r>
        <w:t>nachzudencken</w:t>
      </w:r>
      <w:proofErr w:type="spellEnd"/>
      <w:r>
        <w:t xml:space="preserve">/ oder wo man einem </w:t>
      </w:r>
      <w:proofErr w:type="spellStart"/>
      <w:r>
        <w:t>nachdencket</w:t>
      </w:r>
      <w:proofErr w:type="spellEnd"/>
      <w:r>
        <w:t xml:space="preserve">/ indessen so viel von der folge entgehet/ (welches aber bey dergleichen </w:t>
      </w:r>
      <w:proofErr w:type="spellStart"/>
      <w:r>
        <w:t>unterredung</w:t>
      </w:r>
      <w:proofErr w:type="spellEnd"/>
      <w:r>
        <w:t xml:space="preserve"> nicht geschiehet) sodann die privat- und </w:t>
      </w:r>
      <w:proofErr w:type="spellStart"/>
      <w:r>
        <w:t>hauß</w:t>
      </w:r>
      <w:proofErr w:type="spellEnd"/>
      <w:r>
        <w:t xml:space="preserve">-Lection/ wo man niemand </w:t>
      </w:r>
      <w:proofErr w:type="spellStart"/>
      <w:r>
        <w:t>darbey</w:t>
      </w:r>
      <w:proofErr w:type="spellEnd"/>
      <w:r>
        <w:t xml:space="preserve"> hat/ der etlicher </w:t>
      </w:r>
      <w:proofErr w:type="spellStart"/>
      <w:r>
        <w:t>massen</w:t>
      </w:r>
      <w:proofErr w:type="spellEnd"/>
      <w:r>
        <w:t xml:space="preserve"> den verstand und </w:t>
      </w:r>
      <w:proofErr w:type="spellStart"/>
      <w:r>
        <w:t>absicht</w:t>
      </w:r>
      <w:proofErr w:type="spellEnd"/>
      <w:r>
        <w:t xml:space="preserve"> </w:t>
      </w:r>
      <w:r>
        <w:lastRenderedPageBreak/>
        <w:t xml:space="preserve">jeglichen </w:t>
      </w:r>
      <w:proofErr w:type="spellStart"/>
      <w:r>
        <w:t>orts</w:t>
      </w:r>
      <w:proofErr w:type="spellEnd"/>
      <w:r>
        <w:t xml:space="preserve"> mit zeigen </w:t>
      </w:r>
      <w:proofErr w:type="spellStart"/>
      <w:r>
        <w:t>hilfft</w:t>
      </w:r>
      <w:proofErr w:type="spellEnd"/>
      <w:r>
        <w:t xml:space="preserve">/ dem lesenden nicht alles was er gern verstehen möchte zur </w:t>
      </w:r>
      <w:proofErr w:type="spellStart"/>
      <w:r>
        <w:t>gnüge</w:t>
      </w:r>
      <w:proofErr w:type="spellEnd"/>
      <w:r>
        <w:t xml:space="preserve"> erläutern </w:t>
      </w:r>
      <w:proofErr w:type="spellStart"/>
      <w:r>
        <w:t>kan</w:t>
      </w:r>
      <w:proofErr w:type="spellEnd"/>
      <w:r>
        <w:t xml:space="preserve">. </w:t>
      </w:r>
    </w:p>
    <w:p w14:paraId="1411F61D" w14:textId="77777777" w:rsidR="00F30817" w:rsidRDefault="00F30817" w:rsidP="00F30817">
      <w:pPr>
        <w:pStyle w:val="StandardWeb"/>
      </w:pPr>
      <w:r>
        <w:t xml:space="preserve">Hingegen würde was an </w:t>
      </w:r>
      <w:proofErr w:type="spellStart"/>
      <w:r>
        <w:t>beeden</w:t>
      </w:r>
      <w:proofErr w:type="spellEnd"/>
      <w:r>
        <w:t xml:space="preserve"> </w:t>
      </w:r>
      <w:proofErr w:type="spellStart"/>
      <w:r>
        <w:t>manglete</w:t>
      </w:r>
      <w:proofErr w:type="spellEnd"/>
      <w:r>
        <w:t xml:space="preserve">/ durch dergleichen </w:t>
      </w:r>
      <w:proofErr w:type="spellStart"/>
      <w:r>
        <w:t>übungen</w:t>
      </w:r>
      <w:proofErr w:type="spellEnd"/>
      <w:r>
        <w:t xml:space="preserve"> ersetzet/ und weder dem Predig-</w:t>
      </w:r>
      <w:proofErr w:type="spellStart"/>
      <w:r>
        <w:t>ampt</w:t>
      </w:r>
      <w:proofErr w:type="spellEnd"/>
      <w:r>
        <w:t xml:space="preserve"> noch den Zuhörern </w:t>
      </w:r>
      <w:proofErr w:type="spellStart"/>
      <w:r>
        <w:t>grosse</w:t>
      </w:r>
      <w:proofErr w:type="spellEnd"/>
      <w:r>
        <w:t xml:space="preserve"> </w:t>
      </w:r>
      <w:proofErr w:type="spellStart"/>
      <w:r>
        <w:t>arbeit</w:t>
      </w:r>
      <w:proofErr w:type="spellEnd"/>
      <w:r>
        <w:t xml:space="preserve"> gemacht: Ein ziemliches aber gethan zu </w:t>
      </w:r>
      <w:proofErr w:type="spellStart"/>
      <w:r>
        <w:t>erfüllung</w:t>
      </w:r>
      <w:proofErr w:type="spellEnd"/>
      <w:r>
        <w:t xml:space="preserve"> der </w:t>
      </w:r>
      <w:proofErr w:type="spellStart"/>
      <w:r>
        <w:t>vermahnung</w:t>
      </w:r>
      <w:proofErr w:type="spellEnd"/>
      <w:r>
        <w:t xml:space="preserve"> Pauli/ da er sagt: Col. 3/ 16. Lasset das Wort Christi unter euch reichlich wohnen/ in aller </w:t>
      </w:r>
      <w:proofErr w:type="spellStart"/>
      <w:r>
        <w:t>weißheit</w:t>
      </w:r>
      <w:proofErr w:type="spellEnd"/>
      <w:r>
        <w:t xml:space="preserve">. Lehret und vermahnet euch selbst/ mit Psalmen und Lobgesängen/ und geistlichen lieblichen Liedern. Welche auch bey dergleichen </w:t>
      </w:r>
      <w:proofErr w:type="spellStart"/>
      <w:r>
        <w:t>versamblungen</w:t>
      </w:r>
      <w:proofErr w:type="spellEnd"/>
      <w:r>
        <w:t xml:space="preserve"> zum Lobe </w:t>
      </w:r>
      <w:proofErr w:type="spellStart"/>
      <w:r>
        <w:t>GOttes</w:t>
      </w:r>
      <w:proofErr w:type="spellEnd"/>
      <w:r>
        <w:t xml:space="preserve"> und </w:t>
      </w:r>
      <w:proofErr w:type="spellStart"/>
      <w:r>
        <w:t>aufmunterung</w:t>
      </w:r>
      <w:proofErr w:type="spellEnd"/>
      <w:r>
        <w:t xml:space="preserve"> gebraucht werden möchten. </w:t>
      </w:r>
    </w:p>
    <w:p w14:paraId="101B6931" w14:textId="77777777" w:rsidR="00F30817" w:rsidRDefault="00F30817" w:rsidP="00F30817">
      <w:pPr>
        <w:pStyle w:val="StandardWeb"/>
      </w:pPr>
      <w:proofErr w:type="spellStart"/>
      <w:r>
        <w:t>Einmahl</w:t>
      </w:r>
      <w:proofErr w:type="spellEnd"/>
      <w:r>
        <w:t xml:space="preserve"> ist gewiß/ daß die </w:t>
      </w:r>
      <w:proofErr w:type="spellStart"/>
      <w:r>
        <w:t>fleissige</w:t>
      </w:r>
      <w:proofErr w:type="spellEnd"/>
      <w:r>
        <w:t xml:space="preserve"> </w:t>
      </w:r>
      <w:proofErr w:type="spellStart"/>
      <w:r>
        <w:t>handlung</w:t>
      </w:r>
      <w:proofErr w:type="spellEnd"/>
      <w:r>
        <w:t xml:space="preserve"> deß Göttlichen Worts (die nicht nur bloß in </w:t>
      </w:r>
      <w:proofErr w:type="spellStart"/>
      <w:r>
        <w:t>anhörung</w:t>
      </w:r>
      <w:proofErr w:type="spellEnd"/>
      <w:r>
        <w:t xml:space="preserve"> der Predigten bestehet/ sondern auch lesen/ betrachten/ </w:t>
      </w:r>
      <w:proofErr w:type="spellStart"/>
      <w:r>
        <w:t>darvon</w:t>
      </w:r>
      <w:proofErr w:type="spellEnd"/>
      <w:r>
        <w:t xml:space="preserve"> unterreden/ Psalm. 1/ 2. in sich fasset) das vornehmste mittel etwas zu bessern seyn muß/ es geschehe nun durch dergleichen oder von andern füglicher zeigende </w:t>
      </w:r>
      <w:proofErr w:type="spellStart"/>
      <w:r>
        <w:t>anstalten</w:t>
      </w:r>
      <w:proofErr w:type="spellEnd"/>
      <w:r>
        <w:t xml:space="preserve">. Dann dasselbe bleibet der </w:t>
      </w:r>
      <w:proofErr w:type="spellStart"/>
      <w:r>
        <w:t>saame</w:t>
      </w:r>
      <w:proofErr w:type="spellEnd"/>
      <w:r>
        <w:t xml:space="preserve">/ </w:t>
      </w:r>
      <w:proofErr w:type="spellStart"/>
      <w:r>
        <w:t>auß</w:t>
      </w:r>
      <w:proofErr w:type="spellEnd"/>
      <w:r>
        <w:t xml:space="preserve"> </w:t>
      </w:r>
      <w:proofErr w:type="spellStart"/>
      <w:r>
        <w:t>deme</w:t>
      </w:r>
      <w:proofErr w:type="spellEnd"/>
      <w:r>
        <w:t xml:space="preserve"> alles gute bey uns </w:t>
      </w:r>
      <w:proofErr w:type="spellStart"/>
      <w:r>
        <w:t>herwachsen</w:t>
      </w:r>
      <w:proofErr w:type="spellEnd"/>
      <w:r>
        <w:t xml:space="preserve"> muß: Und werden wir die </w:t>
      </w:r>
      <w:proofErr w:type="spellStart"/>
      <w:r>
        <w:t>leute</w:t>
      </w:r>
      <w:proofErr w:type="spellEnd"/>
      <w:r>
        <w:t xml:space="preserve"> zu einem </w:t>
      </w:r>
      <w:proofErr w:type="spellStart"/>
      <w:r>
        <w:t>eiffer</w:t>
      </w:r>
      <w:proofErr w:type="spellEnd"/>
      <w:r>
        <w:t xml:space="preserve"> bringen/ darinnen </w:t>
      </w:r>
      <w:proofErr w:type="spellStart"/>
      <w:r>
        <w:t>fleissig</w:t>
      </w:r>
      <w:proofErr w:type="spellEnd"/>
      <w:r>
        <w:t xml:space="preserve"> zu seyn/ und in solchem Buch deß Lebens ihre </w:t>
      </w:r>
      <w:proofErr w:type="spellStart"/>
      <w:r>
        <w:t>freude</w:t>
      </w:r>
      <w:proofErr w:type="spellEnd"/>
      <w:r>
        <w:t xml:space="preserve"> zu suchen/ so wird das geistliche Leben bey ihnen herrlich </w:t>
      </w:r>
      <w:proofErr w:type="spellStart"/>
      <w:r>
        <w:t>gestärcket</w:t>
      </w:r>
      <w:proofErr w:type="spellEnd"/>
      <w:r>
        <w:t xml:space="preserve">/ und sie zu </w:t>
      </w:r>
      <w:proofErr w:type="spellStart"/>
      <w:r>
        <w:t>gantz</w:t>
      </w:r>
      <w:proofErr w:type="spellEnd"/>
      <w:r>
        <w:t xml:space="preserve"> andern </w:t>
      </w:r>
      <w:proofErr w:type="spellStart"/>
      <w:r>
        <w:t>leuten</w:t>
      </w:r>
      <w:proofErr w:type="spellEnd"/>
      <w:r>
        <w:t xml:space="preserve"> werden. </w:t>
      </w:r>
    </w:p>
    <w:p w14:paraId="069F2830" w14:textId="77777777" w:rsidR="00F30817" w:rsidRDefault="00F30817" w:rsidP="00F30817">
      <w:pPr>
        <w:pStyle w:val="StandardWeb"/>
      </w:pPr>
      <w:r>
        <w:t xml:space="preserve">Und was hat doch unser sel. </w:t>
      </w:r>
      <w:proofErr w:type="spellStart"/>
      <w:r>
        <w:t>Lutherus</w:t>
      </w:r>
      <w:proofErr w:type="spellEnd"/>
      <w:r>
        <w:t xml:space="preserve"> </w:t>
      </w:r>
      <w:proofErr w:type="spellStart"/>
      <w:r>
        <w:t>eifferiger</w:t>
      </w:r>
      <w:proofErr w:type="spellEnd"/>
      <w:r>
        <w:t xml:space="preserve"> gesucht/ als die </w:t>
      </w:r>
      <w:proofErr w:type="spellStart"/>
      <w:r>
        <w:t>leute</w:t>
      </w:r>
      <w:proofErr w:type="spellEnd"/>
      <w:r>
        <w:t xml:space="preserve"> zu der </w:t>
      </w:r>
      <w:proofErr w:type="spellStart"/>
      <w:r>
        <w:t>fleissigen</w:t>
      </w:r>
      <w:proofErr w:type="spellEnd"/>
      <w:r>
        <w:t xml:space="preserve"> </w:t>
      </w:r>
      <w:proofErr w:type="spellStart"/>
      <w:r>
        <w:t>lesung</w:t>
      </w:r>
      <w:proofErr w:type="spellEnd"/>
      <w:r>
        <w:t xml:space="preserve"> der </w:t>
      </w:r>
      <w:proofErr w:type="spellStart"/>
      <w:r>
        <w:t>schrifft</w:t>
      </w:r>
      <w:proofErr w:type="spellEnd"/>
      <w:r>
        <w:t xml:space="preserve"> </w:t>
      </w:r>
      <w:proofErr w:type="spellStart"/>
      <w:r>
        <w:t>anzureitzen</w:t>
      </w:r>
      <w:proofErr w:type="spellEnd"/>
      <w:r>
        <w:t xml:space="preserve">. Also gar/ daß er auch fast </w:t>
      </w:r>
      <w:proofErr w:type="spellStart"/>
      <w:r>
        <w:t>bedenckens</w:t>
      </w:r>
      <w:proofErr w:type="spellEnd"/>
      <w:r>
        <w:t xml:space="preserve"> getragen/ seine Bücher </w:t>
      </w:r>
      <w:proofErr w:type="spellStart"/>
      <w:r>
        <w:t>außgehen</w:t>
      </w:r>
      <w:proofErr w:type="spellEnd"/>
      <w:r>
        <w:t xml:space="preserve"> zu lassen/ damit nicht </w:t>
      </w:r>
      <w:proofErr w:type="spellStart"/>
      <w:r>
        <w:t>dardurch</w:t>
      </w:r>
      <w:proofErr w:type="spellEnd"/>
      <w:r>
        <w:t xml:space="preserve"> die </w:t>
      </w:r>
      <w:proofErr w:type="spellStart"/>
      <w:r>
        <w:t>leute</w:t>
      </w:r>
      <w:proofErr w:type="spellEnd"/>
      <w:r>
        <w:t xml:space="preserve"> zu </w:t>
      </w:r>
      <w:proofErr w:type="spellStart"/>
      <w:r>
        <w:t>lesung</w:t>
      </w:r>
      <w:proofErr w:type="spellEnd"/>
      <w:r>
        <w:t xml:space="preserve"> der </w:t>
      </w:r>
      <w:proofErr w:type="spellStart"/>
      <w:r>
        <w:t>schrifft</w:t>
      </w:r>
      <w:proofErr w:type="spellEnd"/>
      <w:r>
        <w:t xml:space="preserve"> selbst träger möchten gemacht werden. seine </w:t>
      </w:r>
      <w:proofErr w:type="spellStart"/>
      <w:r>
        <w:t>wort</w:t>
      </w:r>
      <w:proofErr w:type="spellEnd"/>
      <w:r>
        <w:t xml:space="preserve"> lauten: Tom. 1. </w:t>
      </w:r>
      <w:proofErr w:type="spellStart"/>
      <w:r>
        <w:t>Altenb</w:t>
      </w:r>
      <w:proofErr w:type="spellEnd"/>
      <w:r>
        <w:t xml:space="preserve">. </w:t>
      </w:r>
      <w:proofErr w:type="spellStart"/>
      <w:r>
        <w:t>fol</w:t>
      </w:r>
      <w:proofErr w:type="spellEnd"/>
      <w:r>
        <w:t xml:space="preserve">. 6. a. Gern hätte ichs gesehen/ daß meine </w:t>
      </w:r>
      <w:proofErr w:type="spellStart"/>
      <w:r>
        <w:t>Bůcher</w:t>
      </w:r>
      <w:proofErr w:type="spellEnd"/>
      <w:r>
        <w:t xml:space="preserve"> </w:t>
      </w:r>
      <w:proofErr w:type="spellStart"/>
      <w:r>
        <w:t>allesampt</w:t>
      </w:r>
      <w:proofErr w:type="spellEnd"/>
      <w:r>
        <w:t xml:space="preserve"> wären </w:t>
      </w:r>
      <w:proofErr w:type="spellStart"/>
      <w:r>
        <w:t>dahinden</w:t>
      </w:r>
      <w:proofErr w:type="spellEnd"/>
      <w:r>
        <w:t xml:space="preserve"> blieben und untergangen/ und ist unter andern </w:t>
      </w:r>
      <w:proofErr w:type="spellStart"/>
      <w:r>
        <w:t>ursachen</w:t>
      </w:r>
      <w:proofErr w:type="spellEnd"/>
      <w:r>
        <w:t xml:space="preserve"> eine/ daß mir grauet für dem </w:t>
      </w:r>
      <w:proofErr w:type="spellStart"/>
      <w:r>
        <w:t>exempel</w:t>
      </w:r>
      <w:proofErr w:type="spellEnd"/>
      <w:r>
        <w:t xml:space="preserve">/ dann ich </w:t>
      </w:r>
      <w:proofErr w:type="spellStart"/>
      <w:r>
        <w:t>wol</w:t>
      </w:r>
      <w:proofErr w:type="spellEnd"/>
      <w:r>
        <w:t xml:space="preserve"> sehe/ was nutz es in der Kirchen geschafft ist/ da man hat </w:t>
      </w:r>
      <w:proofErr w:type="spellStart"/>
      <w:r>
        <w:t>ausser</w:t>
      </w:r>
      <w:proofErr w:type="spellEnd"/>
      <w:r>
        <w:t xml:space="preserve"> und neben der H. </w:t>
      </w:r>
      <w:proofErr w:type="spellStart"/>
      <w:r>
        <w:t>schrifft</w:t>
      </w:r>
      <w:proofErr w:type="spellEnd"/>
      <w:r>
        <w:t xml:space="preserve"> angefangen/ viel Bücher und </w:t>
      </w:r>
      <w:proofErr w:type="spellStart"/>
      <w:r>
        <w:t>grosse</w:t>
      </w:r>
      <w:proofErr w:type="spellEnd"/>
      <w:r>
        <w:t xml:space="preserve"> </w:t>
      </w:r>
      <w:proofErr w:type="spellStart"/>
      <w:r>
        <w:t>Bibliothecken</w:t>
      </w:r>
      <w:proofErr w:type="spellEnd"/>
      <w:r>
        <w:t xml:space="preserve"> zu </w:t>
      </w:r>
      <w:proofErr w:type="spellStart"/>
      <w:r>
        <w:t>samlen</w:t>
      </w:r>
      <w:proofErr w:type="spellEnd"/>
      <w:r>
        <w:t xml:space="preserve">/ sonderlich </w:t>
      </w:r>
      <w:proofErr w:type="spellStart"/>
      <w:r>
        <w:t>ohn</w:t>
      </w:r>
      <w:proofErr w:type="spellEnd"/>
      <w:r>
        <w:t xml:space="preserve"> allen unterscheid </w:t>
      </w:r>
      <w:proofErr w:type="spellStart"/>
      <w:r>
        <w:t>allerley</w:t>
      </w:r>
      <w:proofErr w:type="spellEnd"/>
      <w:r>
        <w:t xml:space="preserve"> </w:t>
      </w:r>
      <w:proofErr w:type="spellStart"/>
      <w:r>
        <w:t>Vätter</w:t>
      </w:r>
      <w:proofErr w:type="spellEnd"/>
      <w:r>
        <w:t xml:space="preserve">/ </w:t>
      </w:r>
      <w:proofErr w:type="spellStart"/>
      <w:r>
        <w:t>Concilia</w:t>
      </w:r>
      <w:proofErr w:type="spellEnd"/>
      <w:r>
        <w:t xml:space="preserve"> und Lehre </w:t>
      </w:r>
      <w:proofErr w:type="spellStart"/>
      <w:r>
        <w:t>auffzuraffen</w:t>
      </w:r>
      <w:proofErr w:type="spellEnd"/>
      <w:r>
        <w:t xml:space="preserve">. Damit nicht allein die edle zeit und </w:t>
      </w:r>
      <w:proofErr w:type="spellStart"/>
      <w:r>
        <w:t>studiren</w:t>
      </w:r>
      <w:proofErr w:type="spellEnd"/>
      <w:r>
        <w:t xml:space="preserve"> in der </w:t>
      </w:r>
      <w:proofErr w:type="spellStart"/>
      <w:r>
        <w:t>schrifft</w:t>
      </w:r>
      <w:proofErr w:type="spellEnd"/>
      <w:r>
        <w:t xml:space="preserve"> </w:t>
      </w:r>
      <w:proofErr w:type="spellStart"/>
      <w:r>
        <w:t>versaumet</w:t>
      </w:r>
      <w:proofErr w:type="spellEnd"/>
      <w:r>
        <w:t xml:space="preserve">/ sondern auch die reine </w:t>
      </w:r>
      <w:proofErr w:type="spellStart"/>
      <w:r>
        <w:t>erkanntnüß</w:t>
      </w:r>
      <w:proofErr w:type="spellEnd"/>
      <w:r>
        <w:t xml:space="preserve"> göttlichen </w:t>
      </w:r>
      <w:proofErr w:type="spellStart"/>
      <w:r>
        <w:t>worts</w:t>
      </w:r>
      <w:proofErr w:type="spellEnd"/>
      <w:r>
        <w:t xml:space="preserve"> endlich </w:t>
      </w:r>
      <w:proofErr w:type="spellStart"/>
      <w:r>
        <w:t>verlohren</w:t>
      </w:r>
      <w:proofErr w:type="spellEnd"/>
      <w:r>
        <w:t xml:space="preserve"> ist. Auch ist das unser </w:t>
      </w:r>
      <w:proofErr w:type="spellStart"/>
      <w:r>
        <w:t>meynung</w:t>
      </w:r>
      <w:proofErr w:type="spellEnd"/>
      <w:r>
        <w:t xml:space="preserve"> gewest/ da wir die Biblia selbst zu verdeutschen </w:t>
      </w:r>
      <w:proofErr w:type="spellStart"/>
      <w:r>
        <w:t>anfiengen</w:t>
      </w:r>
      <w:proofErr w:type="spellEnd"/>
      <w:r>
        <w:t xml:space="preserve">/ daß wir hofften/ es </w:t>
      </w:r>
      <w:proofErr w:type="spellStart"/>
      <w:r>
        <w:t>solte</w:t>
      </w:r>
      <w:proofErr w:type="spellEnd"/>
      <w:r>
        <w:t xml:space="preserve"> deß </w:t>
      </w:r>
      <w:proofErr w:type="spellStart"/>
      <w:r>
        <w:t>schreibens</w:t>
      </w:r>
      <w:proofErr w:type="spellEnd"/>
      <w:r>
        <w:t xml:space="preserve"> weniger/ und deß </w:t>
      </w:r>
      <w:proofErr w:type="spellStart"/>
      <w:r>
        <w:t>studirens</w:t>
      </w:r>
      <w:proofErr w:type="spellEnd"/>
      <w:r>
        <w:t xml:space="preserve"> und </w:t>
      </w:r>
      <w:proofErr w:type="spellStart"/>
      <w:r>
        <w:t>lesens</w:t>
      </w:r>
      <w:proofErr w:type="spellEnd"/>
      <w:r>
        <w:t xml:space="preserve"> in der </w:t>
      </w:r>
      <w:proofErr w:type="spellStart"/>
      <w:r>
        <w:t>schrifft</w:t>
      </w:r>
      <w:proofErr w:type="spellEnd"/>
      <w:r>
        <w:t xml:space="preserve"> mehr werden: dann auch alles </w:t>
      </w:r>
      <w:proofErr w:type="spellStart"/>
      <w:r>
        <w:t>ander</w:t>
      </w:r>
      <w:proofErr w:type="spellEnd"/>
      <w:r>
        <w:t xml:space="preserve"> schreiben in und zu der </w:t>
      </w:r>
      <w:proofErr w:type="spellStart"/>
      <w:r>
        <w:t>schrifft</w:t>
      </w:r>
      <w:proofErr w:type="spellEnd"/>
      <w:r>
        <w:t xml:space="preserve"> weisen soll: dann so gut </w:t>
      </w:r>
      <w:proofErr w:type="spellStart"/>
      <w:r>
        <w:t>werdens</w:t>
      </w:r>
      <w:proofErr w:type="spellEnd"/>
      <w:r>
        <w:t xml:space="preserve"> weder </w:t>
      </w:r>
      <w:proofErr w:type="spellStart"/>
      <w:r>
        <w:t>Concilia</w:t>
      </w:r>
      <w:proofErr w:type="spellEnd"/>
      <w:r>
        <w:t xml:space="preserve">, </w:t>
      </w:r>
      <w:proofErr w:type="spellStart"/>
      <w:r>
        <w:t>Vätter</w:t>
      </w:r>
      <w:proofErr w:type="spellEnd"/>
      <w:r>
        <w:t xml:space="preserve"> noch wir machen/ </w:t>
      </w:r>
      <w:proofErr w:type="spellStart"/>
      <w:r>
        <w:t>wanns</w:t>
      </w:r>
      <w:proofErr w:type="spellEnd"/>
      <w:r>
        <w:t xml:space="preserve"> aufs höhest und beste gerathen </w:t>
      </w:r>
      <w:proofErr w:type="spellStart"/>
      <w:r>
        <w:t>kan</w:t>
      </w:r>
      <w:proofErr w:type="spellEnd"/>
      <w:r>
        <w:t xml:space="preserve">/ als die H. </w:t>
      </w:r>
      <w:proofErr w:type="spellStart"/>
      <w:r>
        <w:t>schrifft</w:t>
      </w:r>
      <w:proofErr w:type="spellEnd"/>
      <w:r>
        <w:t xml:space="preserve">/ die </w:t>
      </w:r>
      <w:proofErr w:type="spellStart"/>
      <w:r>
        <w:t>GOtt</w:t>
      </w:r>
      <w:proofErr w:type="spellEnd"/>
      <w:r>
        <w:t xml:space="preserve"> selbst gemacht hat. Wer meine Bücher in dieser zeit ja haben wilder lasse sie ihm bey leib nicht seyn ein </w:t>
      </w:r>
      <w:proofErr w:type="spellStart"/>
      <w:r>
        <w:t>hindernüß</w:t>
      </w:r>
      <w:proofErr w:type="spellEnd"/>
      <w:r>
        <w:t xml:space="preserve"> die </w:t>
      </w:r>
      <w:proofErr w:type="spellStart"/>
      <w:r>
        <w:t>schrifft</w:t>
      </w:r>
      <w:proofErr w:type="spellEnd"/>
      <w:r>
        <w:t xml:space="preserve"> selbst zu </w:t>
      </w:r>
      <w:proofErr w:type="spellStart"/>
      <w:r>
        <w:t>studiren</w:t>
      </w:r>
      <w:proofErr w:type="spellEnd"/>
      <w:r>
        <w:t xml:space="preserve">/ u.s.w. Dergleichen auch </w:t>
      </w:r>
      <w:proofErr w:type="spellStart"/>
      <w:r>
        <w:t>anderwertlich</w:t>
      </w:r>
      <w:proofErr w:type="spellEnd"/>
      <w:r>
        <w:t xml:space="preserve"> bey ihm zu finden. </w:t>
      </w:r>
    </w:p>
    <w:p w14:paraId="22D5736F" w14:textId="77777777" w:rsidR="00F30817" w:rsidRDefault="00F30817" w:rsidP="00F30817">
      <w:pPr>
        <w:pStyle w:val="StandardWeb"/>
      </w:pPr>
      <w:r>
        <w:t xml:space="preserve">Wie nun eines der vornehmsten bösen stücke in dem </w:t>
      </w:r>
      <w:proofErr w:type="spellStart"/>
      <w:r>
        <w:t>Pabsthum</w:t>
      </w:r>
      <w:proofErr w:type="spellEnd"/>
      <w:r>
        <w:t xml:space="preserve"> gewest/ </w:t>
      </w:r>
      <w:proofErr w:type="spellStart"/>
      <w:r>
        <w:t>dardurch</w:t>
      </w:r>
      <w:proofErr w:type="spellEnd"/>
      <w:r>
        <w:t xml:space="preserve"> die </w:t>
      </w:r>
      <w:proofErr w:type="spellStart"/>
      <w:r>
        <w:t>Päbstliche</w:t>
      </w:r>
      <w:proofErr w:type="spellEnd"/>
      <w:r>
        <w:t xml:space="preserve"> </w:t>
      </w:r>
      <w:proofErr w:type="spellStart"/>
      <w:r>
        <w:t>stats</w:t>
      </w:r>
      <w:proofErr w:type="spellEnd"/>
      <w:r>
        <w:t xml:space="preserve"> </w:t>
      </w:r>
      <w:proofErr w:type="spellStart"/>
      <w:r>
        <w:t>ration</w:t>
      </w:r>
      <w:proofErr w:type="spellEnd"/>
      <w:r>
        <w:t xml:space="preserve"> sich befestiget/ die </w:t>
      </w:r>
      <w:proofErr w:type="spellStart"/>
      <w:r>
        <w:t>leute</w:t>
      </w:r>
      <w:proofErr w:type="spellEnd"/>
      <w:r>
        <w:t xml:space="preserve"> in </w:t>
      </w:r>
      <w:proofErr w:type="spellStart"/>
      <w:r>
        <w:t>unwissenheit</w:t>
      </w:r>
      <w:proofErr w:type="spellEnd"/>
      <w:r>
        <w:t xml:space="preserve">/ und also einen völligen </w:t>
      </w:r>
      <w:proofErr w:type="spellStart"/>
      <w:r>
        <w:t>gewalt</w:t>
      </w:r>
      <w:proofErr w:type="spellEnd"/>
      <w:r>
        <w:t xml:space="preserve"> über ihre gewissen zu behalten/ daß sie sie von </w:t>
      </w:r>
      <w:proofErr w:type="spellStart"/>
      <w:r>
        <w:t>lesung</w:t>
      </w:r>
      <w:proofErr w:type="spellEnd"/>
      <w:r>
        <w:t xml:space="preserve"> der Heiligen </w:t>
      </w:r>
      <w:proofErr w:type="spellStart"/>
      <w:r>
        <w:t>schrifft</w:t>
      </w:r>
      <w:proofErr w:type="spellEnd"/>
      <w:r>
        <w:t xml:space="preserve"> abgehalten/ und noch nach vermögen abhalten; hingegen wie ein </w:t>
      </w:r>
      <w:proofErr w:type="spellStart"/>
      <w:r>
        <w:t>grosses</w:t>
      </w:r>
      <w:proofErr w:type="spellEnd"/>
      <w:r>
        <w:t xml:space="preserve"> </w:t>
      </w:r>
      <w:proofErr w:type="spellStart"/>
      <w:r>
        <w:t>theil</w:t>
      </w:r>
      <w:proofErr w:type="spellEnd"/>
      <w:r>
        <w:t xml:space="preserve"> deß zwecks der </w:t>
      </w:r>
      <w:proofErr w:type="spellStart"/>
      <w:r>
        <w:t>theuren</w:t>
      </w:r>
      <w:proofErr w:type="spellEnd"/>
      <w:r>
        <w:t xml:space="preserve"> Reformation gewesen/ die </w:t>
      </w:r>
      <w:proofErr w:type="spellStart"/>
      <w:r>
        <w:t>leute</w:t>
      </w:r>
      <w:proofErr w:type="spellEnd"/>
      <w:r>
        <w:t xml:space="preserve"> zu dem Wort </w:t>
      </w:r>
      <w:proofErr w:type="spellStart"/>
      <w:r>
        <w:t>GOttes</w:t>
      </w:r>
      <w:proofErr w:type="spellEnd"/>
      <w:r>
        <w:t xml:space="preserve">/ so fast unter die </w:t>
      </w:r>
      <w:proofErr w:type="spellStart"/>
      <w:r>
        <w:t>banck</w:t>
      </w:r>
      <w:proofErr w:type="spellEnd"/>
      <w:r>
        <w:t xml:space="preserve"> verstecket gelegen/ wiederum zu bringen/ auch solches das </w:t>
      </w:r>
      <w:proofErr w:type="spellStart"/>
      <w:r>
        <w:t>kräfftigste</w:t>
      </w:r>
      <w:proofErr w:type="spellEnd"/>
      <w:r>
        <w:t xml:space="preserve"> mittel gewesen/ dadurch </w:t>
      </w:r>
      <w:proofErr w:type="spellStart"/>
      <w:r>
        <w:t>GOtt</w:t>
      </w:r>
      <w:proofErr w:type="spellEnd"/>
      <w:r>
        <w:t xml:space="preserve"> sein </w:t>
      </w:r>
      <w:proofErr w:type="spellStart"/>
      <w:r>
        <w:t>werck</w:t>
      </w:r>
      <w:proofErr w:type="spellEnd"/>
      <w:r>
        <w:t xml:space="preserve"> gesegnet/ also wird auch eben dieses das vornehmste mittel seyn/ da die Kirche wieder </w:t>
      </w:r>
      <w:proofErr w:type="spellStart"/>
      <w:r>
        <w:t>bedarff</w:t>
      </w:r>
      <w:proofErr w:type="spellEnd"/>
      <w:r>
        <w:t xml:space="preserve"> in bessern stand zu kommen/ daß der </w:t>
      </w:r>
      <w:proofErr w:type="spellStart"/>
      <w:r>
        <w:t>eckel</w:t>
      </w:r>
      <w:proofErr w:type="spellEnd"/>
      <w:r>
        <w:t xml:space="preserve"> der </w:t>
      </w:r>
      <w:proofErr w:type="spellStart"/>
      <w:r>
        <w:t>schrifft</w:t>
      </w:r>
      <w:proofErr w:type="spellEnd"/>
      <w:r>
        <w:t xml:space="preserve">/ so bey vielen ist/ oder die </w:t>
      </w:r>
      <w:proofErr w:type="spellStart"/>
      <w:r>
        <w:t>nachlässigkeit</w:t>
      </w:r>
      <w:proofErr w:type="spellEnd"/>
      <w:r>
        <w:t xml:space="preserve"> in derselben zu </w:t>
      </w:r>
      <w:proofErr w:type="spellStart"/>
      <w:r>
        <w:t>studiren</w:t>
      </w:r>
      <w:proofErr w:type="spellEnd"/>
      <w:r>
        <w:t xml:space="preserve">/ </w:t>
      </w:r>
      <w:proofErr w:type="spellStart"/>
      <w:r>
        <w:t>abgethan</w:t>
      </w:r>
      <w:proofErr w:type="spellEnd"/>
      <w:r>
        <w:t xml:space="preserve">/ und hingegen </w:t>
      </w:r>
      <w:proofErr w:type="spellStart"/>
      <w:r>
        <w:t>hertzlicher</w:t>
      </w:r>
      <w:proofErr w:type="spellEnd"/>
      <w:r>
        <w:t xml:space="preserve"> </w:t>
      </w:r>
      <w:proofErr w:type="spellStart"/>
      <w:r>
        <w:t>eiffer</w:t>
      </w:r>
      <w:proofErr w:type="spellEnd"/>
      <w:r>
        <w:t xml:space="preserve"> zu derselben erwecket werde. </w:t>
      </w:r>
    </w:p>
    <w:p w14:paraId="71BA336D" w14:textId="77777777" w:rsidR="00F30817" w:rsidRDefault="00F30817" w:rsidP="00F30817">
      <w:pPr>
        <w:pStyle w:val="StandardWeb"/>
      </w:pPr>
      <w:r>
        <w:t xml:space="preserve">Neben dem würde unser </w:t>
      </w:r>
      <w:proofErr w:type="spellStart"/>
      <w:r>
        <w:t>offt-erwehnte</w:t>
      </w:r>
      <w:proofErr w:type="spellEnd"/>
      <w:r>
        <w:t xml:space="preserve"> D. </w:t>
      </w:r>
      <w:proofErr w:type="spellStart"/>
      <w:r>
        <w:t>Lutherus</w:t>
      </w:r>
      <w:proofErr w:type="spellEnd"/>
      <w:r>
        <w:t xml:space="preserve"> noch ein anders/ zwar mit dem vorigen genau vereinbartes/ mittel vorschlagen/ welches </w:t>
      </w:r>
      <w:proofErr w:type="spellStart"/>
      <w:r>
        <w:t>jetzo</w:t>
      </w:r>
      <w:proofErr w:type="spellEnd"/>
      <w:r>
        <w:t xml:space="preserve"> das 2. seyn soll/ die </w:t>
      </w:r>
      <w:proofErr w:type="spellStart"/>
      <w:r>
        <w:t>auffrichtung</w:t>
      </w:r>
      <w:proofErr w:type="spellEnd"/>
      <w:r>
        <w:t xml:space="preserve"> und </w:t>
      </w:r>
      <w:proofErr w:type="spellStart"/>
      <w:r>
        <w:t>fleissige</w:t>
      </w:r>
      <w:proofErr w:type="spellEnd"/>
      <w:r>
        <w:t xml:space="preserve"> </w:t>
      </w:r>
      <w:proofErr w:type="spellStart"/>
      <w:r>
        <w:t>ůbung</w:t>
      </w:r>
      <w:proofErr w:type="spellEnd"/>
      <w:r>
        <w:t xml:space="preserve"> deß Geistlichen </w:t>
      </w:r>
      <w:proofErr w:type="spellStart"/>
      <w:r>
        <w:t>Priesterthums</w:t>
      </w:r>
      <w:proofErr w:type="spellEnd"/>
      <w:r>
        <w:t xml:space="preserve">. Niemand wird seyn/ der etwas </w:t>
      </w:r>
      <w:proofErr w:type="spellStart"/>
      <w:r>
        <w:t>fleissig</w:t>
      </w:r>
      <w:proofErr w:type="spellEnd"/>
      <w:r>
        <w:t xml:space="preserve"> in </w:t>
      </w:r>
      <w:proofErr w:type="spellStart"/>
      <w:r>
        <w:lastRenderedPageBreak/>
        <w:t>Lutheri</w:t>
      </w:r>
      <w:proofErr w:type="spellEnd"/>
      <w:r>
        <w:t xml:space="preserve"> </w:t>
      </w:r>
      <w:proofErr w:type="spellStart"/>
      <w:r>
        <w:t>schrifften</w:t>
      </w:r>
      <w:proofErr w:type="spellEnd"/>
      <w:r>
        <w:t xml:space="preserve"> gelesen/ der nicht beobachtet haben </w:t>
      </w:r>
      <w:proofErr w:type="spellStart"/>
      <w:r>
        <w:t>solte</w:t>
      </w:r>
      <w:proofErr w:type="spellEnd"/>
      <w:r>
        <w:t xml:space="preserve">/ mit was ernst der selige Mann solches Geistliche </w:t>
      </w:r>
      <w:proofErr w:type="spellStart"/>
      <w:r>
        <w:t>Priesterthum</w:t>
      </w:r>
      <w:proofErr w:type="spellEnd"/>
      <w:r>
        <w:t xml:space="preserve">/ da nicht nur der Prediger/ sondern alle Christen von ihrem Erlöser zu Priestern gemacht/ mit dem Heiligen Geist </w:t>
      </w:r>
      <w:proofErr w:type="spellStart"/>
      <w:r>
        <w:t>gesalbet</w:t>
      </w:r>
      <w:proofErr w:type="spellEnd"/>
      <w:r>
        <w:t xml:space="preserve">/ und zu geistlichen priesterlichen </w:t>
      </w:r>
      <w:proofErr w:type="spellStart"/>
      <w:r>
        <w:t>verrichtungen</w:t>
      </w:r>
      <w:proofErr w:type="spellEnd"/>
      <w:r>
        <w:t xml:space="preserve"> </w:t>
      </w:r>
      <w:proofErr w:type="spellStart"/>
      <w:r>
        <w:t>gewiedmet</w:t>
      </w:r>
      <w:proofErr w:type="spellEnd"/>
      <w:r>
        <w:t xml:space="preserve"> sind/ getrieben habe. Dann je Petrus 1/ 2/ 9. nicht mit den Predigern allein redet/ wo er sagt: </w:t>
      </w:r>
      <w:proofErr w:type="spellStart"/>
      <w:r>
        <w:t>Jhr</w:t>
      </w:r>
      <w:proofErr w:type="spellEnd"/>
      <w:r>
        <w:t xml:space="preserve"> aber seyd das </w:t>
      </w:r>
      <w:proofErr w:type="spellStart"/>
      <w:r>
        <w:t>außerwehlte</w:t>
      </w:r>
      <w:proofErr w:type="spellEnd"/>
      <w:r>
        <w:t xml:space="preserve"> Geschlecht/ das Königliche </w:t>
      </w:r>
      <w:proofErr w:type="spellStart"/>
      <w:r>
        <w:t>Priesterthum</w:t>
      </w:r>
      <w:proofErr w:type="spellEnd"/>
      <w:r>
        <w:t xml:space="preserve">/ das heilige </w:t>
      </w:r>
      <w:proofErr w:type="spellStart"/>
      <w:r>
        <w:t>Volck</w:t>
      </w:r>
      <w:proofErr w:type="spellEnd"/>
      <w:r>
        <w:t xml:space="preserve">/ das </w:t>
      </w:r>
      <w:proofErr w:type="spellStart"/>
      <w:r>
        <w:t>Volck</w:t>
      </w:r>
      <w:proofErr w:type="spellEnd"/>
      <w:r>
        <w:t xml:space="preserve"> deß </w:t>
      </w:r>
      <w:proofErr w:type="spellStart"/>
      <w:r>
        <w:t>Eigenthums</w:t>
      </w:r>
      <w:proofErr w:type="spellEnd"/>
      <w:r>
        <w:t xml:space="preserve">/ daß ihr verkündigen </w:t>
      </w:r>
      <w:proofErr w:type="spellStart"/>
      <w:r>
        <w:t>solt</w:t>
      </w:r>
      <w:proofErr w:type="spellEnd"/>
      <w:r>
        <w:t xml:space="preserve"> die </w:t>
      </w:r>
      <w:proofErr w:type="spellStart"/>
      <w:r>
        <w:t>tugend</w:t>
      </w:r>
      <w:proofErr w:type="spellEnd"/>
      <w:r>
        <w:t xml:space="preserve"> deß/ der euch </w:t>
      </w:r>
      <w:proofErr w:type="spellStart"/>
      <w:r>
        <w:t>beruffen</w:t>
      </w:r>
      <w:proofErr w:type="spellEnd"/>
      <w:r>
        <w:t xml:space="preserve"> hat von der </w:t>
      </w:r>
      <w:proofErr w:type="spellStart"/>
      <w:r>
        <w:t>finsternůß</w:t>
      </w:r>
      <w:proofErr w:type="spellEnd"/>
      <w:r>
        <w:t xml:space="preserve"> zu seinem wunderbaren </w:t>
      </w:r>
      <w:proofErr w:type="spellStart"/>
      <w:r>
        <w:t>liecht</w:t>
      </w:r>
      <w:proofErr w:type="spellEnd"/>
      <w:r>
        <w:t xml:space="preserve">. Wer </w:t>
      </w:r>
      <w:proofErr w:type="spellStart"/>
      <w:r>
        <w:t>außführlich</w:t>
      </w:r>
      <w:proofErr w:type="spellEnd"/>
      <w:r>
        <w:t xml:space="preserve"> solches unsers Lehrers </w:t>
      </w:r>
      <w:proofErr w:type="spellStart"/>
      <w:r>
        <w:t>meynung</w:t>
      </w:r>
      <w:proofErr w:type="spellEnd"/>
      <w:r>
        <w:t xml:space="preserve"> hiervon/ und was die priesterliche </w:t>
      </w:r>
      <w:proofErr w:type="spellStart"/>
      <w:r>
        <w:t>ämpter</w:t>
      </w:r>
      <w:proofErr w:type="spellEnd"/>
      <w:r>
        <w:t xml:space="preserve"> sey en/ vernehmen und lesen </w:t>
      </w:r>
      <w:proofErr w:type="spellStart"/>
      <w:r>
        <w:t>wil</w:t>
      </w:r>
      <w:proofErr w:type="spellEnd"/>
      <w:r>
        <w:t xml:space="preserve">/ der lese seine </w:t>
      </w:r>
      <w:proofErr w:type="spellStart"/>
      <w:r>
        <w:t>schrifft</w:t>
      </w:r>
      <w:proofErr w:type="spellEnd"/>
      <w:r>
        <w:t xml:space="preserve"> an die Böhmen/ wie man die Diener der Kirchen wählen und einsetzen soll/ so befindlich T. 2. </w:t>
      </w:r>
      <w:proofErr w:type="spellStart"/>
      <w:r>
        <w:t>Altenb</w:t>
      </w:r>
      <w:proofErr w:type="spellEnd"/>
      <w:r>
        <w:t xml:space="preserve">. vornehmlich vom </w:t>
      </w:r>
      <w:proofErr w:type="spellStart"/>
      <w:r>
        <w:t>Bl</w:t>
      </w:r>
      <w:proofErr w:type="spellEnd"/>
      <w:r>
        <w:t xml:space="preserve">. 501. u. folg. da wird er sehen wie stattlich erwiesen </w:t>
      </w:r>
      <w:proofErr w:type="spellStart"/>
      <w:r>
        <w:t>seye</w:t>
      </w:r>
      <w:proofErr w:type="spellEnd"/>
      <w:r>
        <w:t xml:space="preserve">/ daß allen Christen ins </w:t>
      </w:r>
      <w:proofErr w:type="spellStart"/>
      <w:r>
        <w:t>gesampt</w:t>
      </w:r>
      <w:proofErr w:type="spellEnd"/>
      <w:r>
        <w:t xml:space="preserve"> ohne unterscheid alle geistliche </w:t>
      </w:r>
      <w:proofErr w:type="spellStart"/>
      <w:r>
        <w:t>ämpter</w:t>
      </w:r>
      <w:proofErr w:type="spellEnd"/>
      <w:r>
        <w:t xml:space="preserve"> zu stehen/ ob </w:t>
      </w:r>
      <w:proofErr w:type="spellStart"/>
      <w:r>
        <w:t>wol</w:t>
      </w:r>
      <w:proofErr w:type="spellEnd"/>
      <w:r>
        <w:t xml:space="preserve"> deren ordentliche und </w:t>
      </w:r>
      <w:proofErr w:type="spellStart"/>
      <w:r>
        <w:t>offentliche</w:t>
      </w:r>
      <w:proofErr w:type="spellEnd"/>
      <w:r>
        <w:t xml:space="preserve"> </w:t>
      </w:r>
      <w:proofErr w:type="spellStart"/>
      <w:r>
        <w:t>verrichtung</w:t>
      </w:r>
      <w:proofErr w:type="spellEnd"/>
      <w:r>
        <w:t xml:space="preserve"> denen dazu bestellten Dienern anbefohlen ist/ unterdessen im fall der </w:t>
      </w:r>
      <w:proofErr w:type="spellStart"/>
      <w:r>
        <w:t>noht</w:t>
      </w:r>
      <w:proofErr w:type="spellEnd"/>
      <w:r>
        <w:t xml:space="preserve"> sie auch von andern verrichtet werden mögen: sonderlich aber diejenige/ welche </w:t>
      </w:r>
      <w:proofErr w:type="spellStart"/>
      <w:r>
        <w:t>nit</w:t>
      </w:r>
      <w:proofErr w:type="spellEnd"/>
      <w:r>
        <w:t xml:space="preserve"> zu den </w:t>
      </w:r>
      <w:proofErr w:type="spellStart"/>
      <w:r>
        <w:t>offentlichen</w:t>
      </w:r>
      <w:proofErr w:type="spellEnd"/>
      <w:r>
        <w:t xml:space="preserve"> </w:t>
      </w:r>
      <w:proofErr w:type="spellStart"/>
      <w:r>
        <w:t>verrichtungen</w:t>
      </w:r>
      <w:proofErr w:type="spellEnd"/>
      <w:r>
        <w:t xml:space="preserve"> gehören/ immerfort zu </w:t>
      </w:r>
      <w:proofErr w:type="spellStart"/>
      <w:r>
        <w:t>hauß</w:t>
      </w:r>
      <w:proofErr w:type="spellEnd"/>
      <w:r>
        <w:t xml:space="preserve"> und in dem gemeinen leben von allen getrieben werden sollen. </w:t>
      </w:r>
    </w:p>
    <w:p w14:paraId="0F53CF17" w14:textId="77777777" w:rsidR="00F30817" w:rsidRDefault="00F30817" w:rsidP="00F30817">
      <w:pPr>
        <w:pStyle w:val="StandardWeb"/>
      </w:pPr>
      <w:r>
        <w:t xml:space="preserve">Ja/ gleichwie dieses eine sonderbare </w:t>
      </w:r>
      <w:proofErr w:type="spellStart"/>
      <w:r>
        <w:t>list</w:t>
      </w:r>
      <w:proofErr w:type="spellEnd"/>
      <w:r>
        <w:t xml:space="preserve"> deß leidigen </w:t>
      </w:r>
      <w:proofErr w:type="spellStart"/>
      <w:r>
        <w:t>teuffels</w:t>
      </w:r>
      <w:proofErr w:type="spellEnd"/>
      <w:r>
        <w:t xml:space="preserve"> gewesen/ daß derselbe in dem </w:t>
      </w:r>
      <w:proofErr w:type="spellStart"/>
      <w:r>
        <w:t>Pabsthum</w:t>
      </w:r>
      <w:proofErr w:type="spellEnd"/>
      <w:r>
        <w:t xml:space="preserve"> es dahin gebracht/ daß alle solche geistliche </w:t>
      </w:r>
      <w:proofErr w:type="spellStart"/>
      <w:r>
        <w:t>ämpter</w:t>
      </w:r>
      <w:proofErr w:type="spellEnd"/>
      <w:r>
        <w:t xml:space="preserve"> allein der </w:t>
      </w:r>
      <w:proofErr w:type="spellStart"/>
      <w:r>
        <w:t>Clerisey</w:t>
      </w:r>
      <w:proofErr w:type="spellEnd"/>
      <w:r>
        <w:t xml:space="preserve"> (die ihnen auch daher </w:t>
      </w:r>
      <w:proofErr w:type="spellStart"/>
      <w:r>
        <w:t>hochmüthiger</w:t>
      </w:r>
      <w:proofErr w:type="spellEnd"/>
      <w:r>
        <w:t xml:space="preserve"> weise allein den </w:t>
      </w:r>
      <w:proofErr w:type="spellStart"/>
      <w:r>
        <w:t>namen</w:t>
      </w:r>
      <w:proofErr w:type="spellEnd"/>
      <w:r>
        <w:t xml:space="preserve"> der geistlichen/ so allen Christen in der that gemein ist/ zugemessen) heimgewiesen/ und die übrige Christen </w:t>
      </w:r>
      <w:proofErr w:type="spellStart"/>
      <w:r>
        <w:t>darvon</w:t>
      </w:r>
      <w:proofErr w:type="spellEnd"/>
      <w:r>
        <w:t xml:space="preserve"> </w:t>
      </w:r>
      <w:proofErr w:type="spellStart"/>
      <w:r>
        <w:t>außgeschlossen</w:t>
      </w:r>
      <w:proofErr w:type="spellEnd"/>
      <w:r>
        <w:t xml:space="preserve"> hat/ gleich ob gehörte denselben nicht zu/ in dem Wort deß Herrn </w:t>
      </w:r>
      <w:proofErr w:type="spellStart"/>
      <w:r>
        <w:t>fleissig</w:t>
      </w:r>
      <w:proofErr w:type="spellEnd"/>
      <w:r>
        <w:t xml:space="preserve"> zu </w:t>
      </w:r>
      <w:proofErr w:type="spellStart"/>
      <w:r>
        <w:t>studiren</w:t>
      </w:r>
      <w:proofErr w:type="spellEnd"/>
      <w:r>
        <w:t xml:space="preserve">/ vielweniger andere neben sich zu unterrichten/ zu vermahnen/ zu straffen/ zu trösten/ und das </w:t>
      </w:r>
      <w:proofErr w:type="spellStart"/>
      <w:r>
        <w:t>jenige</w:t>
      </w:r>
      <w:proofErr w:type="spellEnd"/>
      <w:r>
        <w:t xml:space="preserve"> privatim zu thun/ was zu dem Kirchendienst </w:t>
      </w:r>
      <w:proofErr w:type="spellStart"/>
      <w:r>
        <w:t>offentlich</w:t>
      </w:r>
      <w:proofErr w:type="spellEnd"/>
      <w:r>
        <w:t xml:space="preserve"> gehöret/ sondern es wären solches lauter dinge/ die an ihrem </w:t>
      </w:r>
      <w:proofErr w:type="spellStart"/>
      <w:r>
        <w:t>Ampt</w:t>
      </w:r>
      <w:proofErr w:type="spellEnd"/>
      <w:r>
        <w:t xml:space="preserve"> allein </w:t>
      </w:r>
      <w:proofErr w:type="spellStart"/>
      <w:r>
        <w:t>hiengen</w:t>
      </w:r>
      <w:proofErr w:type="spellEnd"/>
      <w:r>
        <w:t xml:space="preserve">. Womit sie erstlich die so genannte Leyen zu dem </w:t>
      </w:r>
      <w:proofErr w:type="spellStart"/>
      <w:r>
        <w:t>jenigen</w:t>
      </w:r>
      <w:proofErr w:type="spellEnd"/>
      <w:r>
        <w:t xml:space="preserve">/ was sie </w:t>
      </w:r>
      <w:proofErr w:type="spellStart"/>
      <w:r>
        <w:t>billich</w:t>
      </w:r>
      <w:proofErr w:type="spellEnd"/>
      <w:r>
        <w:t xml:space="preserve"> mit angehen </w:t>
      </w:r>
      <w:proofErr w:type="spellStart"/>
      <w:r>
        <w:t>solte</w:t>
      </w:r>
      <w:proofErr w:type="spellEnd"/>
      <w:r>
        <w:t xml:space="preserve">/ träg gemacht/ </w:t>
      </w:r>
      <w:proofErr w:type="spellStart"/>
      <w:r>
        <w:t>darauß</w:t>
      </w:r>
      <w:proofErr w:type="spellEnd"/>
      <w:r>
        <w:t xml:space="preserve"> eine schreckliche </w:t>
      </w:r>
      <w:proofErr w:type="spellStart"/>
      <w:r>
        <w:t>unwissenheit</w:t>
      </w:r>
      <w:proofErr w:type="spellEnd"/>
      <w:r>
        <w:t xml:space="preserve"> und </w:t>
      </w:r>
      <w:proofErr w:type="spellStart"/>
      <w:r>
        <w:t>auß</w:t>
      </w:r>
      <w:proofErr w:type="spellEnd"/>
      <w:r>
        <w:t xml:space="preserve"> derselben wildes wesen entstanden; Hingegen mochten die so </w:t>
      </w:r>
      <w:proofErr w:type="spellStart"/>
      <w:r>
        <w:t>genandte</w:t>
      </w:r>
      <w:proofErr w:type="spellEnd"/>
      <w:r>
        <w:t xml:space="preserve"> geistliche thun was sie </w:t>
      </w:r>
      <w:proofErr w:type="spellStart"/>
      <w:r>
        <w:t>wolten</w:t>
      </w:r>
      <w:proofErr w:type="spellEnd"/>
      <w:r>
        <w:t xml:space="preserve">/ da ihnen niemand in die karte sehen oder die geringste einrede thun </w:t>
      </w:r>
      <w:proofErr w:type="spellStart"/>
      <w:r>
        <w:t>dorffte</w:t>
      </w:r>
      <w:proofErr w:type="spellEnd"/>
      <w:r>
        <w:t xml:space="preserve">. </w:t>
      </w:r>
      <w:proofErr w:type="spellStart"/>
      <w:r>
        <w:t>Dahero</w:t>
      </w:r>
      <w:proofErr w:type="spellEnd"/>
      <w:r>
        <w:t xml:space="preserve"> dieses </w:t>
      </w:r>
      <w:proofErr w:type="spellStart"/>
      <w:r>
        <w:t>angemaste</w:t>
      </w:r>
      <w:proofErr w:type="spellEnd"/>
      <w:r>
        <w:t xml:space="preserve"> </w:t>
      </w:r>
      <w:proofErr w:type="spellStart"/>
      <w:r>
        <w:t>Monopolium</w:t>
      </w:r>
      <w:proofErr w:type="spellEnd"/>
      <w:r>
        <w:t xml:space="preserve"> deß geistlichen </w:t>
      </w:r>
      <w:proofErr w:type="spellStart"/>
      <w:r>
        <w:t>standes</w:t>
      </w:r>
      <w:proofErr w:type="spellEnd"/>
      <w:r>
        <w:t xml:space="preserve">/ </w:t>
      </w:r>
      <w:proofErr w:type="spellStart"/>
      <w:r>
        <w:t>nechst</w:t>
      </w:r>
      <w:proofErr w:type="spellEnd"/>
      <w:r>
        <w:t xml:space="preserve"> oben angedeuteter </w:t>
      </w:r>
      <w:proofErr w:type="spellStart"/>
      <w:r>
        <w:t>abhaltung</w:t>
      </w:r>
      <w:proofErr w:type="spellEnd"/>
      <w:r>
        <w:t xml:space="preserve"> von der </w:t>
      </w:r>
      <w:proofErr w:type="spellStart"/>
      <w:r>
        <w:t>schrifft</w:t>
      </w:r>
      <w:proofErr w:type="spellEnd"/>
      <w:r>
        <w:t xml:space="preserve"> in dem </w:t>
      </w:r>
      <w:proofErr w:type="spellStart"/>
      <w:r>
        <w:t>Pabstthumb</w:t>
      </w:r>
      <w:proofErr w:type="spellEnd"/>
      <w:r>
        <w:t xml:space="preserve"> eines der vornehmsten mittel ist/ damit das </w:t>
      </w:r>
      <w:proofErr w:type="spellStart"/>
      <w:r>
        <w:t>Päbstliche</w:t>
      </w:r>
      <w:proofErr w:type="spellEnd"/>
      <w:r>
        <w:t xml:space="preserve"> Rom seine </w:t>
      </w:r>
      <w:proofErr w:type="spellStart"/>
      <w:r>
        <w:t>gewalt</w:t>
      </w:r>
      <w:proofErr w:type="spellEnd"/>
      <w:r>
        <w:t xml:space="preserve"> über die arme Christen </w:t>
      </w:r>
      <w:proofErr w:type="spellStart"/>
      <w:r>
        <w:t>besteiffet</w:t>
      </w:r>
      <w:proofErr w:type="spellEnd"/>
      <w:r>
        <w:t xml:space="preserve"> hat/ und wo es noch platz hat/ </w:t>
      </w:r>
      <w:proofErr w:type="spellStart"/>
      <w:r>
        <w:t>bißher</w:t>
      </w:r>
      <w:proofErr w:type="spellEnd"/>
      <w:r>
        <w:t xml:space="preserve"> erhält. so konnte demselben nicht weher geschehen/ als daß in dem </w:t>
      </w:r>
      <w:proofErr w:type="spellStart"/>
      <w:r>
        <w:t>gegentheil</w:t>
      </w:r>
      <w:proofErr w:type="spellEnd"/>
      <w:r>
        <w:t xml:space="preserve"> von </w:t>
      </w:r>
      <w:proofErr w:type="spellStart"/>
      <w:r>
        <w:t>Luthero</w:t>
      </w:r>
      <w:proofErr w:type="spellEnd"/>
      <w:r>
        <w:t xml:space="preserve"> </w:t>
      </w:r>
      <w:proofErr w:type="spellStart"/>
      <w:r>
        <w:t>gezeiget</w:t>
      </w:r>
      <w:proofErr w:type="spellEnd"/>
      <w:r>
        <w:t xml:space="preserve"> würde/ wie zu den geistlichen </w:t>
      </w:r>
      <w:proofErr w:type="spellStart"/>
      <w:r>
        <w:t>ämptern</w:t>
      </w:r>
      <w:proofErr w:type="spellEnd"/>
      <w:r>
        <w:t>/ (</w:t>
      </w:r>
      <w:proofErr w:type="spellStart"/>
      <w:r>
        <w:t>obwol</w:t>
      </w:r>
      <w:proofErr w:type="spellEnd"/>
      <w:r>
        <w:t xml:space="preserve"> nicht </w:t>
      </w:r>
      <w:proofErr w:type="spellStart"/>
      <w:r>
        <w:t>deroselben</w:t>
      </w:r>
      <w:proofErr w:type="spellEnd"/>
      <w:r>
        <w:t xml:space="preserve"> </w:t>
      </w:r>
      <w:proofErr w:type="spellStart"/>
      <w:r>
        <w:t>offentlicher</w:t>
      </w:r>
      <w:proofErr w:type="spellEnd"/>
      <w:r>
        <w:t xml:space="preserve"> </w:t>
      </w:r>
      <w:proofErr w:type="spellStart"/>
      <w:r>
        <w:t>verwaltung</w:t>
      </w:r>
      <w:proofErr w:type="spellEnd"/>
      <w:r>
        <w:t xml:space="preserve">/ darzu die </w:t>
      </w:r>
      <w:proofErr w:type="spellStart"/>
      <w:r>
        <w:t>verordnung</w:t>
      </w:r>
      <w:proofErr w:type="spellEnd"/>
      <w:r>
        <w:t xml:space="preserve"> der in gleichem recht stehender gemeinde gehöret) alle Christen </w:t>
      </w:r>
      <w:proofErr w:type="spellStart"/>
      <w:r>
        <w:t>beruffen</w:t>
      </w:r>
      <w:proofErr w:type="spellEnd"/>
      <w:r>
        <w:t xml:space="preserve">/ und nicht nur befugt/ sondern wollen sie anders Christen seyn/ verbunden </w:t>
      </w:r>
      <w:proofErr w:type="spellStart"/>
      <w:r>
        <w:t>seyen</w:t>
      </w:r>
      <w:proofErr w:type="spellEnd"/>
      <w:r>
        <w:t xml:space="preserve">/ sich derselben anzunehmen. Daß </w:t>
      </w:r>
      <w:proofErr w:type="spellStart"/>
      <w:r>
        <w:t>nehmlich</w:t>
      </w:r>
      <w:proofErr w:type="spellEnd"/>
      <w:r>
        <w:t xml:space="preserve"> jeglicher Christ nicht nur selbst/ sich und was an ihm ist/ gebet/ </w:t>
      </w:r>
      <w:proofErr w:type="spellStart"/>
      <w:r>
        <w:t>dancksagung</w:t>
      </w:r>
      <w:proofErr w:type="spellEnd"/>
      <w:r>
        <w:t xml:space="preserve">/ gute </w:t>
      </w:r>
      <w:proofErr w:type="spellStart"/>
      <w:r>
        <w:t>werck</w:t>
      </w:r>
      <w:proofErr w:type="spellEnd"/>
      <w:r>
        <w:t xml:space="preserve">/ </w:t>
      </w:r>
      <w:proofErr w:type="spellStart"/>
      <w:r>
        <w:t>allmosen</w:t>
      </w:r>
      <w:proofErr w:type="spellEnd"/>
      <w:r>
        <w:t xml:space="preserve">/ rc. zu </w:t>
      </w:r>
      <w:proofErr w:type="spellStart"/>
      <w:r>
        <w:t>opffern</w:t>
      </w:r>
      <w:proofErr w:type="spellEnd"/>
      <w:r>
        <w:t xml:space="preserve">/ sondern in dem Wort deß Herrn emsig zu </w:t>
      </w:r>
      <w:proofErr w:type="spellStart"/>
      <w:r>
        <w:t>studiren</w:t>
      </w:r>
      <w:proofErr w:type="spellEnd"/>
      <w:r>
        <w:t xml:space="preserve">/ andere/ absonderlich seine </w:t>
      </w:r>
      <w:proofErr w:type="spellStart"/>
      <w:r>
        <w:t>haußgenossen</w:t>
      </w:r>
      <w:proofErr w:type="spellEnd"/>
      <w:r>
        <w:t xml:space="preserve">/ nach der </w:t>
      </w:r>
      <w:proofErr w:type="spellStart"/>
      <w:r>
        <w:t>gnade</w:t>
      </w:r>
      <w:proofErr w:type="spellEnd"/>
      <w:r>
        <w:t xml:space="preserve"> die ihm gegeben ist/ zu lehren/ zu straffen/ zu ermahnen/ zu bekehren/ zu erbauen/ ihr leben zu beobachten/ vor alle zu beten/ und vor ihre </w:t>
      </w:r>
      <w:proofErr w:type="spellStart"/>
      <w:r>
        <w:t>seligkeit</w:t>
      </w:r>
      <w:proofErr w:type="spellEnd"/>
      <w:r>
        <w:t xml:space="preserve"> nach </w:t>
      </w:r>
      <w:proofErr w:type="spellStart"/>
      <w:r>
        <w:t>müglichkeit</w:t>
      </w:r>
      <w:proofErr w:type="spellEnd"/>
      <w:r>
        <w:t xml:space="preserve"> zu sorgen gehalten </w:t>
      </w:r>
      <w:proofErr w:type="spellStart"/>
      <w:r>
        <w:t>seye</w:t>
      </w:r>
      <w:proofErr w:type="spellEnd"/>
      <w:r>
        <w:t xml:space="preserve">. Wo dieses den </w:t>
      </w:r>
      <w:proofErr w:type="spellStart"/>
      <w:r>
        <w:t>leuten</w:t>
      </w:r>
      <w:proofErr w:type="spellEnd"/>
      <w:r>
        <w:t xml:space="preserve"> erstlich gewiesen/ so wird </w:t>
      </w:r>
      <w:proofErr w:type="spellStart"/>
      <w:r>
        <w:t>darmit</w:t>
      </w:r>
      <w:proofErr w:type="spellEnd"/>
      <w:r>
        <w:t xml:space="preserve"> jeglicher so vielmehr acht </w:t>
      </w:r>
      <w:proofErr w:type="spellStart"/>
      <w:r>
        <w:t>auff</w:t>
      </w:r>
      <w:proofErr w:type="spellEnd"/>
      <w:r>
        <w:t xml:space="preserve"> sich geben/ und deß </w:t>
      </w:r>
      <w:proofErr w:type="spellStart"/>
      <w:r>
        <w:t>jenigen</w:t>
      </w:r>
      <w:proofErr w:type="spellEnd"/>
      <w:r>
        <w:t xml:space="preserve"> sich </w:t>
      </w:r>
      <w:proofErr w:type="spellStart"/>
      <w:r>
        <w:t>befleissen</w:t>
      </w:r>
      <w:proofErr w:type="spellEnd"/>
      <w:r>
        <w:t xml:space="preserve">/ was zu seiner und deß </w:t>
      </w:r>
      <w:proofErr w:type="spellStart"/>
      <w:r>
        <w:t>nebenmenschen</w:t>
      </w:r>
      <w:proofErr w:type="spellEnd"/>
      <w:r>
        <w:t xml:space="preserve"> </w:t>
      </w:r>
      <w:proofErr w:type="spellStart"/>
      <w:r>
        <w:t>erbauung</w:t>
      </w:r>
      <w:proofErr w:type="spellEnd"/>
      <w:r>
        <w:t xml:space="preserve"> gehörig. Dahingegen dieses alle </w:t>
      </w:r>
      <w:proofErr w:type="spellStart"/>
      <w:r>
        <w:t>sicherheit</w:t>
      </w:r>
      <w:proofErr w:type="spellEnd"/>
      <w:r>
        <w:t xml:space="preserve"> und </w:t>
      </w:r>
      <w:proofErr w:type="spellStart"/>
      <w:r>
        <w:t>trägheit</w:t>
      </w:r>
      <w:proofErr w:type="spellEnd"/>
      <w:r>
        <w:t xml:space="preserve"> macht/ wo solche Lehr nicht bekannt und getrieben wird/ daß niemand </w:t>
      </w:r>
      <w:proofErr w:type="spellStart"/>
      <w:r>
        <w:t>gedencket</w:t>
      </w:r>
      <w:proofErr w:type="spellEnd"/>
      <w:r>
        <w:t xml:space="preserve">/ daß ihn dergleichen angehe/ sondern jeglicher bildet sich ein/ gleich wie er zu seinem </w:t>
      </w:r>
      <w:proofErr w:type="spellStart"/>
      <w:r>
        <w:t>Ampt</w:t>
      </w:r>
      <w:proofErr w:type="spellEnd"/>
      <w:r>
        <w:t xml:space="preserve">/ Handel/ </w:t>
      </w:r>
      <w:proofErr w:type="spellStart"/>
      <w:r>
        <w:t>Handwerck</w:t>
      </w:r>
      <w:proofErr w:type="spellEnd"/>
      <w:r>
        <w:t xml:space="preserve"> und dergleichen </w:t>
      </w:r>
      <w:proofErr w:type="spellStart"/>
      <w:r>
        <w:t>beruffen</w:t>
      </w:r>
      <w:proofErr w:type="spellEnd"/>
      <w:r>
        <w:t xml:space="preserve">/ darzu der Pfarrer nicht </w:t>
      </w:r>
      <w:proofErr w:type="spellStart"/>
      <w:r>
        <w:t>beruffen</w:t>
      </w:r>
      <w:proofErr w:type="spellEnd"/>
      <w:r>
        <w:t xml:space="preserve"> ist/ und solche nicht treibet/ so </w:t>
      </w:r>
      <w:proofErr w:type="spellStart"/>
      <w:r>
        <w:t>seye</w:t>
      </w:r>
      <w:proofErr w:type="spellEnd"/>
      <w:r>
        <w:t xml:space="preserve"> hingegen der Pfarrer zu den geistlichen </w:t>
      </w:r>
      <w:proofErr w:type="spellStart"/>
      <w:r>
        <w:t>verrichtungen</w:t>
      </w:r>
      <w:proofErr w:type="spellEnd"/>
      <w:r>
        <w:t xml:space="preserve">/ der </w:t>
      </w:r>
      <w:proofErr w:type="spellStart"/>
      <w:r>
        <w:t>handlung</w:t>
      </w:r>
      <w:proofErr w:type="spellEnd"/>
      <w:r>
        <w:t xml:space="preserve"> deß Göttlichen Worts/ beten/ </w:t>
      </w:r>
      <w:proofErr w:type="spellStart"/>
      <w:r>
        <w:t>studiren</w:t>
      </w:r>
      <w:proofErr w:type="spellEnd"/>
      <w:r>
        <w:t xml:space="preserve">/ lehren/ vermahnen/ trösten/ straffen/ und s. f. </w:t>
      </w:r>
      <w:proofErr w:type="spellStart"/>
      <w:r>
        <w:t>dermassen</w:t>
      </w:r>
      <w:proofErr w:type="spellEnd"/>
      <w:r>
        <w:t xml:space="preserve"> allein </w:t>
      </w:r>
      <w:proofErr w:type="spellStart"/>
      <w:r>
        <w:t>beruffen</w:t>
      </w:r>
      <w:proofErr w:type="spellEnd"/>
      <w:r>
        <w:t xml:space="preserve">/ daß andere sich nichts </w:t>
      </w:r>
      <w:proofErr w:type="spellStart"/>
      <w:r>
        <w:t>darumb</w:t>
      </w:r>
      <w:proofErr w:type="spellEnd"/>
      <w:r>
        <w:t xml:space="preserve"> zu bekümmern hätten/ ja </w:t>
      </w:r>
      <w:proofErr w:type="spellStart"/>
      <w:r>
        <w:t>wol</w:t>
      </w:r>
      <w:proofErr w:type="spellEnd"/>
      <w:r>
        <w:t xml:space="preserve"> dem Pfarrer in sein </w:t>
      </w:r>
      <w:proofErr w:type="spellStart"/>
      <w:r>
        <w:t>Ampt</w:t>
      </w:r>
      <w:proofErr w:type="spellEnd"/>
      <w:r>
        <w:t xml:space="preserve"> griffen/ wo sie </w:t>
      </w:r>
      <w:proofErr w:type="spellStart"/>
      <w:r>
        <w:t>einigerley</w:t>
      </w:r>
      <w:proofErr w:type="spellEnd"/>
      <w:r>
        <w:t xml:space="preserve"> </w:t>
      </w:r>
      <w:proofErr w:type="spellStart"/>
      <w:r>
        <w:t>massen</w:t>
      </w:r>
      <w:proofErr w:type="spellEnd"/>
      <w:r>
        <w:t xml:space="preserve"> damit </w:t>
      </w:r>
      <w:proofErr w:type="spellStart"/>
      <w:r>
        <w:t>umbgiengen</w:t>
      </w:r>
      <w:proofErr w:type="spellEnd"/>
      <w:r>
        <w:t xml:space="preserve">: geschweige dann/ daß sie auch selbst </w:t>
      </w:r>
      <w:proofErr w:type="spellStart"/>
      <w:r>
        <w:t>auff</w:t>
      </w:r>
      <w:proofErr w:type="spellEnd"/>
      <w:r>
        <w:t xml:space="preserve"> den Pfarrer mit </w:t>
      </w:r>
      <w:proofErr w:type="spellStart"/>
      <w:r>
        <w:t>achtung</w:t>
      </w:r>
      <w:proofErr w:type="spellEnd"/>
      <w:r>
        <w:t xml:space="preserve"> geben/ und wo er säumig ist ihn selbst brüderlich </w:t>
      </w:r>
      <w:r>
        <w:lastRenderedPageBreak/>
        <w:t xml:space="preserve">vermahnen/ ins </w:t>
      </w:r>
      <w:proofErr w:type="spellStart"/>
      <w:r>
        <w:t>gesampt</w:t>
      </w:r>
      <w:proofErr w:type="spellEnd"/>
      <w:r>
        <w:t xml:space="preserve"> aber in allem diesem ihm an die </w:t>
      </w:r>
      <w:proofErr w:type="spellStart"/>
      <w:r>
        <w:t>hand</w:t>
      </w:r>
      <w:proofErr w:type="spellEnd"/>
      <w:r>
        <w:t xml:space="preserve"> gehen </w:t>
      </w:r>
      <w:proofErr w:type="spellStart"/>
      <w:r>
        <w:t>solten</w:t>
      </w:r>
      <w:proofErr w:type="spellEnd"/>
      <w:r>
        <w:t xml:space="preserve">. Dann so gar wird durch den ordentlichen gebrauch dieses </w:t>
      </w:r>
      <w:proofErr w:type="spellStart"/>
      <w:r>
        <w:t>Priesterthums</w:t>
      </w:r>
      <w:proofErr w:type="spellEnd"/>
      <w:r>
        <w:t xml:space="preserve"> dem Predig-</w:t>
      </w:r>
      <w:proofErr w:type="spellStart"/>
      <w:r>
        <w:t>ampt</w:t>
      </w:r>
      <w:proofErr w:type="spellEnd"/>
      <w:r>
        <w:t xml:space="preserve"> kein </w:t>
      </w:r>
      <w:proofErr w:type="spellStart"/>
      <w:r>
        <w:t>eintrag</w:t>
      </w:r>
      <w:proofErr w:type="spellEnd"/>
      <w:r>
        <w:t xml:space="preserve"> gethan/ daß vielmehr dieses eine der vornehmsten </w:t>
      </w:r>
      <w:proofErr w:type="spellStart"/>
      <w:r>
        <w:t>ursachen</w:t>
      </w:r>
      <w:proofErr w:type="spellEnd"/>
      <w:r>
        <w:t xml:space="preserve"> ist/ </w:t>
      </w:r>
      <w:proofErr w:type="spellStart"/>
      <w:r>
        <w:t>warumb</w:t>
      </w:r>
      <w:proofErr w:type="spellEnd"/>
      <w:r>
        <w:t xml:space="preserve"> das </w:t>
      </w:r>
      <w:proofErr w:type="spellStart"/>
      <w:r>
        <w:t>Predigampt</w:t>
      </w:r>
      <w:proofErr w:type="spellEnd"/>
      <w:r>
        <w:t xml:space="preserve"> nicht alles das/ was </w:t>
      </w:r>
      <w:proofErr w:type="spellStart"/>
      <w:r>
        <w:t>billich</w:t>
      </w:r>
      <w:proofErr w:type="spellEnd"/>
      <w:r>
        <w:t xml:space="preserve"> seyn </w:t>
      </w:r>
      <w:proofErr w:type="spellStart"/>
      <w:r>
        <w:t>solte</w:t>
      </w:r>
      <w:proofErr w:type="spellEnd"/>
      <w:r>
        <w:t xml:space="preserve">/ </w:t>
      </w:r>
      <w:proofErr w:type="spellStart"/>
      <w:r>
        <w:t>auß</w:t>
      </w:r>
      <w:proofErr w:type="spellEnd"/>
      <w:r>
        <w:t xml:space="preserve">- und zu </w:t>
      </w:r>
      <w:proofErr w:type="spellStart"/>
      <w:r>
        <w:t>werck</w:t>
      </w:r>
      <w:proofErr w:type="spellEnd"/>
      <w:r>
        <w:t xml:space="preserve"> richten </w:t>
      </w:r>
      <w:proofErr w:type="spellStart"/>
      <w:r>
        <w:t>kan</w:t>
      </w:r>
      <w:proofErr w:type="spellEnd"/>
      <w:r>
        <w:t xml:space="preserve">/ weil es ohne die </w:t>
      </w:r>
      <w:proofErr w:type="spellStart"/>
      <w:r>
        <w:t>hülffe</w:t>
      </w:r>
      <w:proofErr w:type="spellEnd"/>
      <w:r>
        <w:t xml:space="preserve"> deß gemeinen </w:t>
      </w:r>
      <w:proofErr w:type="spellStart"/>
      <w:r>
        <w:t>Priesterthums</w:t>
      </w:r>
      <w:proofErr w:type="spellEnd"/>
      <w:r>
        <w:t xml:space="preserve"> zu schwach/ und ein Mann nicht </w:t>
      </w:r>
      <w:proofErr w:type="spellStart"/>
      <w:r>
        <w:t>gnug</w:t>
      </w:r>
      <w:proofErr w:type="spellEnd"/>
      <w:r>
        <w:t xml:space="preserve"> ist/ bey so vielen/ als etwa einem gemeiniglich in seiner </w:t>
      </w:r>
      <w:proofErr w:type="spellStart"/>
      <w:r>
        <w:t>seelen</w:t>
      </w:r>
      <w:proofErr w:type="spellEnd"/>
      <w:r>
        <w:t xml:space="preserve"> sorg anvertrauet werden/ das </w:t>
      </w:r>
      <w:proofErr w:type="spellStart"/>
      <w:r>
        <w:t>jenige</w:t>
      </w:r>
      <w:proofErr w:type="spellEnd"/>
      <w:r>
        <w:t xml:space="preserve"> </w:t>
      </w:r>
      <w:proofErr w:type="spellStart"/>
      <w:r>
        <w:t>außzurichten</w:t>
      </w:r>
      <w:proofErr w:type="spellEnd"/>
      <w:r>
        <w:t xml:space="preserve">/ was zu der </w:t>
      </w:r>
      <w:proofErr w:type="spellStart"/>
      <w:r>
        <w:t>erbauung</w:t>
      </w:r>
      <w:proofErr w:type="spellEnd"/>
      <w:r>
        <w:t xml:space="preserve"> nöthig ist. Wo aber die Priester ihr </w:t>
      </w:r>
      <w:proofErr w:type="spellStart"/>
      <w:r>
        <w:t>ampt</w:t>
      </w:r>
      <w:proofErr w:type="spellEnd"/>
      <w:r>
        <w:t xml:space="preserve"> thun/ da hat der Prediger als ihr </w:t>
      </w:r>
      <w:proofErr w:type="spellStart"/>
      <w:r>
        <w:t>Director</w:t>
      </w:r>
      <w:proofErr w:type="spellEnd"/>
      <w:r>
        <w:t xml:space="preserve"> und ältester Bruder eine stattliche </w:t>
      </w:r>
      <w:proofErr w:type="spellStart"/>
      <w:r>
        <w:t>hülffe</w:t>
      </w:r>
      <w:proofErr w:type="spellEnd"/>
      <w:r>
        <w:t xml:space="preserve"> in seinem </w:t>
      </w:r>
      <w:proofErr w:type="spellStart"/>
      <w:r>
        <w:t>Ampt</w:t>
      </w:r>
      <w:proofErr w:type="spellEnd"/>
      <w:r>
        <w:t xml:space="preserve"> und dessen so </w:t>
      </w:r>
      <w:proofErr w:type="spellStart"/>
      <w:r>
        <w:t>offentlich</w:t>
      </w:r>
      <w:proofErr w:type="spellEnd"/>
      <w:r>
        <w:t xml:space="preserve">-als absonderlichen </w:t>
      </w:r>
      <w:proofErr w:type="spellStart"/>
      <w:r>
        <w:t>verrichtungen</w:t>
      </w:r>
      <w:proofErr w:type="spellEnd"/>
      <w:r>
        <w:t xml:space="preserve">/ und wird ihm die last nicht zu </w:t>
      </w:r>
      <w:proofErr w:type="spellStart"/>
      <w:r>
        <w:t>schwehr</w:t>
      </w:r>
      <w:proofErr w:type="spellEnd"/>
      <w:r>
        <w:t xml:space="preserve">. </w:t>
      </w:r>
    </w:p>
    <w:p w14:paraId="1D3C6DD0" w14:textId="77777777" w:rsidR="00F30817" w:rsidRDefault="00F30817" w:rsidP="00F30817">
      <w:pPr>
        <w:pStyle w:val="StandardWeb"/>
      </w:pPr>
      <w:proofErr w:type="spellStart"/>
      <w:r>
        <w:t>Weßwegen</w:t>
      </w:r>
      <w:proofErr w:type="spellEnd"/>
      <w:r>
        <w:t xml:space="preserve"> hieran auch weiter zu </w:t>
      </w:r>
      <w:proofErr w:type="spellStart"/>
      <w:r>
        <w:t>gedencken</w:t>
      </w:r>
      <w:proofErr w:type="spellEnd"/>
      <w:r>
        <w:t xml:space="preserve"> wäre/ wie nicht nur solche </w:t>
      </w:r>
      <w:proofErr w:type="spellStart"/>
      <w:r>
        <w:t>Materi</w:t>
      </w:r>
      <w:proofErr w:type="spellEnd"/>
      <w:r>
        <w:t xml:space="preserve">/ die fast nach </w:t>
      </w:r>
      <w:proofErr w:type="spellStart"/>
      <w:r>
        <w:t>Lutheri</w:t>
      </w:r>
      <w:proofErr w:type="spellEnd"/>
      <w:r>
        <w:t xml:space="preserve"> </w:t>
      </w:r>
      <w:proofErr w:type="spellStart"/>
      <w:r>
        <w:t>zeiten</w:t>
      </w:r>
      <w:proofErr w:type="spellEnd"/>
      <w:r>
        <w:t xml:space="preserve"> nicht so vielmehr getrieben worden/ den </w:t>
      </w:r>
      <w:proofErr w:type="spellStart"/>
      <w:r>
        <w:t>leuten</w:t>
      </w:r>
      <w:proofErr w:type="spellEnd"/>
      <w:r>
        <w:t xml:space="preserve"> bekannter gemacht (darzu Herrn Joh. </w:t>
      </w:r>
      <w:proofErr w:type="spellStart"/>
      <w:r>
        <w:t>Vielitz</w:t>
      </w:r>
      <w:proofErr w:type="spellEnd"/>
      <w:r>
        <w:t xml:space="preserve">/ gottselige Predigten hiervon sehr dienlich) sondern auch erwogen würde/ wie die </w:t>
      </w:r>
      <w:proofErr w:type="spellStart"/>
      <w:r>
        <w:t>sache</w:t>
      </w:r>
      <w:proofErr w:type="spellEnd"/>
      <w:r>
        <w:t xml:space="preserve"> in bessere </w:t>
      </w:r>
      <w:proofErr w:type="spellStart"/>
      <w:r>
        <w:t>übung</w:t>
      </w:r>
      <w:proofErr w:type="spellEnd"/>
      <w:r>
        <w:t xml:space="preserve"> gebracht werden möchte: wozu auch der vorige </w:t>
      </w:r>
      <w:proofErr w:type="spellStart"/>
      <w:r>
        <w:t>vorschlag</w:t>
      </w:r>
      <w:proofErr w:type="spellEnd"/>
      <w:r>
        <w:t xml:space="preserve"> einer einführenden </w:t>
      </w:r>
      <w:proofErr w:type="spellStart"/>
      <w:r>
        <w:t>übung</w:t>
      </w:r>
      <w:proofErr w:type="spellEnd"/>
      <w:r>
        <w:t xml:space="preserve"> zu </w:t>
      </w:r>
      <w:proofErr w:type="spellStart"/>
      <w:r>
        <w:t>lesung</w:t>
      </w:r>
      <w:proofErr w:type="spellEnd"/>
      <w:r>
        <w:t xml:space="preserve"> und verstand der </w:t>
      </w:r>
      <w:proofErr w:type="spellStart"/>
      <w:r>
        <w:t>schrifft</w:t>
      </w:r>
      <w:proofErr w:type="spellEnd"/>
      <w:r>
        <w:t xml:space="preserve"> nicht </w:t>
      </w:r>
      <w:proofErr w:type="spellStart"/>
      <w:r>
        <w:t>wenigs</w:t>
      </w:r>
      <w:proofErr w:type="spellEnd"/>
      <w:r>
        <w:t xml:space="preserve"> thun möchte. Meines wenigen </w:t>
      </w:r>
      <w:proofErr w:type="spellStart"/>
      <w:r>
        <w:t>orts</w:t>
      </w:r>
      <w:proofErr w:type="spellEnd"/>
      <w:r>
        <w:t xml:space="preserve"> halte ich mich </w:t>
      </w:r>
      <w:proofErr w:type="spellStart"/>
      <w:r>
        <w:t>gantz</w:t>
      </w:r>
      <w:proofErr w:type="spellEnd"/>
      <w:r>
        <w:t xml:space="preserve"> versichert/ wo nur in jeglicher Gemeinde unterschiedliche zu diesen </w:t>
      </w:r>
      <w:proofErr w:type="spellStart"/>
      <w:r>
        <w:t>beyden</w:t>
      </w:r>
      <w:proofErr w:type="spellEnd"/>
      <w:r>
        <w:t xml:space="preserve"> stücken/ </w:t>
      </w:r>
      <w:proofErr w:type="spellStart"/>
      <w:r>
        <w:t>fleissiger</w:t>
      </w:r>
      <w:proofErr w:type="spellEnd"/>
      <w:r>
        <w:t xml:space="preserve"> </w:t>
      </w:r>
      <w:proofErr w:type="spellStart"/>
      <w:r>
        <w:t>handlung</w:t>
      </w:r>
      <w:proofErr w:type="spellEnd"/>
      <w:r>
        <w:t xml:space="preserve"> Göttlichen Worts und ihrer priesterlichen Pflichten/ gleichwie in andern stücken also vornehmlich in der brüderlichen </w:t>
      </w:r>
      <w:proofErr w:type="spellStart"/>
      <w:r>
        <w:t>vermahnung</w:t>
      </w:r>
      <w:proofErr w:type="spellEnd"/>
      <w:r>
        <w:t xml:space="preserve"> und </w:t>
      </w:r>
      <w:proofErr w:type="spellStart"/>
      <w:r>
        <w:t>bestraffung</w:t>
      </w:r>
      <w:proofErr w:type="spellEnd"/>
      <w:r>
        <w:t xml:space="preserve"> (die fast </w:t>
      </w:r>
      <w:proofErr w:type="spellStart"/>
      <w:r>
        <w:t>gantz</w:t>
      </w:r>
      <w:proofErr w:type="spellEnd"/>
      <w:r>
        <w:t xml:space="preserve"> unter uns verloschen/ aber </w:t>
      </w:r>
      <w:proofErr w:type="spellStart"/>
      <w:r>
        <w:t>billich</w:t>
      </w:r>
      <w:proofErr w:type="spellEnd"/>
      <w:r>
        <w:t xml:space="preserve"> ernstlich getrieben/ und von den Predigern die </w:t>
      </w:r>
      <w:proofErr w:type="spellStart"/>
      <w:r>
        <w:t>jenige</w:t>
      </w:r>
      <w:proofErr w:type="spellEnd"/>
      <w:r>
        <w:t xml:space="preserve">/ so </w:t>
      </w:r>
      <w:proofErr w:type="spellStart"/>
      <w:r>
        <w:t>deßwegen</w:t>
      </w:r>
      <w:proofErr w:type="spellEnd"/>
      <w:r>
        <w:t xml:space="preserve"> etwa </w:t>
      </w:r>
      <w:proofErr w:type="spellStart"/>
      <w:r>
        <w:t>leyden</w:t>
      </w:r>
      <w:proofErr w:type="spellEnd"/>
      <w:r>
        <w:t xml:space="preserve"> müssen/ nach vermögen </w:t>
      </w:r>
      <w:proofErr w:type="spellStart"/>
      <w:r>
        <w:t>geschützet</w:t>
      </w:r>
      <w:proofErr w:type="spellEnd"/>
      <w:r>
        <w:t xml:space="preserve"> werden </w:t>
      </w:r>
      <w:proofErr w:type="spellStart"/>
      <w:r>
        <w:t>solten</w:t>
      </w:r>
      <w:proofErr w:type="spellEnd"/>
      <w:r>
        <w:t xml:space="preserve">) gebracht werden möchten/ so würde ein </w:t>
      </w:r>
      <w:proofErr w:type="spellStart"/>
      <w:r>
        <w:t>grosses</w:t>
      </w:r>
      <w:proofErr w:type="spellEnd"/>
      <w:r>
        <w:t xml:space="preserve"> gethan und gewonnen seyn/ daß </w:t>
      </w:r>
      <w:proofErr w:type="spellStart"/>
      <w:r>
        <w:t>nachmahl</w:t>
      </w:r>
      <w:proofErr w:type="spellEnd"/>
      <w:r>
        <w:t xml:space="preserve"> immer mehr und mehrere gewonnen/ und endlich die Kirche </w:t>
      </w:r>
      <w:proofErr w:type="spellStart"/>
      <w:r>
        <w:t>mercklich</w:t>
      </w:r>
      <w:proofErr w:type="spellEnd"/>
      <w:r>
        <w:t xml:space="preserve"> gebessert würde. </w:t>
      </w:r>
    </w:p>
    <w:p w14:paraId="324D90D7" w14:textId="77777777" w:rsidR="00F30817" w:rsidRDefault="00F30817" w:rsidP="00F30817">
      <w:pPr>
        <w:pStyle w:val="StandardWeb"/>
      </w:pPr>
      <w:r>
        <w:t xml:space="preserve">Zu diesen stücken gehöret auch 3. daß man den </w:t>
      </w:r>
      <w:proofErr w:type="spellStart"/>
      <w:r>
        <w:t>leuten</w:t>
      </w:r>
      <w:proofErr w:type="spellEnd"/>
      <w:r>
        <w:t xml:space="preserve"> </w:t>
      </w:r>
      <w:proofErr w:type="spellStart"/>
      <w:r>
        <w:t>wol</w:t>
      </w:r>
      <w:proofErr w:type="spellEnd"/>
      <w:r>
        <w:t xml:space="preserve"> einbilde/ und sie bald dahin </w:t>
      </w:r>
      <w:proofErr w:type="spellStart"/>
      <w:r>
        <w:t>gewehne</w:t>
      </w:r>
      <w:proofErr w:type="spellEnd"/>
      <w:r>
        <w:t xml:space="preserve">/ zu glauben/ daß es mit dem wissen in dem Christenthum </w:t>
      </w:r>
      <w:proofErr w:type="spellStart"/>
      <w:r>
        <w:t>durchauß</w:t>
      </w:r>
      <w:proofErr w:type="spellEnd"/>
      <w:r>
        <w:t xml:space="preserve"> nicht </w:t>
      </w:r>
      <w:proofErr w:type="spellStart"/>
      <w:r>
        <w:t>gnug</w:t>
      </w:r>
      <w:proofErr w:type="spellEnd"/>
      <w:r>
        <w:t xml:space="preserve"> </w:t>
      </w:r>
      <w:proofErr w:type="spellStart"/>
      <w:r>
        <w:t>seye</w:t>
      </w:r>
      <w:proofErr w:type="spellEnd"/>
      <w:r>
        <w:t xml:space="preserve">/ sondern es vielmehr in der praxi bestehe: sonderlich aber unser lieber Heyland zum </w:t>
      </w:r>
      <w:proofErr w:type="spellStart"/>
      <w:r>
        <w:t>öfftern</w:t>
      </w:r>
      <w:proofErr w:type="spellEnd"/>
      <w:r>
        <w:t xml:space="preserve"> uns die Liebe als das rechte </w:t>
      </w:r>
      <w:proofErr w:type="spellStart"/>
      <w:r>
        <w:t>kennzeichen</w:t>
      </w:r>
      <w:proofErr w:type="spellEnd"/>
      <w:r>
        <w:t xml:space="preserve"> seiner Jünger anbefohlen habe/ Johan. 14/ 34. 35. </w:t>
      </w:r>
      <w:proofErr w:type="spellStart"/>
      <w:r>
        <w:t>cap</w:t>
      </w:r>
      <w:proofErr w:type="spellEnd"/>
      <w:r>
        <w:t xml:space="preserve">. 15/ 12. 1. Johan. 3/ 10. 18. </w:t>
      </w:r>
      <w:proofErr w:type="spellStart"/>
      <w:r>
        <w:t>cap</w:t>
      </w:r>
      <w:proofErr w:type="spellEnd"/>
      <w:r>
        <w:t xml:space="preserve">. 4/ 7. 8. 11. 12. 13. 21. Daher auch der liebe Johannes in seinem hohen alter (nach dem </w:t>
      </w:r>
      <w:proofErr w:type="spellStart"/>
      <w:r>
        <w:t>zeugnüß</w:t>
      </w:r>
      <w:proofErr w:type="spellEnd"/>
      <w:r>
        <w:t xml:space="preserve"> </w:t>
      </w:r>
      <w:proofErr w:type="spellStart"/>
      <w:r>
        <w:t>Hieronymi</w:t>
      </w:r>
      <w:proofErr w:type="spellEnd"/>
      <w:r>
        <w:t xml:space="preserve"> in Epist. ad Gal. L. 3. c. 6.) nichts mehr fast pflegen zu sagen zu seinen Jüngern/ als Kindlein liebet euch unter einander; so gar/ daß seine Jünger und Zuhörer endlich verdrossen worden/ immer </w:t>
      </w:r>
      <w:proofErr w:type="spellStart"/>
      <w:r>
        <w:t>einerley</w:t>
      </w:r>
      <w:proofErr w:type="spellEnd"/>
      <w:r>
        <w:t xml:space="preserve"> zu hören/ und ihn gefragt/ </w:t>
      </w:r>
      <w:proofErr w:type="spellStart"/>
      <w:r>
        <w:t>warumb</w:t>
      </w:r>
      <w:proofErr w:type="spellEnd"/>
      <w:r>
        <w:t xml:space="preserve"> er allezeit ihnen </w:t>
      </w:r>
      <w:proofErr w:type="spellStart"/>
      <w:r>
        <w:t>einerley</w:t>
      </w:r>
      <w:proofErr w:type="spellEnd"/>
      <w:r>
        <w:t xml:space="preserve"> vorspreche/ aber zur </w:t>
      </w:r>
      <w:proofErr w:type="spellStart"/>
      <w:r>
        <w:t>antwort</w:t>
      </w:r>
      <w:proofErr w:type="spellEnd"/>
      <w:r>
        <w:t xml:space="preserve"> bekommen/ weil es der </w:t>
      </w:r>
      <w:proofErr w:type="spellStart"/>
      <w:r>
        <w:t>befehl</w:t>
      </w:r>
      <w:proofErr w:type="spellEnd"/>
      <w:r>
        <w:t xml:space="preserve"> deß </w:t>
      </w:r>
      <w:proofErr w:type="spellStart"/>
      <w:r>
        <w:t>HErrn</w:t>
      </w:r>
      <w:proofErr w:type="spellEnd"/>
      <w:r>
        <w:t xml:space="preserve"> ist/ und so der geschiehet ists genug. </w:t>
      </w:r>
      <w:proofErr w:type="spellStart"/>
      <w:r>
        <w:t>Freylich</w:t>
      </w:r>
      <w:proofErr w:type="spellEnd"/>
      <w:r>
        <w:t xml:space="preserve"> bestehet eines </w:t>
      </w:r>
      <w:proofErr w:type="spellStart"/>
      <w:r>
        <w:t>glaubigen</w:t>
      </w:r>
      <w:proofErr w:type="spellEnd"/>
      <w:r>
        <w:t xml:space="preserve"> und durch den glauben seligen </w:t>
      </w:r>
      <w:proofErr w:type="spellStart"/>
      <w:r>
        <w:t>menschen</w:t>
      </w:r>
      <w:proofErr w:type="spellEnd"/>
      <w:r>
        <w:t xml:space="preserve"> </w:t>
      </w:r>
      <w:proofErr w:type="spellStart"/>
      <w:r>
        <w:t>gantzes</w:t>
      </w:r>
      <w:proofErr w:type="spellEnd"/>
      <w:r>
        <w:t xml:space="preserve"> leben und </w:t>
      </w:r>
      <w:proofErr w:type="spellStart"/>
      <w:r>
        <w:t>erfüllung</w:t>
      </w:r>
      <w:proofErr w:type="spellEnd"/>
      <w:r>
        <w:t xml:space="preserve"> der Göttlichen </w:t>
      </w:r>
      <w:proofErr w:type="spellStart"/>
      <w:r>
        <w:t>Gebotte</w:t>
      </w:r>
      <w:proofErr w:type="spellEnd"/>
      <w:r>
        <w:t xml:space="preserve"> in der Liebe. </w:t>
      </w:r>
    </w:p>
    <w:p w14:paraId="64BA5E7F" w14:textId="77777777" w:rsidR="00F30817" w:rsidRDefault="00F30817" w:rsidP="00F30817">
      <w:pPr>
        <w:pStyle w:val="StandardWeb"/>
      </w:pPr>
      <w:r>
        <w:t xml:space="preserve">Deß wegen wann wir eine inbrünstige Liebe unter unsern Christen erstlich gegen einander/ </w:t>
      </w:r>
      <w:proofErr w:type="spellStart"/>
      <w:r>
        <w:t>nachmal</w:t>
      </w:r>
      <w:proofErr w:type="spellEnd"/>
      <w:r>
        <w:t xml:space="preserve"> gegen alle </w:t>
      </w:r>
      <w:proofErr w:type="spellStart"/>
      <w:r>
        <w:t>menschen</w:t>
      </w:r>
      <w:proofErr w:type="spellEnd"/>
      <w:r>
        <w:t xml:space="preserve"> (welche </w:t>
      </w:r>
      <w:proofErr w:type="spellStart"/>
      <w:r>
        <w:t>beyde</w:t>
      </w:r>
      <w:proofErr w:type="spellEnd"/>
      <w:r>
        <w:t xml:space="preserve">/ brüderliche und gemeine Liebe/ müssen </w:t>
      </w:r>
      <w:proofErr w:type="spellStart"/>
      <w:r>
        <w:t>auff</w:t>
      </w:r>
      <w:proofErr w:type="spellEnd"/>
      <w:r>
        <w:t xml:space="preserve"> einander folgen/ 2. </w:t>
      </w:r>
      <w:proofErr w:type="spellStart"/>
      <w:r>
        <w:t>Pet</w:t>
      </w:r>
      <w:proofErr w:type="spellEnd"/>
      <w:r>
        <w:t xml:space="preserve">. 1/ 7.) erwecken/ und in die </w:t>
      </w:r>
      <w:proofErr w:type="spellStart"/>
      <w:r>
        <w:t>übung</w:t>
      </w:r>
      <w:proofErr w:type="spellEnd"/>
      <w:r>
        <w:t xml:space="preserve"> bringen können/ so ist fast alles was wir verlangen </w:t>
      </w:r>
      <w:proofErr w:type="spellStart"/>
      <w:r>
        <w:t>außgerichtet</w:t>
      </w:r>
      <w:proofErr w:type="spellEnd"/>
      <w:r>
        <w:t xml:space="preserve">. Dann darinnen bestehen alle </w:t>
      </w:r>
      <w:proofErr w:type="spellStart"/>
      <w:r>
        <w:t>Gebott</w:t>
      </w:r>
      <w:proofErr w:type="spellEnd"/>
      <w:r>
        <w:t xml:space="preserve">/ Rom. 13/ 9. Wäre demnach nicht nur den </w:t>
      </w:r>
      <w:proofErr w:type="spellStart"/>
      <w:r>
        <w:t>leuten</w:t>
      </w:r>
      <w:proofErr w:type="spellEnd"/>
      <w:r>
        <w:t xml:space="preserve"> </w:t>
      </w:r>
      <w:proofErr w:type="spellStart"/>
      <w:r>
        <w:t>fleissig</w:t>
      </w:r>
      <w:proofErr w:type="spellEnd"/>
      <w:r>
        <w:t xml:space="preserve"> hiervon zu sagen/ die </w:t>
      </w:r>
      <w:proofErr w:type="spellStart"/>
      <w:r>
        <w:t>vortreflichkeit</w:t>
      </w:r>
      <w:proofErr w:type="spellEnd"/>
      <w:r>
        <w:t xml:space="preserve"> der liebe deß </w:t>
      </w:r>
      <w:proofErr w:type="spellStart"/>
      <w:r>
        <w:t>nechsten</w:t>
      </w:r>
      <w:proofErr w:type="spellEnd"/>
      <w:r>
        <w:t xml:space="preserve">/ und hingegen die </w:t>
      </w:r>
      <w:proofErr w:type="spellStart"/>
      <w:r>
        <w:t>grosse</w:t>
      </w:r>
      <w:proofErr w:type="spellEnd"/>
      <w:r>
        <w:t xml:space="preserve"> </w:t>
      </w:r>
      <w:proofErr w:type="spellStart"/>
      <w:r>
        <w:t>gefährlichkeit</w:t>
      </w:r>
      <w:proofErr w:type="spellEnd"/>
      <w:r>
        <w:t xml:space="preserve"> und schaden der entgegen-stehenden eigenen liebe </w:t>
      </w:r>
      <w:proofErr w:type="spellStart"/>
      <w:r>
        <w:t>nachtrücklich</w:t>
      </w:r>
      <w:proofErr w:type="spellEnd"/>
      <w:r>
        <w:t xml:space="preserve"> vor </w:t>
      </w:r>
      <w:proofErr w:type="spellStart"/>
      <w:r>
        <w:t>augen</w:t>
      </w:r>
      <w:proofErr w:type="spellEnd"/>
      <w:r>
        <w:t xml:space="preserve"> zu stellen (welche </w:t>
      </w:r>
      <w:proofErr w:type="spellStart"/>
      <w:r>
        <w:t>Materi</w:t>
      </w:r>
      <w:proofErr w:type="spellEnd"/>
      <w:r>
        <w:t xml:space="preserve"> sonderlich von dem geistreichen Johann </w:t>
      </w:r>
      <w:proofErr w:type="spellStart"/>
      <w:r>
        <w:t>Arndten</w:t>
      </w:r>
      <w:proofErr w:type="spellEnd"/>
      <w:r>
        <w:t xml:space="preserve">/ Wahren </w:t>
      </w:r>
      <w:proofErr w:type="spellStart"/>
      <w:r>
        <w:t>Christenth</w:t>
      </w:r>
      <w:proofErr w:type="spellEnd"/>
      <w:r>
        <w:t xml:space="preserve">. 4/ 2. von dem 22. </w:t>
      </w:r>
      <w:proofErr w:type="spellStart"/>
      <w:r>
        <w:t>Capitel</w:t>
      </w:r>
      <w:proofErr w:type="spellEnd"/>
      <w:r>
        <w:t xml:space="preserve"> und in den folgenden schön </w:t>
      </w:r>
      <w:proofErr w:type="spellStart"/>
      <w:r>
        <w:t>außgeführet</w:t>
      </w:r>
      <w:proofErr w:type="spellEnd"/>
      <w:r>
        <w:t xml:space="preserve"> worden) sondern auch sie an </w:t>
      </w:r>
      <w:proofErr w:type="spellStart"/>
      <w:r>
        <w:t>deroselben</w:t>
      </w:r>
      <w:proofErr w:type="spellEnd"/>
      <w:r>
        <w:t xml:space="preserve"> zu üben: daß man sie </w:t>
      </w:r>
      <w:proofErr w:type="spellStart"/>
      <w:r>
        <w:t>gewehne</w:t>
      </w:r>
      <w:proofErr w:type="spellEnd"/>
      <w:r>
        <w:t xml:space="preserve">/ nicht leicht eine </w:t>
      </w:r>
      <w:proofErr w:type="spellStart"/>
      <w:r>
        <w:t>gelegenheit</w:t>
      </w:r>
      <w:proofErr w:type="spellEnd"/>
      <w:r>
        <w:t xml:space="preserve"> </w:t>
      </w:r>
      <w:proofErr w:type="spellStart"/>
      <w:r>
        <w:t>auß</w:t>
      </w:r>
      <w:proofErr w:type="spellEnd"/>
      <w:r>
        <w:t xml:space="preserve"> der acht zu lassen/ </w:t>
      </w:r>
      <w:proofErr w:type="spellStart"/>
      <w:r>
        <w:t>worinnen</w:t>
      </w:r>
      <w:proofErr w:type="spellEnd"/>
      <w:r>
        <w:t xml:space="preserve"> sie dem </w:t>
      </w:r>
      <w:proofErr w:type="spellStart"/>
      <w:r>
        <w:t>nechsten</w:t>
      </w:r>
      <w:proofErr w:type="spellEnd"/>
      <w:r>
        <w:t xml:space="preserve"> eine </w:t>
      </w:r>
      <w:proofErr w:type="spellStart"/>
      <w:r>
        <w:t>liebesthat</w:t>
      </w:r>
      <w:proofErr w:type="spellEnd"/>
      <w:r>
        <w:t xml:space="preserve"> erweisen könnten/ und doch in </w:t>
      </w:r>
      <w:proofErr w:type="spellStart"/>
      <w:r>
        <w:t>verrichtung</w:t>
      </w:r>
      <w:proofErr w:type="spellEnd"/>
      <w:r>
        <w:t xml:space="preserve"> derselben </w:t>
      </w:r>
      <w:proofErr w:type="spellStart"/>
      <w:r>
        <w:t>allemahl</w:t>
      </w:r>
      <w:proofErr w:type="spellEnd"/>
      <w:r>
        <w:t xml:space="preserve"> das </w:t>
      </w:r>
      <w:proofErr w:type="spellStart"/>
      <w:r>
        <w:t>hertz</w:t>
      </w:r>
      <w:proofErr w:type="spellEnd"/>
      <w:r>
        <w:t xml:space="preserve"> </w:t>
      </w:r>
      <w:proofErr w:type="spellStart"/>
      <w:r>
        <w:t>fleissig</w:t>
      </w:r>
      <w:proofErr w:type="spellEnd"/>
      <w:r>
        <w:t xml:space="preserve"> zu forschen/ ob auch dasselbe </w:t>
      </w:r>
      <w:proofErr w:type="spellStart"/>
      <w:r>
        <w:t>auß</w:t>
      </w:r>
      <w:proofErr w:type="spellEnd"/>
      <w:r>
        <w:t xml:space="preserve"> wahrer liebe </w:t>
      </w:r>
      <w:proofErr w:type="spellStart"/>
      <w:r>
        <w:t>gewürcket</w:t>
      </w:r>
      <w:proofErr w:type="spellEnd"/>
      <w:r>
        <w:t xml:space="preserve">/ oder andere </w:t>
      </w:r>
      <w:proofErr w:type="spellStart"/>
      <w:r>
        <w:t>absichten</w:t>
      </w:r>
      <w:proofErr w:type="spellEnd"/>
      <w:r>
        <w:t xml:space="preserve"> </w:t>
      </w:r>
      <w:proofErr w:type="spellStart"/>
      <w:r>
        <w:t>darbey</w:t>
      </w:r>
      <w:proofErr w:type="spellEnd"/>
      <w:r>
        <w:t xml:space="preserve"> gehabt: Wo sie beleidigt worden/ daß sie da sonderlich auf sich acht geben/ nicht nur allein sich aller </w:t>
      </w:r>
      <w:proofErr w:type="spellStart"/>
      <w:r>
        <w:t>rache</w:t>
      </w:r>
      <w:proofErr w:type="spellEnd"/>
      <w:r>
        <w:t xml:space="preserve"> zu enthalten/ sondern gar auch ehe </w:t>
      </w:r>
      <w:proofErr w:type="spellStart"/>
      <w:r>
        <w:t>etwan</w:t>
      </w:r>
      <w:proofErr w:type="spellEnd"/>
      <w:r>
        <w:t xml:space="preserve"> ihres sonst noch habenden rechtens/ und der </w:t>
      </w:r>
      <w:proofErr w:type="spellStart"/>
      <w:r>
        <w:lastRenderedPageBreak/>
        <w:t>verfolgung</w:t>
      </w:r>
      <w:proofErr w:type="spellEnd"/>
      <w:r>
        <w:t xml:space="preserve"> desselben nachzulassen/ da sie sorgten/ ihr </w:t>
      </w:r>
      <w:proofErr w:type="spellStart"/>
      <w:r>
        <w:t>hertz</w:t>
      </w:r>
      <w:proofErr w:type="spellEnd"/>
      <w:r>
        <w:t xml:space="preserve"> möchte sie </w:t>
      </w:r>
      <w:proofErr w:type="spellStart"/>
      <w:r>
        <w:t>betriegen</w:t>
      </w:r>
      <w:proofErr w:type="spellEnd"/>
      <w:r>
        <w:t xml:space="preserve">/ und etwas von feindseligen </w:t>
      </w:r>
      <w:proofErr w:type="spellStart"/>
      <w:r>
        <w:t>affecten</w:t>
      </w:r>
      <w:proofErr w:type="spellEnd"/>
      <w:r>
        <w:t xml:space="preserve"> mit einmischen: Ja/ mit </w:t>
      </w:r>
      <w:proofErr w:type="spellStart"/>
      <w:r>
        <w:t>fleiß</w:t>
      </w:r>
      <w:proofErr w:type="spellEnd"/>
      <w:r>
        <w:t xml:space="preserve"> </w:t>
      </w:r>
      <w:proofErr w:type="spellStart"/>
      <w:r>
        <w:t>gelegenheit</w:t>
      </w:r>
      <w:proofErr w:type="spellEnd"/>
      <w:r>
        <w:t xml:space="preserve"> suchen/ dem feinde gutes zu thun/ nur </w:t>
      </w:r>
      <w:proofErr w:type="spellStart"/>
      <w:r>
        <w:t>darmit</w:t>
      </w:r>
      <w:proofErr w:type="spellEnd"/>
      <w:r>
        <w:t xml:space="preserve"> dem </w:t>
      </w:r>
      <w:proofErr w:type="spellStart"/>
      <w:r>
        <w:t>sonsten</w:t>
      </w:r>
      <w:proofErr w:type="spellEnd"/>
      <w:r>
        <w:t xml:space="preserve"> zur </w:t>
      </w:r>
      <w:proofErr w:type="spellStart"/>
      <w:r>
        <w:t>rache</w:t>
      </w:r>
      <w:proofErr w:type="spellEnd"/>
      <w:r>
        <w:t xml:space="preserve"> geneigten Adam in solcher </w:t>
      </w:r>
      <w:proofErr w:type="spellStart"/>
      <w:r>
        <w:t>zähmung</w:t>
      </w:r>
      <w:proofErr w:type="spellEnd"/>
      <w:r>
        <w:t xml:space="preserve"> wehe geschehe/ hingegen die Liebe </w:t>
      </w:r>
      <w:proofErr w:type="spellStart"/>
      <w:r>
        <w:t>tieffer</w:t>
      </w:r>
      <w:proofErr w:type="spellEnd"/>
      <w:r>
        <w:t xml:space="preserve"> in das </w:t>
      </w:r>
      <w:proofErr w:type="spellStart"/>
      <w:r>
        <w:t>hertz</w:t>
      </w:r>
      <w:proofErr w:type="spellEnd"/>
      <w:r>
        <w:t xml:space="preserve"> </w:t>
      </w:r>
      <w:proofErr w:type="spellStart"/>
      <w:r>
        <w:t>getrucket</w:t>
      </w:r>
      <w:proofErr w:type="spellEnd"/>
      <w:r>
        <w:t xml:space="preserve"> werde. </w:t>
      </w:r>
    </w:p>
    <w:p w14:paraId="5CC81889" w14:textId="77777777" w:rsidR="00F30817" w:rsidRDefault="00F30817" w:rsidP="00F30817">
      <w:pPr>
        <w:pStyle w:val="StandardWeb"/>
      </w:pPr>
      <w:r>
        <w:t xml:space="preserve">Darzu/ wie auch ins </w:t>
      </w:r>
      <w:proofErr w:type="spellStart"/>
      <w:r>
        <w:t>gesampt</w:t>
      </w:r>
      <w:proofErr w:type="spellEnd"/>
      <w:r>
        <w:t xml:space="preserve"> zu dem </w:t>
      </w:r>
      <w:proofErr w:type="spellStart"/>
      <w:r>
        <w:t>wachsthum</w:t>
      </w:r>
      <w:proofErr w:type="spellEnd"/>
      <w:r>
        <w:t xml:space="preserve"> in dem Christenthum/ dienlich seyn mag/ wo die </w:t>
      </w:r>
      <w:proofErr w:type="spellStart"/>
      <w:r>
        <w:t>jenige</w:t>
      </w:r>
      <w:proofErr w:type="spellEnd"/>
      <w:r>
        <w:t xml:space="preserve">/ so ihnen nunmehr </w:t>
      </w:r>
      <w:proofErr w:type="spellStart"/>
      <w:r>
        <w:t>eifferig</w:t>
      </w:r>
      <w:proofErr w:type="spellEnd"/>
      <w:r>
        <w:t xml:space="preserve"> vorgesetzt/ in den wegen deß Herrn einher zu gehen/ in vertraulicher </w:t>
      </w:r>
      <w:proofErr w:type="spellStart"/>
      <w:r>
        <w:t>freundschaft</w:t>
      </w:r>
      <w:proofErr w:type="spellEnd"/>
      <w:r>
        <w:t xml:space="preserve"> stehen mit ihrem Beicht-</w:t>
      </w:r>
      <w:proofErr w:type="spellStart"/>
      <w:r>
        <w:t>vatter</w:t>
      </w:r>
      <w:proofErr w:type="spellEnd"/>
      <w:r>
        <w:t xml:space="preserve">/ oder auch einem andern verständigen erleuchteten Christen/ und denselben immer rechenschafft geben/ wie sie leben/ wo sie </w:t>
      </w:r>
      <w:proofErr w:type="spellStart"/>
      <w:r>
        <w:t>gelegenheit</w:t>
      </w:r>
      <w:proofErr w:type="spellEnd"/>
      <w:r>
        <w:t xml:space="preserve"> gehabt/ die Christliche Liebe zu üben/ wie sie sich derselben gebrauchet/ oder sie verabsäumet. </w:t>
      </w:r>
      <w:proofErr w:type="spellStart"/>
      <w:r>
        <w:t>Umb</w:t>
      </w:r>
      <w:proofErr w:type="spellEnd"/>
      <w:r>
        <w:t xml:space="preserve"> </w:t>
      </w:r>
      <w:proofErr w:type="spellStart"/>
      <w:r>
        <w:t>allemahl</w:t>
      </w:r>
      <w:proofErr w:type="spellEnd"/>
      <w:r>
        <w:t xml:space="preserve"> von denselben </w:t>
      </w:r>
      <w:proofErr w:type="spellStart"/>
      <w:r>
        <w:t>rath</w:t>
      </w:r>
      <w:proofErr w:type="spellEnd"/>
      <w:r>
        <w:t xml:space="preserve"> und </w:t>
      </w:r>
      <w:proofErr w:type="spellStart"/>
      <w:r>
        <w:t>unterricht</w:t>
      </w:r>
      <w:proofErr w:type="spellEnd"/>
      <w:r>
        <w:t xml:space="preserve"> zu haben/ nachdem sie/ woran es noch </w:t>
      </w:r>
      <w:proofErr w:type="spellStart"/>
      <w:r>
        <w:t>manglet</w:t>
      </w:r>
      <w:proofErr w:type="spellEnd"/>
      <w:r>
        <w:t xml:space="preserve">/ erforschet/ wie sie die </w:t>
      </w:r>
      <w:proofErr w:type="spellStart"/>
      <w:r>
        <w:t>sache</w:t>
      </w:r>
      <w:proofErr w:type="spellEnd"/>
      <w:r>
        <w:t xml:space="preserve"> anzugehen haben: Mit der Resolution, solchem </w:t>
      </w:r>
      <w:proofErr w:type="spellStart"/>
      <w:r>
        <w:t>rath</w:t>
      </w:r>
      <w:proofErr w:type="spellEnd"/>
      <w:r>
        <w:t xml:space="preserve"> </w:t>
      </w:r>
      <w:proofErr w:type="spellStart"/>
      <w:r>
        <w:t>allemahl</w:t>
      </w:r>
      <w:proofErr w:type="spellEnd"/>
      <w:r>
        <w:t xml:space="preserve"> zu folgen/ es wäre dann </w:t>
      </w:r>
      <w:proofErr w:type="spellStart"/>
      <w:r>
        <w:t>sache</w:t>
      </w:r>
      <w:proofErr w:type="spellEnd"/>
      <w:r>
        <w:t xml:space="preserve">/ daß ihnen etwas deutlich wider Göttlichen Willen </w:t>
      </w:r>
      <w:proofErr w:type="spellStart"/>
      <w:r>
        <w:t>zugemuthet</w:t>
      </w:r>
      <w:proofErr w:type="spellEnd"/>
      <w:r>
        <w:t xml:space="preserve"> würde. Wo es auch scheinet ein </w:t>
      </w:r>
      <w:proofErr w:type="spellStart"/>
      <w:r>
        <w:t>zweiffel</w:t>
      </w:r>
      <w:proofErr w:type="spellEnd"/>
      <w:r>
        <w:t xml:space="preserve"> zu seyn/ ob sie </w:t>
      </w:r>
      <w:proofErr w:type="spellStart"/>
      <w:r>
        <w:t>diß</w:t>
      </w:r>
      <w:proofErr w:type="spellEnd"/>
      <w:r>
        <w:t xml:space="preserve"> oder jenes ihrem Nächsten schuldig </w:t>
      </w:r>
      <w:proofErr w:type="spellStart"/>
      <w:r>
        <w:t>seyen</w:t>
      </w:r>
      <w:proofErr w:type="spellEnd"/>
      <w:r>
        <w:t xml:space="preserve"> zu lieb zu thun/ oder nicht/ daß sie </w:t>
      </w:r>
      <w:proofErr w:type="spellStart"/>
      <w:r>
        <w:t>allemahl</w:t>
      </w:r>
      <w:proofErr w:type="spellEnd"/>
      <w:r>
        <w:t xml:space="preserve"> lieber dahin gehen/ es zu thun/ als zu unterlassen. </w:t>
      </w:r>
    </w:p>
    <w:p w14:paraId="036216EA" w14:textId="77777777" w:rsidR="00F30817" w:rsidRDefault="00F30817" w:rsidP="00F30817">
      <w:pPr>
        <w:pStyle w:val="StandardWeb"/>
      </w:pPr>
      <w:r>
        <w:t xml:space="preserve">Hierzu haben wir 4. auch dieses zu setzen/ daß wir genau acht </w:t>
      </w:r>
      <w:proofErr w:type="spellStart"/>
      <w:r>
        <w:t>auff</w:t>
      </w:r>
      <w:proofErr w:type="spellEnd"/>
      <w:r>
        <w:t xml:space="preserve"> uns geben sollen/ wie man wegen der Religions-</w:t>
      </w:r>
      <w:proofErr w:type="spellStart"/>
      <w:r>
        <w:t>strittigkeiten</w:t>
      </w:r>
      <w:proofErr w:type="spellEnd"/>
      <w:r>
        <w:t xml:space="preserve">/ und gegen die </w:t>
      </w:r>
      <w:proofErr w:type="spellStart"/>
      <w:r>
        <w:t>jenige</w:t>
      </w:r>
      <w:proofErr w:type="spellEnd"/>
      <w:r>
        <w:t xml:space="preserve">/ welche allerdings </w:t>
      </w:r>
      <w:proofErr w:type="spellStart"/>
      <w:r>
        <w:t>un</w:t>
      </w:r>
      <w:proofErr w:type="spellEnd"/>
      <w:r>
        <w:t>- oder falsch-</w:t>
      </w:r>
      <w:proofErr w:type="spellStart"/>
      <w:r>
        <w:t>glaubige</w:t>
      </w:r>
      <w:proofErr w:type="spellEnd"/>
      <w:r>
        <w:t xml:space="preserve"> sind/ sich zu verhalten habe/ </w:t>
      </w:r>
      <w:proofErr w:type="spellStart"/>
      <w:r>
        <w:t>nehmlich</w:t>
      </w:r>
      <w:proofErr w:type="spellEnd"/>
      <w:r>
        <w:t xml:space="preserve">/ daß wir zum </w:t>
      </w:r>
      <w:proofErr w:type="spellStart"/>
      <w:r>
        <w:t>förderisten</w:t>
      </w:r>
      <w:proofErr w:type="spellEnd"/>
      <w:r>
        <w:t xml:space="preserve"> dahin uns </w:t>
      </w:r>
      <w:proofErr w:type="spellStart"/>
      <w:r>
        <w:t>befleissen</w:t>
      </w:r>
      <w:proofErr w:type="spellEnd"/>
      <w:r>
        <w:t xml:space="preserve"> sollen/ wie wir uns selbst und die </w:t>
      </w:r>
      <w:proofErr w:type="spellStart"/>
      <w:r>
        <w:t>unserige</w:t>
      </w:r>
      <w:proofErr w:type="spellEnd"/>
      <w:r>
        <w:t xml:space="preserve">/ auch übrige glaubens-brüder/ in der erkannten </w:t>
      </w:r>
      <w:proofErr w:type="spellStart"/>
      <w:r>
        <w:t>wahrheit</w:t>
      </w:r>
      <w:proofErr w:type="spellEnd"/>
      <w:r>
        <w:t xml:space="preserve"> </w:t>
      </w:r>
      <w:proofErr w:type="spellStart"/>
      <w:r>
        <w:t>bekräfftigen</w:t>
      </w:r>
      <w:proofErr w:type="spellEnd"/>
      <w:r>
        <w:t xml:space="preserve">/ </w:t>
      </w:r>
      <w:proofErr w:type="spellStart"/>
      <w:r>
        <w:t>stärcken</w:t>
      </w:r>
      <w:proofErr w:type="spellEnd"/>
      <w:r>
        <w:t xml:space="preserve">/ und hingegen vor aller </w:t>
      </w:r>
      <w:proofErr w:type="spellStart"/>
      <w:r>
        <w:t>verführung</w:t>
      </w:r>
      <w:proofErr w:type="spellEnd"/>
      <w:r>
        <w:t xml:space="preserve"> mit </w:t>
      </w:r>
      <w:proofErr w:type="spellStart"/>
      <w:r>
        <w:t>grosser</w:t>
      </w:r>
      <w:proofErr w:type="spellEnd"/>
      <w:r>
        <w:t xml:space="preserve"> </w:t>
      </w:r>
      <w:proofErr w:type="spellStart"/>
      <w:r>
        <w:t>sorgfalt</w:t>
      </w:r>
      <w:proofErr w:type="spellEnd"/>
      <w:r>
        <w:t xml:space="preserve"> verwahren. </w:t>
      </w:r>
      <w:proofErr w:type="spellStart"/>
      <w:r>
        <w:t>Hiernechst</w:t>
      </w:r>
      <w:proofErr w:type="spellEnd"/>
      <w:r>
        <w:t xml:space="preserve"> aber auch unserer </w:t>
      </w:r>
      <w:proofErr w:type="spellStart"/>
      <w:r>
        <w:t>pflicht</w:t>
      </w:r>
      <w:proofErr w:type="spellEnd"/>
      <w:r>
        <w:t xml:space="preserve"> gegen die irrende uns erinnern. </w:t>
      </w:r>
    </w:p>
    <w:p w14:paraId="6515CBFF" w14:textId="77777777" w:rsidR="00F30817" w:rsidRDefault="00F30817" w:rsidP="00F30817">
      <w:pPr>
        <w:pStyle w:val="StandardWeb"/>
      </w:pPr>
      <w:r>
        <w:t xml:space="preserve">Solchen sind wir nun schuldig 1. </w:t>
      </w:r>
      <w:proofErr w:type="spellStart"/>
      <w:r>
        <w:t>eifferiges</w:t>
      </w:r>
      <w:proofErr w:type="spellEnd"/>
      <w:r>
        <w:t xml:space="preserve"> gebet/ daß sie der </w:t>
      </w:r>
      <w:proofErr w:type="spellStart"/>
      <w:r>
        <w:t>grund</w:t>
      </w:r>
      <w:proofErr w:type="spellEnd"/>
      <w:r>
        <w:t xml:space="preserve"> gütige </w:t>
      </w:r>
      <w:proofErr w:type="spellStart"/>
      <w:r>
        <w:t>GOtt</w:t>
      </w:r>
      <w:proofErr w:type="spellEnd"/>
      <w:r>
        <w:t xml:space="preserve"> auch mit dem </w:t>
      </w:r>
      <w:proofErr w:type="spellStart"/>
      <w:r>
        <w:t>Liecht</w:t>
      </w:r>
      <w:proofErr w:type="spellEnd"/>
      <w:r>
        <w:t xml:space="preserve">/ damit Er uns begnadet habe/ </w:t>
      </w:r>
      <w:proofErr w:type="spellStart"/>
      <w:r>
        <w:t>gleichfals</w:t>
      </w:r>
      <w:proofErr w:type="spellEnd"/>
      <w:r>
        <w:t xml:space="preserve"> erleuchten/ und zu der reinen </w:t>
      </w:r>
      <w:proofErr w:type="spellStart"/>
      <w:r>
        <w:t>warheit</w:t>
      </w:r>
      <w:proofErr w:type="spellEnd"/>
      <w:r>
        <w:t xml:space="preserve"> führen/ ihnen alle </w:t>
      </w:r>
      <w:proofErr w:type="spellStart"/>
      <w:r>
        <w:t>gelegenheit</w:t>
      </w:r>
      <w:proofErr w:type="spellEnd"/>
      <w:r>
        <w:t xml:space="preserve"> darzu geben/ ihre </w:t>
      </w:r>
      <w:proofErr w:type="spellStart"/>
      <w:r>
        <w:t>hertzen</w:t>
      </w:r>
      <w:proofErr w:type="spellEnd"/>
      <w:r>
        <w:t xml:space="preserve"> darzu bereiten/ oder doch endlich mit </w:t>
      </w:r>
      <w:proofErr w:type="spellStart"/>
      <w:r>
        <w:t>hintertreibung</w:t>
      </w:r>
      <w:proofErr w:type="spellEnd"/>
      <w:r>
        <w:t xml:space="preserve"> der gefährlich sonst habenden </w:t>
      </w:r>
      <w:proofErr w:type="spellStart"/>
      <w:r>
        <w:t>irrthümer</w:t>
      </w:r>
      <w:proofErr w:type="spellEnd"/>
      <w:r>
        <w:t xml:space="preserve"> das </w:t>
      </w:r>
      <w:proofErr w:type="spellStart"/>
      <w:r>
        <w:t>jenige</w:t>
      </w:r>
      <w:proofErr w:type="spellEnd"/>
      <w:r>
        <w:t xml:space="preserve"> wenige/ so sie noch von wahrer </w:t>
      </w:r>
      <w:proofErr w:type="spellStart"/>
      <w:r>
        <w:t>erkanntnüß</w:t>
      </w:r>
      <w:proofErr w:type="spellEnd"/>
      <w:r>
        <w:t xml:space="preserve"> deß </w:t>
      </w:r>
      <w:proofErr w:type="spellStart"/>
      <w:r>
        <w:t>heils</w:t>
      </w:r>
      <w:proofErr w:type="spellEnd"/>
      <w:r>
        <w:t xml:space="preserve"> in Christo übrig haben/ also </w:t>
      </w:r>
      <w:proofErr w:type="spellStart"/>
      <w:r>
        <w:t>kräfftig</w:t>
      </w:r>
      <w:proofErr w:type="spellEnd"/>
      <w:r>
        <w:t xml:space="preserve"> seyn lassen wolle/ daß sie noch zuletzt als ein </w:t>
      </w:r>
      <w:proofErr w:type="spellStart"/>
      <w:r>
        <w:t>brand</w:t>
      </w:r>
      <w:proofErr w:type="spellEnd"/>
      <w:r>
        <w:t xml:space="preserve"> </w:t>
      </w:r>
      <w:proofErr w:type="spellStart"/>
      <w:r>
        <w:t>auß</w:t>
      </w:r>
      <w:proofErr w:type="spellEnd"/>
      <w:r>
        <w:t xml:space="preserve"> dem </w:t>
      </w:r>
      <w:proofErr w:type="spellStart"/>
      <w:r>
        <w:t>feuer</w:t>
      </w:r>
      <w:proofErr w:type="spellEnd"/>
      <w:r>
        <w:t xml:space="preserve"> errettet werden mögen. Als welches die </w:t>
      </w:r>
      <w:proofErr w:type="spellStart"/>
      <w:r>
        <w:t>krafft</w:t>
      </w:r>
      <w:proofErr w:type="spellEnd"/>
      <w:r>
        <w:t xml:space="preserve"> ist/ der </w:t>
      </w:r>
      <w:proofErr w:type="spellStart"/>
      <w:r>
        <w:t>drey</w:t>
      </w:r>
      <w:proofErr w:type="spellEnd"/>
      <w:r>
        <w:t xml:space="preserve"> ersten Bitten/ daß GOTT seinen Namen auch an ihnen </w:t>
      </w:r>
      <w:proofErr w:type="spellStart"/>
      <w:r>
        <w:t>geheiliget</w:t>
      </w:r>
      <w:proofErr w:type="spellEnd"/>
      <w:r>
        <w:t xml:space="preserve">/ sein Reich zu ihnen gebracht/ und seinen gnädigen willen/ an und in ihnen vollbracht werden lassen wolle. </w:t>
      </w:r>
    </w:p>
    <w:p w14:paraId="103FF04C" w14:textId="77777777" w:rsidR="00F30817" w:rsidRDefault="00F30817" w:rsidP="00F30817">
      <w:pPr>
        <w:pStyle w:val="StandardWeb"/>
      </w:pPr>
      <w:r>
        <w:t xml:space="preserve">Zum 2. haben wir ihnen mit gutem </w:t>
      </w:r>
      <w:proofErr w:type="spellStart"/>
      <w:r>
        <w:t>exempel</w:t>
      </w:r>
      <w:proofErr w:type="spellEnd"/>
      <w:r>
        <w:t xml:space="preserve"> vorzugehen/ und uns </w:t>
      </w:r>
      <w:proofErr w:type="spellStart"/>
      <w:r>
        <w:t>auffs</w:t>
      </w:r>
      <w:proofErr w:type="spellEnd"/>
      <w:r>
        <w:t xml:space="preserve"> </w:t>
      </w:r>
      <w:proofErr w:type="spellStart"/>
      <w:r>
        <w:t>eifferigste</w:t>
      </w:r>
      <w:proofErr w:type="spellEnd"/>
      <w:r>
        <w:t xml:space="preserve"> zu hüten/ daß wir sie in nichts ärgern: als womit wir </w:t>
      </w:r>
      <w:proofErr w:type="spellStart"/>
      <w:r>
        <w:t>sonsten</w:t>
      </w:r>
      <w:proofErr w:type="spellEnd"/>
      <w:r>
        <w:t xml:space="preserve"> ihnen böse </w:t>
      </w:r>
      <w:proofErr w:type="spellStart"/>
      <w:r>
        <w:t>einbildungen</w:t>
      </w:r>
      <w:proofErr w:type="spellEnd"/>
      <w:r>
        <w:t xml:space="preserve"> von unser wahren Lehre und daher ihre </w:t>
      </w:r>
      <w:proofErr w:type="spellStart"/>
      <w:r>
        <w:t>bekehrung</w:t>
      </w:r>
      <w:proofErr w:type="spellEnd"/>
      <w:r>
        <w:t xml:space="preserve"> schwerer machen. </w:t>
      </w:r>
    </w:p>
    <w:p w14:paraId="7FF25458" w14:textId="77777777" w:rsidR="00F30817" w:rsidRDefault="00F30817" w:rsidP="00F30817">
      <w:pPr>
        <w:pStyle w:val="StandardWeb"/>
      </w:pPr>
      <w:r>
        <w:t xml:space="preserve">Zum 3. solle es auch seyn/ wo uns </w:t>
      </w:r>
      <w:proofErr w:type="spellStart"/>
      <w:r>
        <w:t>GOtt</w:t>
      </w:r>
      <w:proofErr w:type="spellEnd"/>
      <w:r>
        <w:t xml:space="preserve"> die darzu dienliche gaben gegeben/ und wir </w:t>
      </w:r>
      <w:proofErr w:type="spellStart"/>
      <w:r>
        <w:t>gelegenheit</w:t>
      </w:r>
      <w:proofErr w:type="spellEnd"/>
      <w:r>
        <w:t xml:space="preserve"> gefunden zu haben hoffen/ sie zu gewinnen/ daß wir auch gern das </w:t>
      </w:r>
      <w:proofErr w:type="spellStart"/>
      <w:r>
        <w:t>unserige</w:t>
      </w:r>
      <w:proofErr w:type="spellEnd"/>
      <w:r>
        <w:t xml:space="preserve"> thun: mit bescheidener und nachdrücklicher </w:t>
      </w:r>
      <w:proofErr w:type="spellStart"/>
      <w:r>
        <w:t>vorstellung</w:t>
      </w:r>
      <w:proofErr w:type="spellEnd"/>
      <w:r>
        <w:t xml:space="preserve"> unserer </w:t>
      </w:r>
      <w:proofErr w:type="spellStart"/>
      <w:r>
        <w:t>wahrheit</w:t>
      </w:r>
      <w:proofErr w:type="spellEnd"/>
      <w:r>
        <w:t xml:space="preserve"> die wir bekennen/ zeigende wie so gar dieselbe in der </w:t>
      </w:r>
      <w:proofErr w:type="spellStart"/>
      <w:r>
        <w:t>einfalt</w:t>
      </w:r>
      <w:proofErr w:type="spellEnd"/>
      <w:r>
        <w:t xml:space="preserve"> der Lehr Christi </w:t>
      </w:r>
      <w:proofErr w:type="spellStart"/>
      <w:r>
        <w:t>gegrůndet</w:t>
      </w:r>
      <w:proofErr w:type="spellEnd"/>
      <w:r>
        <w:t xml:space="preserve"> </w:t>
      </w:r>
      <w:proofErr w:type="spellStart"/>
      <w:r>
        <w:t>seye</w:t>
      </w:r>
      <w:proofErr w:type="spellEnd"/>
      <w:r>
        <w:t xml:space="preserve">: sodann auch so </w:t>
      </w:r>
      <w:proofErr w:type="spellStart"/>
      <w:r>
        <w:t>kräfftiger</w:t>
      </w:r>
      <w:proofErr w:type="spellEnd"/>
      <w:r>
        <w:t xml:space="preserve"> als sittsamer </w:t>
      </w:r>
      <w:proofErr w:type="spellStart"/>
      <w:r>
        <w:t>remonstration</w:t>
      </w:r>
      <w:proofErr w:type="spellEnd"/>
      <w:r>
        <w:t xml:space="preserve"> ihrer </w:t>
      </w:r>
      <w:proofErr w:type="spellStart"/>
      <w:r>
        <w:t>irrthume</w:t>
      </w:r>
      <w:proofErr w:type="spellEnd"/>
      <w:r>
        <w:t xml:space="preserve">/ wie dieselbe wider Göttliches Wort streiten/ und was vor </w:t>
      </w:r>
      <w:proofErr w:type="spellStart"/>
      <w:r>
        <w:t>gefahr</w:t>
      </w:r>
      <w:proofErr w:type="spellEnd"/>
      <w:r>
        <w:t xml:space="preserve"> solche nach sich ziehen: Alles aber </w:t>
      </w:r>
      <w:proofErr w:type="spellStart"/>
      <w:r>
        <w:t>auff</w:t>
      </w:r>
      <w:proofErr w:type="spellEnd"/>
      <w:r>
        <w:t xml:space="preserve"> die </w:t>
      </w:r>
      <w:proofErr w:type="spellStart"/>
      <w:r>
        <w:t>art</w:t>
      </w:r>
      <w:proofErr w:type="spellEnd"/>
      <w:r>
        <w:t xml:space="preserve">/ daß solche </w:t>
      </w:r>
      <w:proofErr w:type="spellStart"/>
      <w:r>
        <w:t>leute</w:t>
      </w:r>
      <w:proofErr w:type="spellEnd"/>
      <w:r>
        <w:t xml:space="preserve"> mit denen man handelt selbst sehen können/ daß man alles thue </w:t>
      </w:r>
      <w:proofErr w:type="spellStart"/>
      <w:r>
        <w:t>auß</w:t>
      </w:r>
      <w:proofErr w:type="spellEnd"/>
      <w:r>
        <w:t xml:space="preserve"> </w:t>
      </w:r>
      <w:proofErr w:type="spellStart"/>
      <w:r>
        <w:t>hertzlicher</w:t>
      </w:r>
      <w:proofErr w:type="spellEnd"/>
      <w:r>
        <w:t xml:space="preserve"> Liebe gegen sie/ ohne fleischliche und unziemliche </w:t>
      </w:r>
      <w:proofErr w:type="spellStart"/>
      <w:r>
        <w:t>affecten</w:t>
      </w:r>
      <w:proofErr w:type="spellEnd"/>
      <w:r>
        <w:t xml:space="preserve">, und wo man je in einiger </w:t>
      </w:r>
      <w:proofErr w:type="spellStart"/>
      <w:r>
        <w:t>hefftigkeit</w:t>
      </w:r>
      <w:proofErr w:type="spellEnd"/>
      <w:r>
        <w:t xml:space="preserve"> übernommen würde/ daß solches allein </w:t>
      </w:r>
      <w:proofErr w:type="spellStart"/>
      <w:r>
        <w:t>auß</w:t>
      </w:r>
      <w:proofErr w:type="spellEnd"/>
      <w:r>
        <w:t xml:space="preserve"> reinem </w:t>
      </w:r>
      <w:proofErr w:type="spellStart"/>
      <w:r>
        <w:t>eiffer</w:t>
      </w:r>
      <w:proofErr w:type="spellEnd"/>
      <w:r>
        <w:t xml:space="preserve"> vor die Göttliche Ehre geschehe. sonderlich aber hat man sich vor </w:t>
      </w:r>
      <w:proofErr w:type="spellStart"/>
      <w:r>
        <w:t>scheltworten</w:t>
      </w:r>
      <w:proofErr w:type="spellEnd"/>
      <w:r>
        <w:t xml:space="preserve"> und personal </w:t>
      </w:r>
      <w:proofErr w:type="spellStart"/>
      <w:r>
        <w:t>anzüglichkeiten</w:t>
      </w:r>
      <w:proofErr w:type="spellEnd"/>
      <w:r>
        <w:t xml:space="preserve"> zu hüten/ welche so bald alles/ was man gutes zu bauen </w:t>
      </w:r>
      <w:proofErr w:type="spellStart"/>
      <w:r>
        <w:t>gemeynet</w:t>
      </w:r>
      <w:proofErr w:type="spellEnd"/>
      <w:r>
        <w:t xml:space="preserve">/ nieder </w:t>
      </w:r>
      <w:proofErr w:type="spellStart"/>
      <w:r>
        <w:t>reissen</w:t>
      </w:r>
      <w:proofErr w:type="spellEnd"/>
      <w:r>
        <w:t xml:space="preserve">. sehen wir/ daß wir </w:t>
      </w:r>
      <w:proofErr w:type="spellStart"/>
      <w:r>
        <w:t>dardurch</w:t>
      </w:r>
      <w:proofErr w:type="spellEnd"/>
      <w:r>
        <w:t xml:space="preserve"> haben angefangen etwas zu gewinnen/ so hat man so viel </w:t>
      </w:r>
      <w:proofErr w:type="spellStart"/>
      <w:r>
        <w:t>fleissiger</w:t>
      </w:r>
      <w:proofErr w:type="spellEnd"/>
      <w:r>
        <w:t xml:space="preserve"> das angefangene/ etwa auch mit anderer </w:t>
      </w:r>
      <w:proofErr w:type="spellStart"/>
      <w:r>
        <w:t>beyhülffe</w:t>
      </w:r>
      <w:proofErr w:type="spellEnd"/>
      <w:r>
        <w:t xml:space="preserve">/ fortzusetzen: </w:t>
      </w:r>
      <w:proofErr w:type="spellStart"/>
      <w:r>
        <w:t>sihet</w:t>
      </w:r>
      <w:proofErr w:type="spellEnd"/>
      <w:r>
        <w:t xml:space="preserve"> man aber/ das andere von ihren gefasten </w:t>
      </w:r>
      <w:proofErr w:type="spellStart"/>
      <w:r>
        <w:t>meynungen</w:t>
      </w:r>
      <w:proofErr w:type="spellEnd"/>
      <w:r>
        <w:t xml:space="preserve"> also eingenommen/ daß ob man </w:t>
      </w:r>
      <w:proofErr w:type="spellStart"/>
      <w:r>
        <w:t>wol</w:t>
      </w:r>
      <w:proofErr w:type="spellEnd"/>
      <w:r>
        <w:t xml:space="preserve"> </w:t>
      </w:r>
      <w:proofErr w:type="spellStart"/>
      <w:r>
        <w:t>sonsten</w:t>
      </w:r>
      <w:proofErr w:type="spellEnd"/>
      <w:r>
        <w:t xml:space="preserve"> ein gemüht bey ihnen </w:t>
      </w:r>
      <w:proofErr w:type="spellStart"/>
      <w:r>
        <w:t>sihet</w:t>
      </w:r>
      <w:proofErr w:type="spellEnd"/>
      <w:r>
        <w:t xml:space="preserve">/ so </w:t>
      </w:r>
      <w:r>
        <w:lastRenderedPageBreak/>
        <w:t xml:space="preserve">seinem </w:t>
      </w:r>
      <w:proofErr w:type="spellStart"/>
      <w:r>
        <w:t>GOtt</w:t>
      </w:r>
      <w:proofErr w:type="spellEnd"/>
      <w:r>
        <w:t xml:space="preserve"> gern dienen </w:t>
      </w:r>
      <w:proofErr w:type="spellStart"/>
      <w:r>
        <w:t>wolte</w:t>
      </w:r>
      <w:proofErr w:type="spellEnd"/>
      <w:r>
        <w:t xml:space="preserve">/ aber </w:t>
      </w:r>
      <w:proofErr w:type="spellStart"/>
      <w:r>
        <w:t>dißmahl</w:t>
      </w:r>
      <w:proofErr w:type="spellEnd"/>
      <w:r>
        <w:t xml:space="preserve"> noch das vorhaltende nicht </w:t>
      </w:r>
      <w:proofErr w:type="spellStart"/>
      <w:r>
        <w:t>begreiffen</w:t>
      </w:r>
      <w:proofErr w:type="spellEnd"/>
      <w:r>
        <w:t xml:space="preserve"> </w:t>
      </w:r>
      <w:proofErr w:type="spellStart"/>
      <w:r>
        <w:t>kan</w:t>
      </w:r>
      <w:proofErr w:type="spellEnd"/>
      <w:r>
        <w:t xml:space="preserve">/ so hat man solche </w:t>
      </w:r>
      <w:proofErr w:type="spellStart"/>
      <w:r>
        <w:t>leute</w:t>
      </w:r>
      <w:proofErr w:type="spellEnd"/>
      <w:r>
        <w:t xml:space="preserve"> dahin zu vermahnen/ daß sie </w:t>
      </w:r>
      <w:proofErr w:type="spellStart"/>
      <w:r>
        <w:t>auffs</w:t>
      </w:r>
      <w:proofErr w:type="spellEnd"/>
      <w:r>
        <w:t xml:space="preserve"> wenigste die von uns angehörte </w:t>
      </w:r>
      <w:proofErr w:type="spellStart"/>
      <w:r>
        <w:t>warheit</w:t>
      </w:r>
      <w:proofErr w:type="spellEnd"/>
      <w:r>
        <w:t xml:space="preserve"> nicht lästern noch übel </w:t>
      </w:r>
      <w:proofErr w:type="spellStart"/>
      <w:r>
        <w:t>darvon</w:t>
      </w:r>
      <w:proofErr w:type="spellEnd"/>
      <w:r>
        <w:t xml:space="preserve"> reden/ der </w:t>
      </w:r>
      <w:proofErr w:type="spellStart"/>
      <w:r>
        <w:t>sache</w:t>
      </w:r>
      <w:proofErr w:type="spellEnd"/>
      <w:r>
        <w:t xml:space="preserve"> in der furcht deß Herrn und mit </w:t>
      </w:r>
      <w:proofErr w:type="spellStart"/>
      <w:r>
        <w:t>hertzlichem</w:t>
      </w:r>
      <w:proofErr w:type="spellEnd"/>
      <w:r>
        <w:t xml:space="preserve"> gebet ferner </w:t>
      </w:r>
      <w:proofErr w:type="spellStart"/>
      <w:r>
        <w:t>nachdencken</w:t>
      </w:r>
      <w:proofErr w:type="spellEnd"/>
      <w:r>
        <w:t xml:space="preserve">/ und in dessen ihrem GOTT nach den </w:t>
      </w:r>
      <w:proofErr w:type="spellStart"/>
      <w:r>
        <w:t>jenigen</w:t>
      </w:r>
      <w:proofErr w:type="spellEnd"/>
      <w:r>
        <w:t xml:space="preserve"> </w:t>
      </w:r>
      <w:proofErr w:type="spellStart"/>
      <w:r>
        <w:t>practischen</w:t>
      </w:r>
      <w:proofErr w:type="spellEnd"/>
      <w:r>
        <w:t xml:space="preserve"> Principiis und Lebens-regeln/ die die meiste/ so den Christlichen </w:t>
      </w:r>
      <w:proofErr w:type="spellStart"/>
      <w:r>
        <w:t>namen</w:t>
      </w:r>
      <w:proofErr w:type="spellEnd"/>
      <w:r>
        <w:t xml:space="preserve"> tragen/ noch unter sich ziemlicher </w:t>
      </w:r>
      <w:proofErr w:type="spellStart"/>
      <w:r>
        <w:t>massen</w:t>
      </w:r>
      <w:proofErr w:type="spellEnd"/>
      <w:r>
        <w:t xml:space="preserve"> gemein haben/ </w:t>
      </w:r>
      <w:proofErr w:type="spellStart"/>
      <w:r>
        <w:t>eifferig</w:t>
      </w:r>
      <w:proofErr w:type="spellEnd"/>
      <w:r>
        <w:t xml:space="preserve"> dienen und in der </w:t>
      </w:r>
      <w:proofErr w:type="spellStart"/>
      <w:r>
        <w:t>wahrheit</w:t>
      </w:r>
      <w:proofErr w:type="spellEnd"/>
      <w:r>
        <w:t xml:space="preserve"> zu zunehmen trachten sollen. </w:t>
      </w:r>
    </w:p>
    <w:p w14:paraId="0E9AB1C7" w14:textId="77777777" w:rsidR="00F30817" w:rsidRDefault="00F30817" w:rsidP="00F30817">
      <w:pPr>
        <w:pStyle w:val="StandardWeb"/>
      </w:pPr>
      <w:r>
        <w:t xml:space="preserve">Darzu und ins gemein gegen alle </w:t>
      </w:r>
      <w:proofErr w:type="spellStart"/>
      <w:r>
        <w:t>glaubige</w:t>
      </w:r>
      <w:proofErr w:type="spellEnd"/>
      <w:r>
        <w:t xml:space="preserve"> oder irrende solle 4. kommen/ die </w:t>
      </w:r>
      <w:proofErr w:type="spellStart"/>
      <w:r>
        <w:t>übung</w:t>
      </w:r>
      <w:proofErr w:type="spellEnd"/>
      <w:r>
        <w:t xml:space="preserve"> </w:t>
      </w:r>
      <w:proofErr w:type="spellStart"/>
      <w:r>
        <w:t>hertzlicher</w:t>
      </w:r>
      <w:proofErr w:type="spellEnd"/>
      <w:r>
        <w:t xml:space="preserve"> liebe/ daß wir zwar ihnen zu ihrem </w:t>
      </w:r>
      <w:proofErr w:type="spellStart"/>
      <w:r>
        <w:t>un</w:t>
      </w:r>
      <w:proofErr w:type="spellEnd"/>
      <w:r>
        <w:t xml:space="preserve">- und </w:t>
      </w:r>
      <w:proofErr w:type="spellStart"/>
      <w:r>
        <w:t>irrglauben</w:t>
      </w:r>
      <w:proofErr w:type="spellEnd"/>
      <w:r>
        <w:t xml:space="preserve"> oder dessen so </w:t>
      </w:r>
      <w:proofErr w:type="spellStart"/>
      <w:r>
        <w:t>übung</w:t>
      </w:r>
      <w:proofErr w:type="spellEnd"/>
      <w:r>
        <w:t xml:space="preserve"> als </w:t>
      </w:r>
      <w:proofErr w:type="spellStart"/>
      <w:r>
        <w:t>fortpflantzung</w:t>
      </w:r>
      <w:proofErr w:type="spellEnd"/>
      <w:r>
        <w:t xml:space="preserve"> nichts zu willen werden/ vielmehr mit </w:t>
      </w:r>
      <w:proofErr w:type="spellStart"/>
      <w:r>
        <w:t>eiffer</w:t>
      </w:r>
      <w:proofErr w:type="spellEnd"/>
      <w:r>
        <w:t xml:space="preserve"> uns demselben widersetzen/ aber in andern dingen/ welche zu menschlichem leben gehören/ zeigen/ daß wir sie vor unsere nächsten (wie der </w:t>
      </w:r>
      <w:proofErr w:type="spellStart"/>
      <w:r>
        <w:t>samariter</w:t>
      </w:r>
      <w:proofErr w:type="spellEnd"/>
      <w:r>
        <w:t xml:space="preserve"> als deß Juden nächster von </w:t>
      </w:r>
      <w:proofErr w:type="spellStart"/>
      <w:r>
        <w:t>CHristo</w:t>
      </w:r>
      <w:proofErr w:type="spellEnd"/>
      <w:r>
        <w:t xml:space="preserve">/ Luc. 10. </w:t>
      </w:r>
      <w:proofErr w:type="spellStart"/>
      <w:r>
        <w:t>vorgestellet</w:t>
      </w:r>
      <w:proofErr w:type="spellEnd"/>
      <w:r>
        <w:t xml:space="preserve"> wird) ja auch </w:t>
      </w:r>
      <w:proofErr w:type="spellStart"/>
      <w:r>
        <w:t>auß</w:t>
      </w:r>
      <w:proofErr w:type="spellEnd"/>
      <w:r>
        <w:t xml:space="preserve"> recht der allgemeinen </w:t>
      </w:r>
      <w:proofErr w:type="spellStart"/>
      <w:r>
        <w:t>schöpffung</w:t>
      </w:r>
      <w:proofErr w:type="spellEnd"/>
      <w:r>
        <w:t xml:space="preserve"> und gegen alle sich erstreckenden Göttliche Liebe (obschon nicht der </w:t>
      </w:r>
      <w:proofErr w:type="spellStart"/>
      <w:r>
        <w:t>wiedergeburt</w:t>
      </w:r>
      <w:proofErr w:type="spellEnd"/>
      <w:r>
        <w:t xml:space="preserve">) </w:t>
      </w:r>
      <w:proofErr w:type="spellStart"/>
      <w:r>
        <w:t>brüder</w:t>
      </w:r>
      <w:proofErr w:type="spellEnd"/>
      <w:r>
        <w:t xml:space="preserve"> erkennen/ und also auch mit solchem </w:t>
      </w:r>
      <w:proofErr w:type="spellStart"/>
      <w:r>
        <w:t>hertzen</w:t>
      </w:r>
      <w:proofErr w:type="spellEnd"/>
      <w:r>
        <w:t xml:space="preserve"> gegen sie gesinnet </w:t>
      </w:r>
      <w:proofErr w:type="spellStart"/>
      <w:r>
        <w:t>seyen</w:t>
      </w:r>
      <w:proofErr w:type="spellEnd"/>
      <w:r>
        <w:t xml:space="preserve">/ wie wir den </w:t>
      </w:r>
      <w:proofErr w:type="spellStart"/>
      <w:r>
        <w:t>befehl</w:t>
      </w:r>
      <w:proofErr w:type="spellEnd"/>
      <w:r>
        <w:t xml:space="preserve"> haben/ alle als uns selbst zu lieben. Und ist dieses ein so fleischlicher/ als an </w:t>
      </w:r>
      <w:proofErr w:type="spellStart"/>
      <w:r>
        <w:t>bekehrung</w:t>
      </w:r>
      <w:proofErr w:type="spellEnd"/>
      <w:r>
        <w:t xml:space="preserve"> solcher </w:t>
      </w:r>
      <w:proofErr w:type="spellStart"/>
      <w:r>
        <w:t>leute</w:t>
      </w:r>
      <w:proofErr w:type="spellEnd"/>
      <w:r>
        <w:t xml:space="preserve"> schädlicher/ </w:t>
      </w:r>
      <w:proofErr w:type="spellStart"/>
      <w:r>
        <w:t>eiffer</w:t>
      </w:r>
      <w:proofErr w:type="spellEnd"/>
      <w:r>
        <w:t xml:space="preserve">/ da man einigem </w:t>
      </w:r>
      <w:proofErr w:type="spellStart"/>
      <w:r>
        <w:t>unglaubigen</w:t>
      </w:r>
      <w:proofErr w:type="spellEnd"/>
      <w:r>
        <w:t xml:space="preserve"> oder irrenden seiner Religion wegen </w:t>
      </w:r>
      <w:proofErr w:type="spellStart"/>
      <w:r>
        <w:t>schimpff</w:t>
      </w:r>
      <w:proofErr w:type="spellEnd"/>
      <w:r>
        <w:t xml:space="preserve"> oder leid anthut: Da doch der </w:t>
      </w:r>
      <w:proofErr w:type="spellStart"/>
      <w:r>
        <w:t>rechtmässige</w:t>
      </w:r>
      <w:proofErr w:type="spellEnd"/>
      <w:r>
        <w:t xml:space="preserve"> </w:t>
      </w:r>
      <w:proofErr w:type="spellStart"/>
      <w:r>
        <w:t>haß</w:t>
      </w:r>
      <w:proofErr w:type="spellEnd"/>
      <w:r>
        <w:t xml:space="preserve"> der Religion/ die der </w:t>
      </w:r>
      <w:proofErr w:type="spellStart"/>
      <w:r>
        <w:t>person</w:t>
      </w:r>
      <w:proofErr w:type="spellEnd"/>
      <w:r>
        <w:t xml:space="preserve"> schuldige liebe weder </w:t>
      </w:r>
      <w:proofErr w:type="spellStart"/>
      <w:r>
        <w:t>auffheben</w:t>
      </w:r>
      <w:proofErr w:type="spellEnd"/>
      <w:r>
        <w:t xml:space="preserve"> noch schwächen solle. </w:t>
      </w:r>
    </w:p>
    <w:p w14:paraId="5FA2D1DE" w14:textId="77777777" w:rsidR="00F30817" w:rsidRDefault="00F30817" w:rsidP="00F30817">
      <w:pPr>
        <w:pStyle w:val="StandardWeb"/>
      </w:pPr>
      <w:r>
        <w:t xml:space="preserve">Wie dann/ wo wir von der </w:t>
      </w:r>
      <w:proofErr w:type="spellStart"/>
      <w:r>
        <w:t>vereinigung</w:t>
      </w:r>
      <w:proofErr w:type="spellEnd"/>
      <w:r>
        <w:t xml:space="preserve"> der unter den Christen befindlichen meisten Religionen einige </w:t>
      </w:r>
      <w:proofErr w:type="spellStart"/>
      <w:r>
        <w:t>hoffnung</w:t>
      </w:r>
      <w:proofErr w:type="spellEnd"/>
      <w:r>
        <w:t xml:space="preserve"> haben </w:t>
      </w:r>
      <w:proofErr w:type="spellStart"/>
      <w:r>
        <w:t>solten</w:t>
      </w:r>
      <w:proofErr w:type="spellEnd"/>
      <w:r>
        <w:t xml:space="preserve">/ vielleicht dieses der </w:t>
      </w:r>
      <w:proofErr w:type="spellStart"/>
      <w:r>
        <w:t>nechste</w:t>
      </w:r>
      <w:proofErr w:type="spellEnd"/>
      <w:r>
        <w:t xml:space="preserve"> und von GOTT </w:t>
      </w:r>
      <w:proofErr w:type="spellStart"/>
      <w:r>
        <w:t>gesegneteste</w:t>
      </w:r>
      <w:proofErr w:type="spellEnd"/>
      <w:r>
        <w:t xml:space="preserve"> weg seyn möchte/ daß wirs nicht bloß alles/ bey denen nunmehr mit so viel fleisch- als geistlichem </w:t>
      </w:r>
      <w:proofErr w:type="spellStart"/>
      <w:r>
        <w:t>eiffer</w:t>
      </w:r>
      <w:proofErr w:type="spellEnd"/>
      <w:r>
        <w:t xml:space="preserve"> </w:t>
      </w:r>
      <w:proofErr w:type="spellStart"/>
      <w:r>
        <w:t>erfülleten</w:t>
      </w:r>
      <w:proofErr w:type="spellEnd"/>
      <w:r>
        <w:t xml:space="preserve"> </w:t>
      </w:r>
      <w:proofErr w:type="spellStart"/>
      <w:r>
        <w:t>gemüthern</w:t>
      </w:r>
      <w:proofErr w:type="spellEnd"/>
      <w:r>
        <w:t xml:space="preserve">/ welche </w:t>
      </w:r>
      <w:proofErr w:type="spellStart"/>
      <w:r>
        <w:t>beschaffenheit</w:t>
      </w:r>
      <w:proofErr w:type="spellEnd"/>
      <w:r>
        <w:t xml:space="preserve"> die Disputationen </w:t>
      </w:r>
      <w:proofErr w:type="spellStart"/>
      <w:r>
        <w:t>fruchtloß</w:t>
      </w:r>
      <w:proofErr w:type="spellEnd"/>
      <w:r>
        <w:t xml:space="preserve"> machet/ </w:t>
      </w:r>
      <w:proofErr w:type="spellStart"/>
      <w:r>
        <w:t>auff</w:t>
      </w:r>
      <w:proofErr w:type="spellEnd"/>
      <w:r>
        <w:t xml:space="preserve"> das </w:t>
      </w:r>
      <w:proofErr w:type="spellStart"/>
      <w:r>
        <w:t>disputiren</w:t>
      </w:r>
      <w:proofErr w:type="spellEnd"/>
      <w:r>
        <w:t xml:space="preserve"> </w:t>
      </w:r>
      <w:proofErr w:type="spellStart"/>
      <w:r>
        <w:t>setzeten</w:t>
      </w:r>
      <w:proofErr w:type="spellEnd"/>
      <w:r>
        <w:t xml:space="preserve">. Es ist zwar an dem/ daß die </w:t>
      </w:r>
      <w:proofErr w:type="spellStart"/>
      <w:r>
        <w:t>vertheidigung</w:t>
      </w:r>
      <w:proofErr w:type="spellEnd"/>
      <w:r>
        <w:t xml:space="preserve"> der reinen </w:t>
      </w:r>
      <w:proofErr w:type="spellStart"/>
      <w:r>
        <w:t>warheit</w:t>
      </w:r>
      <w:proofErr w:type="spellEnd"/>
      <w:r>
        <w:t xml:space="preserve">/ und also auch das </w:t>
      </w:r>
      <w:proofErr w:type="spellStart"/>
      <w:r>
        <w:t>disputiren</w:t>
      </w:r>
      <w:proofErr w:type="spellEnd"/>
      <w:r>
        <w:t xml:space="preserve">/ so ein </w:t>
      </w:r>
      <w:proofErr w:type="spellStart"/>
      <w:r>
        <w:t>theil</w:t>
      </w:r>
      <w:proofErr w:type="spellEnd"/>
      <w:r>
        <w:t xml:space="preserve"> derselben ist/ muß in der Kirchen so </w:t>
      </w:r>
      <w:proofErr w:type="spellStart"/>
      <w:r>
        <w:t>wol</w:t>
      </w:r>
      <w:proofErr w:type="spellEnd"/>
      <w:r>
        <w:t xml:space="preserve"> erhalten werden/ als andere zu der </w:t>
      </w:r>
      <w:proofErr w:type="spellStart"/>
      <w:r>
        <w:t>erbauung</w:t>
      </w:r>
      <w:proofErr w:type="spellEnd"/>
      <w:r>
        <w:t xml:space="preserve"> verordnete </w:t>
      </w:r>
      <w:proofErr w:type="spellStart"/>
      <w:r>
        <w:t>verrichtungen</w:t>
      </w:r>
      <w:proofErr w:type="spellEnd"/>
      <w:r>
        <w:t xml:space="preserve">: Und stehet uns Christus/ die Apostel und </w:t>
      </w:r>
      <w:proofErr w:type="spellStart"/>
      <w:r>
        <w:t>dero</w:t>
      </w:r>
      <w:proofErr w:type="spellEnd"/>
      <w:r>
        <w:t xml:space="preserve"> Nachfolger zum geheiligten Exempel vor </w:t>
      </w:r>
      <w:proofErr w:type="spellStart"/>
      <w:r>
        <w:t>augen</w:t>
      </w:r>
      <w:proofErr w:type="spellEnd"/>
      <w:r>
        <w:t xml:space="preserve">/ die auch </w:t>
      </w:r>
      <w:proofErr w:type="spellStart"/>
      <w:r>
        <w:t>disputiret</w:t>
      </w:r>
      <w:proofErr w:type="spellEnd"/>
      <w:r>
        <w:t xml:space="preserve">/ das ist die </w:t>
      </w:r>
      <w:proofErr w:type="spellStart"/>
      <w:r>
        <w:t>gegentheilige</w:t>
      </w:r>
      <w:proofErr w:type="spellEnd"/>
      <w:r>
        <w:t xml:space="preserve"> </w:t>
      </w:r>
      <w:proofErr w:type="spellStart"/>
      <w:r>
        <w:t>irrthume</w:t>
      </w:r>
      <w:proofErr w:type="spellEnd"/>
      <w:r>
        <w:t xml:space="preserve"> </w:t>
      </w:r>
      <w:proofErr w:type="spellStart"/>
      <w:r>
        <w:t>kräfftig</w:t>
      </w:r>
      <w:proofErr w:type="spellEnd"/>
      <w:r>
        <w:t xml:space="preserve"> widerleget/ und die </w:t>
      </w:r>
      <w:proofErr w:type="spellStart"/>
      <w:r>
        <w:t>warheit</w:t>
      </w:r>
      <w:proofErr w:type="spellEnd"/>
      <w:r>
        <w:t xml:space="preserve"> beschützet. Hingegen würde der </w:t>
      </w:r>
      <w:proofErr w:type="spellStart"/>
      <w:r>
        <w:t>jenige</w:t>
      </w:r>
      <w:proofErr w:type="spellEnd"/>
      <w:r>
        <w:t xml:space="preserve"> die Christliche Kirche in die </w:t>
      </w:r>
      <w:proofErr w:type="spellStart"/>
      <w:r>
        <w:t>gröste</w:t>
      </w:r>
      <w:proofErr w:type="spellEnd"/>
      <w:r>
        <w:t xml:space="preserve"> </w:t>
      </w:r>
      <w:proofErr w:type="spellStart"/>
      <w:r>
        <w:t>gefahr</w:t>
      </w:r>
      <w:proofErr w:type="spellEnd"/>
      <w:r>
        <w:t xml:space="preserve"> </w:t>
      </w:r>
      <w:proofErr w:type="spellStart"/>
      <w:r>
        <w:t>stürtzen</w:t>
      </w:r>
      <w:proofErr w:type="spellEnd"/>
      <w:r>
        <w:t xml:space="preserve">/ der diesen </w:t>
      </w:r>
      <w:proofErr w:type="spellStart"/>
      <w:r>
        <w:t>nohtwendigen</w:t>
      </w:r>
      <w:proofErr w:type="spellEnd"/>
      <w:r>
        <w:t xml:space="preserve"> gebrauch deß geistlichen </w:t>
      </w:r>
      <w:proofErr w:type="spellStart"/>
      <w:r>
        <w:t>schwerdts</w:t>
      </w:r>
      <w:proofErr w:type="spellEnd"/>
      <w:r>
        <w:t xml:space="preserve">/ deß Göttlichen Worts/ so fern es gegen die irrigen lehren gebraucht werden solle/ wegnehmen und </w:t>
      </w:r>
      <w:proofErr w:type="spellStart"/>
      <w:r>
        <w:t>verwerffen</w:t>
      </w:r>
      <w:proofErr w:type="spellEnd"/>
      <w:r>
        <w:t xml:space="preserve"> </w:t>
      </w:r>
      <w:proofErr w:type="spellStart"/>
      <w:r>
        <w:t>wolte</w:t>
      </w:r>
      <w:proofErr w:type="spellEnd"/>
      <w:r>
        <w:t xml:space="preserve">. Aber Ich bleibe nichts </w:t>
      </w:r>
      <w:proofErr w:type="spellStart"/>
      <w:r>
        <w:t>destoweniger</w:t>
      </w:r>
      <w:proofErr w:type="spellEnd"/>
      <w:r>
        <w:t xml:space="preserve"> bey dem von unserm sel. </w:t>
      </w:r>
      <w:proofErr w:type="spellStart"/>
      <w:r>
        <w:t>Arndten</w:t>
      </w:r>
      <w:proofErr w:type="spellEnd"/>
      <w:r>
        <w:t xml:space="preserve"> stattlich erwiesenen </w:t>
      </w:r>
      <w:proofErr w:type="spellStart"/>
      <w:r>
        <w:t>satz</w:t>
      </w:r>
      <w:proofErr w:type="spellEnd"/>
      <w:r>
        <w:t xml:space="preserve">. Wahren Christenthum. 1/ 39. Daß die </w:t>
      </w:r>
      <w:proofErr w:type="spellStart"/>
      <w:r>
        <w:t>lauterkeit</w:t>
      </w:r>
      <w:proofErr w:type="spellEnd"/>
      <w:r>
        <w:t xml:space="preserve"> der Lehre und deß Göttlichen Worts nicht allein mit </w:t>
      </w:r>
      <w:proofErr w:type="spellStart"/>
      <w:r>
        <w:t>disputiren</w:t>
      </w:r>
      <w:proofErr w:type="spellEnd"/>
      <w:r>
        <w:t xml:space="preserve"> und vielen Büchern erhalten werde/ sondern auch mit wahrer </w:t>
      </w:r>
      <w:proofErr w:type="spellStart"/>
      <w:r>
        <w:t>busse</w:t>
      </w:r>
      <w:proofErr w:type="spellEnd"/>
      <w:r>
        <w:t xml:space="preserve"> und heiligem leben. Zu dessen </w:t>
      </w:r>
      <w:proofErr w:type="spellStart"/>
      <w:r>
        <w:t>erkantnüß</w:t>
      </w:r>
      <w:proofErr w:type="spellEnd"/>
      <w:r>
        <w:t xml:space="preserve"> auch die vorige zwey </w:t>
      </w:r>
      <w:proofErr w:type="spellStart"/>
      <w:r>
        <w:t>Capitel</w:t>
      </w:r>
      <w:proofErr w:type="spellEnd"/>
      <w:r>
        <w:t xml:space="preserve"> </w:t>
      </w:r>
      <w:proofErr w:type="spellStart"/>
      <w:r>
        <w:t>gehörin</w:t>
      </w:r>
      <w:proofErr w:type="spellEnd"/>
      <w:r>
        <w:t xml:space="preserve">: Wer Christo mit glauben/ heiligem leben und stätiger </w:t>
      </w:r>
      <w:proofErr w:type="spellStart"/>
      <w:r>
        <w:t>busse</w:t>
      </w:r>
      <w:proofErr w:type="spellEnd"/>
      <w:r>
        <w:t xml:space="preserve"> nicht folget/ der </w:t>
      </w:r>
      <w:proofErr w:type="spellStart"/>
      <w:r>
        <w:t>kan</w:t>
      </w:r>
      <w:proofErr w:type="spellEnd"/>
      <w:r>
        <w:t xml:space="preserve"> von der </w:t>
      </w:r>
      <w:proofErr w:type="spellStart"/>
      <w:r>
        <w:t>blindheit</w:t>
      </w:r>
      <w:proofErr w:type="spellEnd"/>
      <w:r>
        <w:t xml:space="preserve"> seines </w:t>
      </w:r>
      <w:proofErr w:type="spellStart"/>
      <w:r>
        <w:t>hertzens</w:t>
      </w:r>
      <w:proofErr w:type="spellEnd"/>
      <w:r>
        <w:t xml:space="preserve"> nicht erlöset werden/ sondern muß in der ewigen </w:t>
      </w:r>
      <w:proofErr w:type="spellStart"/>
      <w:r>
        <w:t>finsternüß</w:t>
      </w:r>
      <w:proofErr w:type="spellEnd"/>
      <w:r>
        <w:t xml:space="preserve"> bleiben: Kan auch Christum nicht recht erkennen/ noch gemeinschafft und </w:t>
      </w:r>
      <w:proofErr w:type="spellStart"/>
      <w:r>
        <w:t>theil</w:t>
      </w:r>
      <w:proofErr w:type="spellEnd"/>
      <w:r>
        <w:t xml:space="preserve"> an ihm haben. Und: das unchristliche leben ist eine </w:t>
      </w:r>
      <w:proofErr w:type="spellStart"/>
      <w:r>
        <w:t>ursach</w:t>
      </w:r>
      <w:proofErr w:type="spellEnd"/>
      <w:r>
        <w:t xml:space="preserve"> falscher/ </w:t>
      </w:r>
      <w:proofErr w:type="spellStart"/>
      <w:r>
        <w:t>verfůhrischer</w:t>
      </w:r>
      <w:proofErr w:type="spellEnd"/>
      <w:r>
        <w:t xml:space="preserve"> lehr/ </w:t>
      </w:r>
      <w:proofErr w:type="spellStart"/>
      <w:r>
        <w:t>verstockung</w:t>
      </w:r>
      <w:proofErr w:type="spellEnd"/>
      <w:r>
        <w:t xml:space="preserve"> und </w:t>
      </w:r>
      <w:proofErr w:type="spellStart"/>
      <w:r>
        <w:t>verblendung</w:t>
      </w:r>
      <w:proofErr w:type="spellEnd"/>
      <w:r>
        <w:t xml:space="preserve">. </w:t>
      </w:r>
    </w:p>
    <w:p w14:paraId="045A22CB" w14:textId="77777777" w:rsidR="00F30817" w:rsidRDefault="00F30817" w:rsidP="00F30817">
      <w:pPr>
        <w:pStyle w:val="StandardWeb"/>
      </w:pPr>
      <w:r>
        <w:t xml:space="preserve">Also achte ich 1. daß nicht alles </w:t>
      </w:r>
      <w:proofErr w:type="spellStart"/>
      <w:r>
        <w:t>disputiren</w:t>
      </w:r>
      <w:proofErr w:type="spellEnd"/>
      <w:r>
        <w:t xml:space="preserve"> </w:t>
      </w:r>
      <w:proofErr w:type="spellStart"/>
      <w:r>
        <w:t>nůtzlich</w:t>
      </w:r>
      <w:proofErr w:type="spellEnd"/>
      <w:r>
        <w:t xml:space="preserve"> und gut/ sondern es </w:t>
      </w:r>
      <w:proofErr w:type="spellStart"/>
      <w:r>
        <w:t>heisset</w:t>
      </w:r>
      <w:proofErr w:type="spellEnd"/>
      <w:r>
        <w:t xml:space="preserve"> zuweilen von einigem/ wie unser sel. </w:t>
      </w:r>
      <w:proofErr w:type="spellStart"/>
      <w:r>
        <w:t>Lutherus</w:t>
      </w:r>
      <w:proofErr w:type="spellEnd"/>
      <w:r>
        <w:t xml:space="preserve"> gesprochen: </w:t>
      </w:r>
      <w:proofErr w:type="spellStart"/>
      <w:r>
        <w:t>Neque</w:t>
      </w:r>
      <w:proofErr w:type="spellEnd"/>
      <w:r>
        <w:t xml:space="preserve"> </w:t>
      </w:r>
      <w:proofErr w:type="spellStart"/>
      <w:r>
        <w:t>enim</w:t>
      </w:r>
      <w:proofErr w:type="spellEnd"/>
      <w:r>
        <w:t xml:space="preserve"> docendo sed </w:t>
      </w:r>
      <w:proofErr w:type="spellStart"/>
      <w:r>
        <w:t>disputando</w:t>
      </w:r>
      <w:proofErr w:type="spellEnd"/>
      <w:r>
        <w:t xml:space="preserve"> </w:t>
      </w:r>
      <w:proofErr w:type="spellStart"/>
      <w:r>
        <w:t>amittitur</w:t>
      </w:r>
      <w:proofErr w:type="spellEnd"/>
      <w:r>
        <w:t xml:space="preserve"> </w:t>
      </w:r>
      <w:proofErr w:type="spellStart"/>
      <w:r>
        <w:t>veritas</w:t>
      </w:r>
      <w:proofErr w:type="spellEnd"/>
      <w:r>
        <w:t xml:space="preserve">. Hoc </w:t>
      </w:r>
      <w:proofErr w:type="spellStart"/>
      <w:r>
        <w:t>enim</w:t>
      </w:r>
      <w:proofErr w:type="spellEnd"/>
      <w:r>
        <w:t xml:space="preserve"> </w:t>
      </w:r>
      <w:proofErr w:type="spellStart"/>
      <w:r>
        <w:t>malum</w:t>
      </w:r>
      <w:proofErr w:type="spellEnd"/>
      <w:r>
        <w:t xml:space="preserve"> </w:t>
      </w:r>
      <w:proofErr w:type="spellStart"/>
      <w:r>
        <w:t>disputationes</w:t>
      </w:r>
      <w:proofErr w:type="spellEnd"/>
      <w:r>
        <w:t xml:space="preserve"> </w:t>
      </w:r>
      <w:proofErr w:type="spellStart"/>
      <w:r>
        <w:t>secum</w:t>
      </w:r>
      <w:proofErr w:type="spellEnd"/>
      <w:r>
        <w:t xml:space="preserve"> </w:t>
      </w:r>
      <w:proofErr w:type="spellStart"/>
      <w:r>
        <w:t>afferunt</w:t>
      </w:r>
      <w:proofErr w:type="spellEnd"/>
      <w:r>
        <w:t xml:space="preserve">, quod </w:t>
      </w:r>
      <w:proofErr w:type="spellStart"/>
      <w:r>
        <w:t>animi</w:t>
      </w:r>
      <w:proofErr w:type="spellEnd"/>
      <w:r>
        <w:t xml:space="preserve"> quasi </w:t>
      </w:r>
      <w:proofErr w:type="spellStart"/>
      <w:r>
        <w:t>profanantur</w:t>
      </w:r>
      <w:proofErr w:type="spellEnd"/>
      <w:r>
        <w:t xml:space="preserve"> &amp; </w:t>
      </w:r>
      <w:proofErr w:type="spellStart"/>
      <w:r>
        <w:t>rixis</w:t>
      </w:r>
      <w:proofErr w:type="spellEnd"/>
      <w:r>
        <w:t xml:space="preserve"> </w:t>
      </w:r>
      <w:proofErr w:type="spellStart"/>
      <w:r>
        <w:t>occupati</w:t>
      </w:r>
      <w:proofErr w:type="spellEnd"/>
      <w:r>
        <w:t xml:space="preserve"> </w:t>
      </w:r>
      <w:proofErr w:type="spellStart"/>
      <w:r>
        <w:t>quae</w:t>
      </w:r>
      <w:proofErr w:type="spellEnd"/>
      <w:r>
        <w:t xml:space="preserve"> </w:t>
      </w:r>
      <w:proofErr w:type="spellStart"/>
      <w:r>
        <w:t>praecipua</w:t>
      </w:r>
      <w:proofErr w:type="spellEnd"/>
      <w:r>
        <w:t xml:space="preserve"> </w:t>
      </w:r>
      <w:proofErr w:type="spellStart"/>
      <w:r>
        <w:t>sunt</w:t>
      </w:r>
      <w:proofErr w:type="spellEnd"/>
      <w:r>
        <w:t xml:space="preserve"> </w:t>
      </w:r>
      <w:proofErr w:type="spellStart"/>
      <w:r>
        <w:t>negligunt</w:t>
      </w:r>
      <w:proofErr w:type="spellEnd"/>
      <w:r>
        <w:t xml:space="preserve">. Das ist: Nicht durch lehren/ sondern durch viel </w:t>
      </w:r>
      <w:proofErr w:type="spellStart"/>
      <w:r>
        <w:t>disputiren</w:t>
      </w:r>
      <w:proofErr w:type="spellEnd"/>
      <w:r>
        <w:t xml:space="preserve"> wird die </w:t>
      </w:r>
      <w:proofErr w:type="spellStart"/>
      <w:r>
        <w:t>warheit</w:t>
      </w:r>
      <w:proofErr w:type="spellEnd"/>
      <w:r>
        <w:t xml:space="preserve"> </w:t>
      </w:r>
      <w:proofErr w:type="spellStart"/>
      <w:r>
        <w:t>verlohren</w:t>
      </w:r>
      <w:proofErr w:type="spellEnd"/>
      <w:r>
        <w:t xml:space="preserve">. Dann </w:t>
      </w:r>
      <w:proofErr w:type="spellStart"/>
      <w:r>
        <w:t>diß</w:t>
      </w:r>
      <w:proofErr w:type="spellEnd"/>
      <w:r>
        <w:t xml:space="preserve"> böse bringen die </w:t>
      </w:r>
      <w:proofErr w:type="spellStart"/>
      <w:r>
        <w:t>Disputationes</w:t>
      </w:r>
      <w:proofErr w:type="spellEnd"/>
      <w:r>
        <w:t xml:space="preserve"> mit sich/ daß die </w:t>
      </w:r>
      <w:proofErr w:type="spellStart"/>
      <w:r>
        <w:t>gemüther</w:t>
      </w:r>
      <w:proofErr w:type="spellEnd"/>
      <w:r>
        <w:t xml:space="preserve"> </w:t>
      </w:r>
      <w:proofErr w:type="spellStart"/>
      <w:r>
        <w:t>dardurch</w:t>
      </w:r>
      <w:proofErr w:type="spellEnd"/>
      <w:r>
        <w:t xml:space="preserve"> verdorben werden/ und wann sie mit dem </w:t>
      </w:r>
      <w:proofErr w:type="spellStart"/>
      <w:r>
        <w:t>gezänck</w:t>
      </w:r>
      <w:proofErr w:type="spellEnd"/>
      <w:r>
        <w:t xml:space="preserve"> zu thun haben/ </w:t>
      </w:r>
      <w:proofErr w:type="spellStart"/>
      <w:r>
        <w:t>versaumen</w:t>
      </w:r>
      <w:proofErr w:type="spellEnd"/>
      <w:r>
        <w:t xml:space="preserve"> sie darüber/ was sie </w:t>
      </w:r>
      <w:proofErr w:type="spellStart"/>
      <w:r>
        <w:t>fürnemlich</w:t>
      </w:r>
      <w:proofErr w:type="spellEnd"/>
      <w:r>
        <w:t xml:space="preserve"> treiben </w:t>
      </w:r>
      <w:proofErr w:type="spellStart"/>
      <w:r>
        <w:t>solten</w:t>
      </w:r>
      <w:proofErr w:type="spellEnd"/>
      <w:r>
        <w:t xml:space="preserve">/ und was das vornehmste ist. Ach wie </w:t>
      </w:r>
      <w:proofErr w:type="spellStart"/>
      <w:r>
        <w:t>offt</w:t>
      </w:r>
      <w:proofErr w:type="spellEnd"/>
      <w:r>
        <w:t xml:space="preserve"> sind die Disputanten selbst </w:t>
      </w:r>
      <w:proofErr w:type="spellStart"/>
      <w:r>
        <w:t>leute</w:t>
      </w:r>
      <w:proofErr w:type="spellEnd"/>
      <w:r>
        <w:t xml:space="preserve"> ohne geist und glauben/ mit fleischlicher </w:t>
      </w:r>
      <w:proofErr w:type="spellStart"/>
      <w:r>
        <w:t>weißheit</w:t>
      </w:r>
      <w:proofErr w:type="spellEnd"/>
      <w:r>
        <w:t xml:space="preserve">/ </w:t>
      </w:r>
      <w:proofErr w:type="spellStart"/>
      <w:r>
        <w:t>obwol</w:t>
      </w:r>
      <w:proofErr w:type="spellEnd"/>
      <w:r>
        <w:t xml:space="preserve"> </w:t>
      </w:r>
      <w:proofErr w:type="spellStart"/>
      <w:r>
        <w:t>auß</w:t>
      </w:r>
      <w:proofErr w:type="spellEnd"/>
      <w:r>
        <w:t xml:space="preserve"> der </w:t>
      </w:r>
      <w:proofErr w:type="spellStart"/>
      <w:r>
        <w:t>schrifft</w:t>
      </w:r>
      <w:proofErr w:type="spellEnd"/>
      <w:r>
        <w:t xml:space="preserve"> (dann auch alle </w:t>
      </w:r>
      <w:proofErr w:type="spellStart"/>
      <w:r>
        <w:t>wissenschafft</w:t>
      </w:r>
      <w:proofErr w:type="spellEnd"/>
      <w:r>
        <w:t xml:space="preserve">/ die wir </w:t>
      </w:r>
      <w:proofErr w:type="spellStart"/>
      <w:r>
        <w:t>auß</w:t>
      </w:r>
      <w:proofErr w:type="spellEnd"/>
      <w:r>
        <w:t xml:space="preserve"> eigenen natürlichen </w:t>
      </w:r>
      <w:proofErr w:type="spellStart"/>
      <w:r>
        <w:t>kräfften</w:t>
      </w:r>
      <w:proofErr w:type="spellEnd"/>
      <w:r>
        <w:t xml:space="preserve">/ </w:t>
      </w:r>
      <w:r>
        <w:lastRenderedPageBreak/>
        <w:t xml:space="preserve">und bloß menschlichem </w:t>
      </w:r>
      <w:proofErr w:type="spellStart"/>
      <w:r>
        <w:t>fleiß</w:t>
      </w:r>
      <w:proofErr w:type="spellEnd"/>
      <w:r>
        <w:t xml:space="preserve">/ ohne das </w:t>
      </w:r>
      <w:proofErr w:type="spellStart"/>
      <w:r>
        <w:t>liecht</w:t>
      </w:r>
      <w:proofErr w:type="spellEnd"/>
      <w:r>
        <w:t xml:space="preserve"> deß Heiligen Geistes/ </w:t>
      </w:r>
      <w:proofErr w:type="spellStart"/>
      <w:r>
        <w:t>auß</w:t>
      </w:r>
      <w:proofErr w:type="spellEnd"/>
      <w:r>
        <w:t xml:space="preserve"> der </w:t>
      </w:r>
      <w:proofErr w:type="spellStart"/>
      <w:r>
        <w:t>schrifft</w:t>
      </w:r>
      <w:proofErr w:type="spellEnd"/>
      <w:r>
        <w:t xml:space="preserve"> fassen/ ist eine fleischliche </w:t>
      </w:r>
      <w:proofErr w:type="spellStart"/>
      <w:r>
        <w:t>weißheit</w:t>
      </w:r>
      <w:proofErr w:type="spellEnd"/>
      <w:r>
        <w:t xml:space="preserve">/ oder wir </w:t>
      </w:r>
      <w:proofErr w:type="spellStart"/>
      <w:r>
        <w:t>müsten</w:t>
      </w:r>
      <w:proofErr w:type="spellEnd"/>
      <w:r>
        <w:t xml:space="preserve"> sagen/ daß die </w:t>
      </w:r>
      <w:proofErr w:type="spellStart"/>
      <w:r>
        <w:t>vernunft</w:t>
      </w:r>
      <w:proofErr w:type="spellEnd"/>
      <w:r>
        <w:t xml:space="preserve"> der Göttlichen </w:t>
      </w:r>
      <w:proofErr w:type="spellStart"/>
      <w:r>
        <w:t>weißheit</w:t>
      </w:r>
      <w:proofErr w:type="spellEnd"/>
      <w:r>
        <w:t xml:space="preserve"> fähig </w:t>
      </w:r>
      <w:proofErr w:type="spellStart"/>
      <w:r>
        <w:t>seye</w:t>
      </w:r>
      <w:proofErr w:type="spellEnd"/>
      <w:r>
        <w:t xml:space="preserve">?) erfüllet/ allerdings aber von </w:t>
      </w:r>
      <w:proofErr w:type="spellStart"/>
      <w:r>
        <w:t>GOtt</w:t>
      </w:r>
      <w:proofErr w:type="spellEnd"/>
      <w:r>
        <w:t xml:space="preserve"> nicht gelehrt? Was ist dann von solchen zu hoffen? Wie </w:t>
      </w:r>
      <w:proofErr w:type="spellStart"/>
      <w:r>
        <w:t>offt</w:t>
      </w:r>
      <w:proofErr w:type="spellEnd"/>
      <w:r>
        <w:t xml:space="preserve"> bringt man </w:t>
      </w:r>
      <w:proofErr w:type="spellStart"/>
      <w:r>
        <w:t>frembd</w:t>
      </w:r>
      <w:proofErr w:type="spellEnd"/>
      <w:r>
        <w:t xml:space="preserve"> </w:t>
      </w:r>
      <w:proofErr w:type="spellStart"/>
      <w:r>
        <w:t>feuer</w:t>
      </w:r>
      <w:proofErr w:type="spellEnd"/>
      <w:r>
        <w:t xml:space="preserve"> in das Heiligthum deß </w:t>
      </w:r>
      <w:proofErr w:type="spellStart"/>
      <w:r>
        <w:t>HErrn</w:t>
      </w:r>
      <w:proofErr w:type="spellEnd"/>
      <w:r>
        <w:t xml:space="preserve">/ das ist eine </w:t>
      </w:r>
      <w:proofErr w:type="spellStart"/>
      <w:r>
        <w:t>frembde</w:t>
      </w:r>
      <w:proofErr w:type="spellEnd"/>
      <w:r>
        <w:t xml:space="preserve"> </w:t>
      </w:r>
      <w:proofErr w:type="spellStart"/>
      <w:r>
        <w:t>absicht</w:t>
      </w:r>
      <w:proofErr w:type="spellEnd"/>
      <w:r>
        <w:t xml:space="preserve">/ nicht </w:t>
      </w:r>
      <w:proofErr w:type="spellStart"/>
      <w:r>
        <w:t>auff</w:t>
      </w:r>
      <w:proofErr w:type="spellEnd"/>
      <w:r>
        <w:t xml:space="preserve"> Gottes sondern eigene ehre? Darüber aber solche </w:t>
      </w:r>
      <w:proofErr w:type="spellStart"/>
      <w:r>
        <w:t>Opffer</w:t>
      </w:r>
      <w:proofErr w:type="spellEnd"/>
      <w:r>
        <w:t xml:space="preserve"> </w:t>
      </w:r>
      <w:proofErr w:type="spellStart"/>
      <w:r>
        <w:t>GOtt</w:t>
      </w:r>
      <w:proofErr w:type="spellEnd"/>
      <w:r>
        <w:t xml:space="preserve"> nicht gefallen/ sondern seinen fluch herzu ziehen/ und mit solchem </w:t>
      </w:r>
      <w:proofErr w:type="spellStart"/>
      <w:r>
        <w:t>disputiren</w:t>
      </w:r>
      <w:proofErr w:type="spellEnd"/>
      <w:r>
        <w:t xml:space="preserve"> nichts </w:t>
      </w:r>
      <w:proofErr w:type="spellStart"/>
      <w:r>
        <w:t>außgerichtet</w:t>
      </w:r>
      <w:proofErr w:type="spellEnd"/>
      <w:r>
        <w:t xml:space="preserve"> wird. Wie </w:t>
      </w:r>
      <w:proofErr w:type="spellStart"/>
      <w:r>
        <w:t>offt</w:t>
      </w:r>
      <w:proofErr w:type="spellEnd"/>
      <w:r>
        <w:t xml:space="preserve"> ist die </w:t>
      </w:r>
      <w:proofErr w:type="spellStart"/>
      <w:r>
        <w:t>behauptung</w:t>
      </w:r>
      <w:proofErr w:type="spellEnd"/>
      <w:r>
        <w:t xml:space="preserve"> dessen/ was man </w:t>
      </w:r>
      <w:proofErr w:type="spellStart"/>
      <w:r>
        <w:t>einmahl</w:t>
      </w:r>
      <w:proofErr w:type="spellEnd"/>
      <w:r>
        <w:t xml:space="preserve"> gesetzet/ der </w:t>
      </w:r>
      <w:proofErr w:type="spellStart"/>
      <w:r>
        <w:t>ruhm</w:t>
      </w:r>
      <w:proofErr w:type="spellEnd"/>
      <w:r>
        <w:t xml:space="preserve"> eines subtilen </w:t>
      </w:r>
      <w:proofErr w:type="spellStart"/>
      <w:r>
        <w:t>verstandes</w:t>
      </w:r>
      <w:proofErr w:type="spellEnd"/>
      <w:r>
        <w:t xml:space="preserve"> und </w:t>
      </w:r>
      <w:proofErr w:type="spellStart"/>
      <w:r>
        <w:t>scharpff</w:t>
      </w:r>
      <w:proofErr w:type="spellEnd"/>
      <w:r>
        <w:t xml:space="preserve"> </w:t>
      </w:r>
      <w:proofErr w:type="spellStart"/>
      <w:r>
        <w:t>sinnigkeit</w:t>
      </w:r>
      <w:proofErr w:type="spellEnd"/>
      <w:r>
        <w:t xml:space="preserve"> und die </w:t>
      </w:r>
      <w:proofErr w:type="spellStart"/>
      <w:r>
        <w:t>überwindung</w:t>
      </w:r>
      <w:proofErr w:type="spellEnd"/>
      <w:r>
        <w:t xml:space="preserve"> deß </w:t>
      </w:r>
      <w:proofErr w:type="spellStart"/>
      <w:r>
        <w:t>gegeners</w:t>
      </w:r>
      <w:proofErr w:type="spellEnd"/>
      <w:r>
        <w:t xml:space="preserve">/ sie möge geschehen </w:t>
      </w:r>
      <w:proofErr w:type="spellStart"/>
      <w:r>
        <w:t>auff</w:t>
      </w:r>
      <w:proofErr w:type="spellEnd"/>
      <w:r>
        <w:t xml:space="preserve"> was weise sie wolle/ vielmehr die </w:t>
      </w:r>
      <w:proofErr w:type="spellStart"/>
      <w:r>
        <w:t>regel</w:t>
      </w:r>
      <w:proofErr w:type="spellEnd"/>
      <w:r>
        <w:t xml:space="preserve">/ nach welcher man gehet/ als die </w:t>
      </w:r>
      <w:proofErr w:type="spellStart"/>
      <w:r>
        <w:t>untersuchung</w:t>
      </w:r>
      <w:proofErr w:type="spellEnd"/>
      <w:r>
        <w:t xml:space="preserve"> und </w:t>
      </w:r>
      <w:proofErr w:type="spellStart"/>
      <w:r>
        <w:t>erhaltung</w:t>
      </w:r>
      <w:proofErr w:type="spellEnd"/>
      <w:r>
        <w:t xml:space="preserve"> der </w:t>
      </w:r>
      <w:proofErr w:type="spellStart"/>
      <w:r>
        <w:t>warheit</w:t>
      </w:r>
      <w:proofErr w:type="spellEnd"/>
      <w:r>
        <w:t xml:space="preserve">? </w:t>
      </w:r>
      <w:proofErr w:type="spellStart"/>
      <w:r>
        <w:t>Dardurch</w:t>
      </w:r>
      <w:proofErr w:type="spellEnd"/>
      <w:r>
        <w:t xml:space="preserve"> etwa der </w:t>
      </w:r>
      <w:proofErr w:type="spellStart"/>
      <w:r>
        <w:t>widersacher</w:t>
      </w:r>
      <w:proofErr w:type="spellEnd"/>
      <w:r>
        <w:t xml:space="preserve"> also geärgert wird/ daß ob er </w:t>
      </w:r>
      <w:proofErr w:type="spellStart"/>
      <w:r>
        <w:t>wol</w:t>
      </w:r>
      <w:proofErr w:type="spellEnd"/>
      <w:r>
        <w:t xml:space="preserve"> nicht zu antworten vermag/ die erkannte </w:t>
      </w:r>
      <w:proofErr w:type="spellStart"/>
      <w:r>
        <w:t>art</w:t>
      </w:r>
      <w:proofErr w:type="spellEnd"/>
      <w:r>
        <w:t xml:space="preserve">/ wie man gegen ihn gegangen/ die gespürte fleischliche </w:t>
      </w:r>
      <w:proofErr w:type="spellStart"/>
      <w:r>
        <w:t>affecten</w:t>
      </w:r>
      <w:proofErr w:type="spellEnd"/>
      <w:r>
        <w:t xml:space="preserve">, eingenommene </w:t>
      </w:r>
      <w:proofErr w:type="spellStart"/>
      <w:r>
        <w:t>scheltwort</w:t>
      </w:r>
      <w:proofErr w:type="spellEnd"/>
      <w:r>
        <w:t xml:space="preserve"> und dergleichen dinge/ so nur nach dem </w:t>
      </w:r>
      <w:proofErr w:type="spellStart"/>
      <w:r>
        <w:t>menschen</w:t>
      </w:r>
      <w:proofErr w:type="spellEnd"/>
      <w:r>
        <w:t xml:space="preserve"> </w:t>
      </w:r>
      <w:proofErr w:type="spellStart"/>
      <w:r>
        <w:t>schmäcken</w:t>
      </w:r>
      <w:proofErr w:type="spellEnd"/>
      <w:r>
        <w:t xml:space="preserve">/ alle seine sonst verhoffte </w:t>
      </w:r>
      <w:proofErr w:type="spellStart"/>
      <w:r>
        <w:t>bekehrung</w:t>
      </w:r>
      <w:proofErr w:type="spellEnd"/>
      <w:r>
        <w:t xml:space="preserve"> hindern. </w:t>
      </w:r>
      <w:proofErr w:type="spellStart"/>
      <w:r>
        <w:t>solte</w:t>
      </w:r>
      <w:proofErr w:type="spellEnd"/>
      <w:r>
        <w:t xml:space="preserve"> man vieles </w:t>
      </w:r>
      <w:proofErr w:type="spellStart"/>
      <w:r>
        <w:t>bißheriges</w:t>
      </w:r>
      <w:proofErr w:type="spellEnd"/>
      <w:r>
        <w:t xml:space="preserve"> </w:t>
      </w:r>
      <w:proofErr w:type="spellStart"/>
      <w:r>
        <w:t>disputiren</w:t>
      </w:r>
      <w:proofErr w:type="spellEnd"/>
      <w:r>
        <w:t xml:space="preserve"> recht </w:t>
      </w:r>
      <w:proofErr w:type="spellStart"/>
      <w:r>
        <w:t>examiniren</w:t>
      </w:r>
      <w:proofErr w:type="spellEnd"/>
      <w:r>
        <w:t xml:space="preserve">/ so würde man bald diesen bald jenen </w:t>
      </w:r>
      <w:proofErr w:type="spellStart"/>
      <w:r>
        <w:t>mangel</w:t>
      </w:r>
      <w:proofErr w:type="spellEnd"/>
      <w:r>
        <w:t xml:space="preserve"> finden/ und ist </w:t>
      </w:r>
      <w:proofErr w:type="spellStart"/>
      <w:r>
        <w:t>wol</w:t>
      </w:r>
      <w:proofErr w:type="spellEnd"/>
      <w:r>
        <w:t xml:space="preserve"> zu glauben/ daß auch solches die </w:t>
      </w:r>
      <w:proofErr w:type="spellStart"/>
      <w:r>
        <w:t>ursach</w:t>
      </w:r>
      <w:proofErr w:type="spellEnd"/>
      <w:r>
        <w:t xml:space="preserve">/ daß nicht alles was man verlangt/ </w:t>
      </w:r>
      <w:proofErr w:type="spellStart"/>
      <w:r>
        <w:t>dardurch</w:t>
      </w:r>
      <w:proofErr w:type="spellEnd"/>
      <w:r>
        <w:t xml:space="preserve"> erhalten/ vielen aber damit das </w:t>
      </w:r>
      <w:proofErr w:type="spellStart"/>
      <w:r>
        <w:t>disputiren</w:t>
      </w:r>
      <w:proofErr w:type="spellEnd"/>
      <w:r>
        <w:t xml:space="preserve"> </w:t>
      </w:r>
      <w:proofErr w:type="spellStart"/>
      <w:r>
        <w:t>dermassen</w:t>
      </w:r>
      <w:proofErr w:type="spellEnd"/>
      <w:r>
        <w:t xml:space="preserve"> zuwider worden/ daß sie gar einen unziemlichen </w:t>
      </w:r>
      <w:proofErr w:type="spellStart"/>
      <w:r>
        <w:t>haß</w:t>
      </w:r>
      <w:proofErr w:type="spellEnd"/>
      <w:r>
        <w:t xml:space="preserve"> dagegen </w:t>
      </w:r>
      <w:proofErr w:type="spellStart"/>
      <w:r>
        <w:t>gefasset</w:t>
      </w:r>
      <w:proofErr w:type="spellEnd"/>
      <w:r>
        <w:t xml:space="preserve">/ und nunmehr dem </w:t>
      </w:r>
      <w:proofErr w:type="spellStart"/>
      <w:r>
        <w:t>disputiren</w:t>
      </w:r>
      <w:proofErr w:type="spellEnd"/>
      <w:r>
        <w:t xml:space="preserve"> </w:t>
      </w:r>
      <w:proofErr w:type="spellStart"/>
      <w:r>
        <w:t>beymessen</w:t>
      </w:r>
      <w:proofErr w:type="spellEnd"/>
      <w:r>
        <w:t xml:space="preserve"> wollen/ was dessen </w:t>
      </w:r>
      <w:proofErr w:type="spellStart"/>
      <w:r>
        <w:t>mißbrauchs</w:t>
      </w:r>
      <w:proofErr w:type="spellEnd"/>
      <w:r>
        <w:t xml:space="preserve"> schuld ist. </w:t>
      </w:r>
    </w:p>
    <w:p w14:paraId="10F583DD" w14:textId="77777777" w:rsidR="00F30817" w:rsidRDefault="00F30817" w:rsidP="00F30817">
      <w:pPr>
        <w:pStyle w:val="StandardWeb"/>
      </w:pPr>
      <w:r>
        <w:t xml:space="preserve">Gleichwie aber nicht alles </w:t>
      </w:r>
      <w:proofErr w:type="spellStart"/>
      <w:r>
        <w:t>disputiren</w:t>
      </w:r>
      <w:proofErr w:type="spellEnd"/>
      <w:r>
        <w:t xml:space="preserve"> löblich und nützlich/ also ist auch 2. das rechte </w:t>
      </w:r>
      <w:proofErr w:type="spellStart"/>
      <w:r>
        <w:t>disputiren</w:t>
      </w:r>
      <w:proofErr w:type="spellEnd"/>
      <w:r>
        <w:t xml:space="preserve"> nicht das einige mittel/ der </w:t>
      </w:r>
      <w:proofErr w:type="spellStart"/>
      <w:r>
        <w:t>erhaltung</w:t>
      </w:r>
      <w:proofErr w:type="spellEnd"/>
      <w:r>
        <w:t xml:space="preserve"> der </w:t>
      </w:r>
      <w:proofErr w:type="spellStart"/>
      <w:r>
        <w:t>warheit</w:t>
      </w:r>
      <w:proofErr w:type="spellEnd"/>
      <w:r>
        <w:t xml:space="preserve">/ sondern erfordert andere neben sich. Ja wo man vor hat/ es allein </w:t>
      </w:r>
      <w:proofErr w:type="spellStart"/>
      <w:r>
        <w:t>darbey</w:t>
      </w:r>
      <w:proofErr w:type="spellEnd"/>
      <w:r>
        <w:t xml:space="preserve"> bleiben zu lassen/ was der einige und völlige zweck deß </w:t>
      </w:r>
      <w:proofErr w:type="spellStart"/>
      <w:r>
        <w:t>disputirens</w:t>
      </w:r>
      <w:proofErr w:type="spellEnd"/>
      <w:r>
        <w:t xml:space="preserve"> an sich selbst ist/ und wo es am besten </w:t>
      </w:r>
      <w:proofErr w:type="spellStart"/>
      <w:r>
        <w:t>angestellet</w:t>
      </w:r>
      <w:proofErr w:type="spellEnd"/>
      <w:r>
        <w:t xml:space="preserve"> erhalten werden möchte/ </w:t>
      </w:r>
      <w:proofErr w:type="spellStart"/>
      <w:r>
        <w:t>nehmlich</w:t>
      </w:r>
      <w:proofErr w:type="spellEnd"/>
      <w:r>
        <w:t xml:space="preserve"> die </w:t>
      </w:r>
      <w:proofErr w:type="spellStart"/>
      <w:r>
        <w:t>rettung</w:t>
      </w:r>
      <w:proofErr w:type="spellEnd"/>
      <w:r>
        <w:t xml:space="preserve"> der wahren Lehr von den falschen </w:t>
      </w:r>
      <w:proofErr w:type="spellStart"/>
      <w:r>
        <w:t>meynungen</w:t>
      </w:r>
      <w:proofErr w:type="spellEnd"/>
      <w:r>
        <w:t xml:space="preserve">/ und </w:t>
      </w:r>
      <w:proofErr w:type="spellStart"/>
      <w:r>
        <w:t>dero</w:t>
      </w:r>
      <w:proofErr w:type="spellEnd"/>
      <w:r>
        <w:t xml:space="preserve"> </w:t>
      </w:r>
      <w:proofErr w:type="spellStart"/>
      <w:r>
        <w:t>widerlegung</w:t>
      </w:r>
      <w:proofErr w:type="spellEnd"/>
      <w:r>
        <w:t xml:space="preserve">/ daß der menschliche verstand erkenne/ dieser </w:t>
      </w:r>
      <w:proofErr w:type="spellStart"/>
      <w:r>
        <w:t>lehrsatz</w:t>
      </w:r>
      <w:proofErr w:type="spellEnd"/>
      <w:r>
        <w:t xml:space="preserve"> </w:t>
      </w:r>
      <w:proofErr w:type="spellStart"/>
      <w:r>
        <w:t>seye</w:t>
      </w:r>
      <w:proofErr w:type="spellEnd"/>
      <w:r>
        <w:t xml:space="preserve"> Göttlichem </w:t>
      </w:r>
      <w:proofErr w:type="spellStart"/>
      <w:r>
        <w:t>wort</w:t>
      </w:r>
      <w:proofErr w:type="spellEnd"/>
      <w:r>
        <w:t xml:space="preserve"> wie es laute gemäß/ jene entgegen (wie es bey denselben fast geschiehet/ welche etwa kaum weiter </w:t>
      </w:r>
      <w:proofErr w:type="spellStart"/>
      <w:r>
        <w:t>gedencken</w:t>
      </w:r>
      <w:proofErr w:type="spellEnd"/>
      <w:r>
        <w:t xml:space="preserve">/ als das sie viele Lutherische machen möchten/ nicht aber ferner ihnen lassen angelegen seyn/ wie sie auch bey solcher </w:t>
      </w:r>
      <w:proofErr w:type="spellStart"/>
      <w:r>
        <w:t>bekanntnüß</w:t>
      </w:r>
      <w:proofErr w:type="spellEnd"/>
      <w:r>
        <w:t xml:space="preserve"> wahre kern-Christen würden/ und daher die wahre </w:t>
      </w:r>
      <w:proofErr w:type="spellStart"/>
      <w:r>
        <w:t>bekanntnüß</w:t>
      </w:r>
      <w:proofErr w:type="spellEnd"/>
      <w:r>
        <w:t xml:space="preserve"> gleichsam als eine </w:t>
      </w:r>
      <w:proofErr w:type="spellStart"/>
      <w:r>
        <w:t>faction</w:t>
      </w:r>
      <w:proofErr w:type="spellEnd"/>
      <w:r>
        <w:t xml:space="preserve">, die nur </w:t>
      </w:r>
      <w:proofErr w:type="spellStart"/>
      <w:r>
        <w:t>gestärckt</w:t>
      </w:r>
      <w:proofErr w:type="spellEnd"/>
      <w:r>
        <w:t xml:space="preserve"> möge werden/ nicht aber als einen </w:t>
      </w:r>
      <w:proofErr w:type="spellStart"/>
      <w:r>
        <w:t>eingang</w:t>
      </w:r>
      <w:proofErr w:type="spellEnd"/>
      <w:r>
        <w:t xml:space="preserve"> zu dem weg/ </w:t>
      </w:r>
      <w:proofErr w:type="spellStart"/>
      <w:r>
        <w:t>worauff</w:t>
      </w:r>
      <w:proofErr w:type="spellEnd"/>
      <w:r>
        <w:t xml:space="preserve"> man GOTT </w:t>
      </w:r>
      <w:proofErr w:type="spellStart"/>
      <w:r>
        <w:t>künfftig</w:t>
      </w:r>
      <w:proofErr w:type="spellEnd"/>
      <w:r>
        <w:t xml:space="preserve"> </w:t>
      </w:r>
      <w:proofErr w:type="spellStart"/>
      <w:r>
        <w:t>eifferig</w:t>
      </w:r>
      <w:proofErr w:type="spellEnd"/>
      <w:r>
        <w:t xml:space="preserve"> dienen wolle/ ansehen) so </w:t>
      </w:r>
      <w:proofErr w:type="spellStart"/>
      <w:r>
        <w:t>wil</w:t>
      </w:r>
      <w:proofErr w:type="spellEnd"/>
      <w:r>
        <w:t xml:space="preserve"> </w:t>
      </w:r>
      <w:proofErr w:type="spellStart"/>
      <w:r>
        <w:t>GOtt</w:t>
      </w:r>
      <w:proofErr w:type="spellEnd"/>
      <w:r>
        <w:t xml:space="preserve"> auch hierzu seinen </w:t>
      </w:r>
      <w:proofErr w:type="spellStart"/>
      <w:r>
        <w:t>segen</w:t>
      </w:r>
      <w:proofErr w:type="spellEnd"/>
      <w:r>
        <w:t xml:space="preserve"> nicht geben/ noch dieses </w:t>
      </w:r>
      <w:proofErr w:type="spellStart"/>
      <w:r>
        <w:t>allemahl</w:t>
      </w:r>
      <w:proofErr w:type="spellEnd"/>
      <w:r>
        <w:t xml:space="preserve"> erhalten lassen werden. sondern soll </w:t>
      </w:r>
      <w:proofErr w:type="spellStart"/>
      <w:r>
        <w:t>GOttes</w:t>
      </w:r>
      <w:proofErr w:type="spellEnd"/>
      <w:r>
        <w:t xml:space="preserve"> Ehre recht befördert werden/ so muß dieses noch weiter dahin gerichtet werden/ daß der </w:t>
      </w:r>
      <w:proofErr w:type="spellStart"/>
      <w:r>
        <w:t>gegentheil</w:t>
      </w:r>
      <w:proofErr w:type="spellEnd"/>
      <w:r>
        <w:t xml:space="preserve"> dadurch bekehret könnte werden/ und daß man auch die gerettete Wahrheit wolle zu schuldiger </w:t>
      </w:r>
      <w:proofErr w:type="spellStart"/>
      <w:r>
        <w:t>danckbarkeit</w:t>
      </w:r>
      <w:proofErr w:type="spellEnd"/>
      <w:r>
        <w:t xml:space="preserve"> und heiligem gehorsam gegen GOTT anwenden. Nun ist solche </w:t>
      </w:r>
      <w:proofErr w:type="spellStart"/>
      <w:r>
        <w:t>convictio</w:t>
      </w:r>
      <w:proofErr w:type="spellEnd"/>
      <w:r>
        <w:t xml:space="preserve"> </w:t>
      </w:r>
      <w:proofErr w:type="spellStart"/>
      <w:r>
        <w:t>intellectus</w:t>
      </w:r>
      <w:proofErr w:type="spellEnd"/>
      <w:r>
        <w:t xml:space="preserve"> oder </w:t>
      </w:r>
      <w:proofErr w:type="spellStart"/>
      <w:r>
        <w:t>überzeugung</w:t>
      </w:r>
      <w:proofErr w:type="spellEnd"/>
      <w:r>
        <w:t xml:space="preserve"> der </w:t>
      </w:r>
      <w:proofErr w:type="spellStart"/>
      <w:r>
        <w:t>warheit</w:t>
      </w:r>
      <w:proofErr w:type="spellEnd"/>
      <w:r>
        <w:t xml:space="preserve"> bey weitem noch </w:t>
      </w:r>
      <w:proofErr w:type="spellStart"/>
      <w:r>
        <w:t>nit</w:t>
      </w:r>
      <w:proofErr w:type="spellEnd"/>
      <w:r>
        <w:t xml:space="preserve"> der glaube/ sondern zu diesem gehöret ein </w:t>
      </w:r>
      <w:proofErr w:type="spellStart"/>
      <w:r>
        <w:t>mehrers</w:t>
      </w:r>
      <w:proofErr w:type="spellEnd"/>
      <w:r>
        <w:t xml:space="preserve">/ da also der </w:t>
      </w:r>
      <w:proofErr w:type="spellStart"/>
      <w:r>
        <w:t>vorsatz</w:t>
      </w:r>
      <w:proofErr w:type="spellEnd"/>
      <w:r>
        <w:t xml:space="preserve"> seyn muß/ so </w:t>
      </w:r>
      <w:proofErr w:type="spellStart"/>
      <w:r>
        <w:t>wol</w:t>
      </w:r>
      <w:proofErr w:type="spellEnd"/>
      <w:r>
        <w:t xml:space="preserve"> auch solches übrige/ damit der irrende möchte bekehret werden/ hinzu zu thun/ als auch was ihn daran hinderte wegzuräumen: Vor allem aber die </w:t>
      </w:r>
      <w:proofErr w:type="spellStart"/>
      <w:r>
        <w:t>begierde</w:t>
      </w:r>
      <w:proofErr w:type="spellEnd"/>
      <w:r>
        <w:t xml:space="preserve">/ nachmahlen in uns und allen andern das </w:t>
      </w:r>
      <w:proofErr w:type="spellStart"/>
      <w:r>
        <w:t>jenige</w:t>
      </w:r>
      <w:proofErr w:type="spellEnd"/>
      <w:r>
        <w:t xml:space="preserve">/ was wir erkennen werden/ zu weiterer Ehre </w:t>
      </w:r>
      <w:proofErr w:type="spellStart"/>
      <w:r>
        <w:t>GOttes</w:t>
      </w:r>
      <w:proofErr w:type="spellEnd"/>
      <w:r>
        <w:t xml:space="preserve"> anzuwenden/ und ihm in solchem </w:t>
      </w:r>
      <w:proofErr w:type="spellStart"/>
      <w:r>
        <w:t>Liecht</w:t>
      </w:r>
      <w:proofErr w:type="spellEnd"/>
      <w:r>
        <w:t xml:space="preserve"> auch zu dienen. Wohin die herrliche </w:t>
      </w:r>
      <w:proofErr w:type="spellStart"/>
      <w:r>
        <w:t>sprüche</w:t>
      </w:r>
      <w:proofErr w:type="spellEnd"/>
      <w:r>
        <w:t xml:space="preserve"> </w:t>
      </w:r>
      <w:proofErr w:type="spellStart"/>
      <w:r>
        <w:t>CHristi</w:t>
      </w:r>
      <w:proofErr w:type="spellEnd"/>
      <w:r>
        <w:t xml:space="preserve"> gehören. Joh. 7/ 17. so jemand </w:t>
      </w:r>
      <w:proofErr w:type="spellStart"/>
      <w:r>
        <w:t>wil</w:t>
      </w:r>
      <w:proofErr w:type="spellEnd"/>
      <w:r>
        <w:t xml:space="preserve"> deß (</w:t>
      </w:r>
      <w:proofErr w:type="spellStart"/>
      <w:r>
        <w:t>nemlich</w:t>
      </w:r>
      <w:proofErr w:type="spellEnd"/>
      <w:r>
        <w:t xml:space="preserve"> deß Vatters der </w:t>
      </w:r>
      <w:proofErr w:type="spellStart"/>
      <w:r>
        <w:t>Jhn</w:t>
      </w:r>
      <w:proofErr w:type="spellEnd"/>
      <w:r>
        <w:t xml:space="preserve"> gesandt hat) willen thun/ der wird innen werden/ ob diese Lehre von </w:t>
      </w:r>
      <w:proofErr w:type="spellStart"/>
      <w:r>
        <w:t>GOtt</w:t>
      </w:r>
      <w:proofErr w:type="spellEnd"/>
      <w:r>
        <w:t xml:space="preserve"> sey/ oder ob ich von mir selbst rede. Also/ daß unser Heyland von keinem andern sagt/ daß derselbe recht in seiner </w:t>
      </w:r>
      <w:proofErr w:type="spellStart"/>
      <w:r>
        <w:t>seelen</w:t>
      </w:r>
      <w:proofErr w:type="spellEnd"/>
      <w:r>
        <w:t xml:space="preserve"> Göttlich versiegelt </w:t>
      </w:r>
      <w:proofErr w:type="spellStart"/>
      <w:r>
        <w:t>seye</w:t>
      </w:r>
      <w:proofErr w:type="spellEnd"/>
      <w:r>
        <w:t xml:space="preserve"> von der Göttlichen Wahrheit seiner Lehr/ es sey dann auch der Wille da/ den Willen deß Vatters zu thun/ und also es nicht bey dem einigen wissen bleiben zu lassen. </w:t>
      </w:r>
      <w:proofErr w:type="spellStart"/>
      <w:r>
        <w:t>Wiederumb</w:t>
      </w:r>
      <w:proofErr w:type="spellEnd"/>
      <w:r>
        <w:t xml:space="preserve"> Joh. 8/ 31. 32. so ihr bleiben werdet an meiner rede/ so seyd ihr meine rechte Jünger/ und werdet die </w:t>
      </w:r>
      <w:proofErr w:type="spellStart"/>
      <w:r>
        <w:t>wahrheit</w:t>
      </w:r>
      <w:proofErr w:type="spellEnd"/>
      <w:r>
        <w:t xml:space="preserve"> erkennen/ und die </w:t>
      </w:r>
      <w:proofErr w:type="spellStart"/>
      <w:r>
        <w:t>wahrheit</w:t>
      </w:r>
      <w:proofErr w:type="spellEnd"/>
      <w:r>
        <w:t xml:space="preserve"> wird euch frey machen. Und 14/ 21. Wer meine </w:t>
      </w:r>
      <w:proofErr w:type="spellStart"/>
      <w:r>
        <w:t>gebott</w:t>
      </w:r>
      <w:proofErr w:type="spellEnd"/>
      <w:r>
        <w:t xml:space="preserve"> hat und hält sie/ der ists der mich liebet/ wer mich aber liebet/ der wird von meinem Vatter geliebet werden/ und Ich werde ihn lieben/ und mich ihm </w:t>
      </w:r>
      <w:proofErr w:type="spellStart"/>
      <w:r>
        <w:t>offenbahren</w:t>
      </w:r>
      <w:proofErr w:type="spellEnd"/>
      <w:r>
        <w:t xml:space="preserve">. </w:t>
      </w:r>
    </w:p>
    <w:p w14:paraId="35D07F04" w14:textId="77777777" w:rsidR="00F30817" w:rsidRDefault="00F30817" w:rsidP="00F30817">
      <w:pPr>
        <w:pStyle w:val="StandardWeb"/>
      </w:pPr>
      <w:proofErr w:type="spellStart"/>
      <w:r>
        <w:lastRenderedPageBreak/>
        <w:t>Auß</w:t>
      </w:r>
      <w:proofErr w:type="spellEnd"/>
      <w:r>
        <w:t xml:space="preserve"> welchem allen erhellet/ daß so </w:t>
      </w:r>
      <w:proofErr w:type="spellStart"/>
      <w:r>
        <w:t>wol</w:t>
      </w:r>
      <w:proofErr w:type="spellEnd"/>
      <w:r>
        <w:t xml:space="preserve"> bey uns selbst die </w:t>
      </w:r>
      <w:proofErr w:type="spellStart"/>
      <w:r>
        <w:t>wahrheit</w:t>
      </w:r>
      <w:proofErr w:type="spellEnd"/>
      <w:r>
        <w:t xml:space="preserve"> zu erhalten/ als auch den noch irrenden sie </w:t>
      </w:r>
      <w:proofErr w:type="spellStart"/>
      <w:r>
        <w:t>beyzubringen</w:t>
      </w:r>
      <w:proofErr w:type="spellEnd"/>
      <w:r>
        <w:t xml:space="preserve">/ daß </w:t>
      </w:r>
      <w:proofErr w:type="spellStart"/>
      <w:r>
        <w:t>disputiren</w:t>
      </w:r>
      <w:proofErr w:type="spellEnd"/>
      <w:r>
        <w:t xml:space="preserve"> nicht </w:t>
      </w:r>
      <w:proofErr w:type="spellStart"/>
      <w:r>
        <w:t>gnug</w:t>
      </w:r>
      <w:proofErr w:type="spellEnd"/>
      <w:r>
        <w:t xml:space="preserve"> </w:t>
      </w:r>
      <w:proofErr w:type="spellStart"/>
      <w:r>
        <w:t>seye</w:t>
      </w:r>
      <w:proofErr w:type="spellEnd"/>
      <w:r>
        <w:t xml:space="preserve">/ sondern die heilige Liebe </w:t>
      </w:r>
      <w:proofErr w:type="spellStart"/>
      <w:r>
        <w:t>GOttes</w:t>
      </w:r>
      <w:proofErr w:type="spellEnd"/>
      <w:r>
        <w:t xml:space="preserve"> vonnöthen ist. Ach/ wo wir Evangelische uns </w:t>
      </w:r>
      <w:proofErr w:type="spellStart"/>
      <w:r>
        <w:t>auff</w:t>
      </w:r>
      <w:proofErr w:type="spellEnd"/>
      <w:r>
        <w:t xml:space="preserve"> das </w:t>
      </w:r>
      <w:proofErr w:type="spellStart"/>
      <w:r>
        <w:t>eifferigste</w:t>
      </w:r>
      <w:proofErr w:type="spellEnd"/>
      <w:r>
        <w:t xml:space="preserve"> </w:t>
      </w:r>
      <w:proofErr w:type="spellStart"/>
      <w:r>
        <w:t>liessen</w:t>
      </w:r>
      <w:proofErr w:type="spellEnd"/>
      <w:r>
        <w:t xml:space="preserve"> angelegen seyn/ GOTT die </w:t>
      </w:r>
      <w:proofErr w:type="spellStart"/>
      <w:r>
        <w:t>früchten</w:t>
      </w:r>
      <w:proofErr w:type="spellEnd"/>
      <w:r>
        <w:t xml:space="preserve"> seiner </w:t>
      </w:r>
      <w:proofErr w:type="spellStart"/>
      <w:r>
        <w:t>wahrheit</w:t>
      </w:r>
      <w:proofErr w:type="spellEnd"/>
      <w:r>
        <w:t xml:space="preserve"> in </w:t>
      </w:r>
      <w:proofErr w:type="spellStart"/>
      <w:r>
        <w:t>hertzlicher</w:t>
      </w:r>
      <w:proofErr w:type="spellEnd"/>
      <w:r>
        <w:t xml:space="preserve"> liebe zu bringen/ und also einen unserm </w:t>
      </w:r>
      <w:proofErr w:type="spellStart"/>
      <w:r>
        <w:t>beruff</w:t>
      </w:r>
      <w:proofErr w:type="spellEnd"/>
      <w:r>
        <w:t xml:space="preserve"> würdigen </w:t>
      </w:r>
      <w:proofErr w:type="spellStart"/>
      <w:r>
        <w:t>wandel</w:t>
      </w:r>
      <w:proofErr w:type="spellEnd"/>
      <w:r>
        <w:t xml:space="preserve"> zu führen/ und solches in </w:t>
      </w:r>
      <w:proofErr w:type="spellStart"/>
      <w:r>
        <w:t>kanntlicher</w:t>
      </w:r>
      <w:proofErr w:type="spellEnd"/>
      <w:r>
        <w:t xml:space="preserve"> ungefärbter liebe gegen unserm nächsten/ auch die </w:t>
      </w:r>
      <w:proofErr w:type="spellStart"/>
      <w:r>
        <w:t>irrglaubige</w:t>
      </w:r>
      <w:proofErr w:type="spellEnd"/>
      <w:r>
        <w:t xml:space="preserve">/ zu erzeigen/ mit </w:t>
      </w:r>
      <w:proofErr w:type="spellStart"/>
      <w:r>
        <w:t>übung</w:t>
      </w:r>
      <w:proofErr w:type="spellEnd"/>
      <w:r>
        <w:t xml:space="preserve"> oben angeregter pflichten: sodann die noch irrende auch dahin trachteten (darzu wir sie selbst zu weisen) daß sie/ wo sie noch die von uns bekennende </w:t>
      </w:r>
      <w:proofErr w:type="spellStart"/>
      <w:r>
        <w:t>wahrheit</w:t>
      </w:r>
      <w:proofErr w:type="spellEnd"/>
      <w:r>
        <w:t xml:space="preserve"> nicht </w:t>
      </w:r>
      <w:proofErr w:type="spellStart"/>
      <w:r>
        <w:t>begreiffen</w:t>
      </w:r>
      <w:proofErr w:type="spellEnd"/>
      <w:r>
        <w:t xml:space="preserve"> könnten/ </w:t>
      </w:r>
      <w:proofErr w:type="spellStart"/>
      <w:r>
        <w:t>auffs</w:t>
      </w:r>
      <w:proofErr w:type="spellEnd"/>
      <w:r>
        <w:t xml:space="preserve"> wenigste anfangen </w:t>
      </w:r>
      <w:proofErr w:type="spellStart"/>
      <w:r>
        <w:t>wolten</w:t>
      </w:r>
      <w:proofErr w:type="spellEnd"/>
      <w:r>
        <w:t xml:space="preserve">/ GOTT nach dem maß der </w:t>
      </w:r>
      <w:proofErr w:type="spellStart"/>
      <w:r>
        <w:t>erkanntnüß</w:t>
      </w:r>
      <w:proofErr w:type="spellEnd"/>
      <w:r>
        <w:t xml:space="preserve">/ was sie etwa noch </w:t>
      </w:r>
      <w:proofErr w:type="spellStart"/>
      <w:r>
        <w:t>auß</w:t>
      </w:r>
      <w:proofErr w:type="spellEnd"/>
      <w:r>
        <w:t xml:space="preserve"> der Christlichen Lehr übrig haben/ </w:t>
      </w:r>
      <w:proofErr w:type="spellStart"/>
      <w:r>
        <w:t>eifferig</w:t>
      </w:r>
      <w:proofErr w:type="spellEnd"/>
      <w:r>
        <w:t xml:space="preserve"> zu dienen/ in Liebe </w:t>
      </w:r>
      <w:proofErr w:type="spellStart"/>
      <w:r>
        <w:t>GOttes</w:t>
      </w:r>
      <w:proofErr w:type="spellEnd"/>
      <w:r>
        <w:t xml:space="preserve"> und deß nächsten: so ist kein </w:t>
      </w:r>
      <w:proofErr w:type="spellStart"/>
      <w:r>
        <w:t>zweiffel</w:t>
      </w:r>
      <w:proofErr w:type="spellEnd"/>
      <w:r>
        <w:t xml:space="preserve"> nicht/ daß GOTT nicht würde so </w:t>
      </w:r>
      <w:proofErr w:type="spellStart"/>
      <w:r>
        <w:t>wol</w:t>
      </w:r>
      <w:proofErr w:type="spellEnd"/>
      <w:r>
        <w:t xml:space="preserve"> uns in der </w:t>
      </w:r>
      <w:proofErr w:type="spellStart"/>
      <w:r>
        <w:t>warheit</w:t>
      </w:r>
      <w:proofErr w:type="spellEnd"/>
      <w:r>
        <w:t xml:space="preserve"> immer weiter zunehmen lassen/ als auch die </w:t>
      </w:r>
      <w:proofErr w:type="spellStart"/>
      <w:r>
        <w:t>freude</w:t>
      </w:r>
      <w:proofErr w:type="spellEnd"/>
      <w:r>
        <w:t xml:space="preserve"> geben/ andere/ deren </w:t>
      </w:r>
      <w:proofErr w:type="spellStart"/>
      <w:r>
        <w:t>irrthum</w:t>
      </w:r>
      <w:proofErr w:type="spellEnd"/>
      <w:r>
        <w:t xml:space="preserve"> wir jetzt beklagen/ bald in einem glauben neben uns zu sehen. Dann sein Wort hat </w:t>
      </w:r>
      <w:proofErr w:type="spellStart"/>
      <w:r>
        <w:t>einmahl</w:t>
      </w:r>
      <w:proofErr w:type="spellEnd"/>
      <w:r>
        <w:t xml:space="preserve"> die </w:t>
      </w:r>
      <w:proofErr w:type="spellStart"/>
      <w:r>
        <w:t>krafft</w:t>
      </w:r>
      <w:proofErr w:type="spellEnd"/>
      <w:r>
        <w:t xml:space="preserve">/ wo sie nicht entweder von denen die solches führen/ oder bey denen es geführet wird/ </w:t>
      </w:r>
      <w:proofErr w:type="spellStart"/>
      <w:r>
        <w:t>boß</w:t>
      </w:r>
      <w:proofErr w:type="spellEnd"/>
      <w:r>
        <w:t xml:space="preserve"> </w:t>
      </w:r>
      <w:proofErr w:type="spellStart"/>
      <w:r>
        <w:t>hafftig</w:t>
      </w:r>
      <w:proofErr w:type="spellEnd"/>
      <w:r>
        <w:t xml:space="preserve"> gehindert wird/ die </w:t>
      </w:r>
      <w:proofErr w:type="spellStart"/>
      <w:r>
        <w:t>hertzen</w:t>
      </w:r>
      <w:proofErr w:type="spellEnd"/>
      <w:r>
        <w:t xml:space="preserve"> zu bekehren: so thut auch der heilige </w:t>
      </w:r>
      <w:proofErr w:type="spellStart"/>
      <w:r>
        <w:t>wandel</w:t>
      </w:r>
      <w:proofErr w:type="spellEnd"/>
      <w:r>
        <w:t xml:space="preserve"> selbst zu der </w:t>
      </w:r>
      <w:proofErr w:type="spellStart"/>
      <w:r>
        <w:t>bekehrung</w:t>
      </w:r>
      <w:proofErr w:type="spellEnd"/>
      <w:r>
        <w:t xml:space="preserve"> vieles. Welches uns Petrus lehret. 1/ 3/ 1. 2. </w:t>
      </w:r>
    </w:p>
    <w:p w14:paraId="1AA58C1B" w14:textId="77777777" w:rsidR="00F30817" w:rsidRDefault="00F30817" w:rsidP="00F30817">
      <w:pPr>
        <w:pStyle w:val="StandardWeb"/>
      </w:pPr>
      <w:r>
        <w:t xml:space="preserve">Wie aber der Prediger </w:t>
      </w:r>
      <w:proofErr w:type="spellStart"/>
      <w:r>
        <w:t>ampt</w:t>
      </w:r>
      <w:proofErr w:type="spellEnd"/>
      <w:r>
        <w:t xml:space="preserve"> in allen diesen dingen/ die der Kirchen </w:t>
      </w:r>
      <w:proofErr w:type="spellStart"/>
      <w:r>
        <w:t>besserung</w:t>
      </w:r>
      <w:proofErr w:type="spellEnd"/>
      <w:r>
        <w:t xml:space="preserve"> betreffen/ das allermeiste thun muß/ daher gleichwie die </w:t>
      </w:r>
      <w:proofErr w:type="spellStart"/>
      <w:r>
        <w:t>mängel</w:t>
      </w:r>
      <w:proofErr w:type="spellEnd"/>
      <w:r>
        <w:t xml:space="preserve"> an ihnen </w:t>
      </w:r>
      <w:proofErr w:type="spellStart"/>
      <w:r>
        <w:t>grossen</w:t>
      </w:r>
      <w:proofErr w:type="spellEnd"/>
      <w:r>
        <w:t xml:space="preserve"> schaden thun/ also so vielmehr daran gelegen ist/ daß man solche </w:t>
      </w:r>
      <w:proofErr w:type="spellStart"/>
      <w:r>
        <w:t>leute</w:t>
      </w:r>
      <w:proofErr w:type="spellEnd"/>
      <w:r>
        <w:t xml:space="preserve"> habe/ die zum </w:t>
      </w:r>
      <w:proofErr w:type="spellStart"/>
      <w:r>
        <w:t>allerförderisten</w:t>
      </w:r>
      <w:proofErr w:type="spellEnd"/>
      <w:r>
        <w:t xml:space="preserve"> selbst wahre Christen </w:t>
      </w:r>
      <w:proofErr w:type="spellStart"/>
      <w:r>
        <w:t>seyen</w:t>
      </w:r>
      <w:proofErr w:type="spellEnd"/>
      <w:r>
        <w:t xml:space="preserve">/ und dann die Göttliche </w:t>
      </w:r>
      <w:proofErr w:type="spellStart"/>
      <w:r>
        <w:t>weißheit</w:t>
      </w:r>
      <w:proofErr w:type="spellEnd"/>
      <w:r>
        <w:t xml:space="preserve"> haben/ auch andere </w:t>
      </w:r>
      <w:proofErr w:type="spellStart"/>
      <w:r>
        <w:t>auff</w:t>
      </w:r>
      <w:proofErr w:type="spellEnd"/>
      <w:r>
        <w:t xml:space="preserve"> den weg deß Herrn vorsichtig zu führen; so würde dann ein </w:t>
      </w:r>
      <w:proofErr w:type="spellStart"/>
      <w:r>
        <w:t>grosses</w:t>
      </w:r>
      <w:proofErr w:type="spellEnd"/>
      <w:r>
        <w:t xml:space="preserve"> zu der Kirchen </w:t>
      </w:r>
      <w:proofErr w:type="spellStart"/>
      <w:r>
        <w:t>besserung</w:t>
      </w:r>
      <w:proofErr w:type="spellEnd"/>
      <w:r>
        <w:t xml:space="preserve"> thun/ ja </w:t>
      </w:r>
      <w:proofErr w:type="spellStart"/>
      <w:r>
        <w:t>gantz</w:t>
      </w:r>
      <w:proofErr w:type="spellEnd"/>
      <w:r>
        <w:t xml:space="preserve"> nöthig seyn/ daß man keine andere als solche </w:t>
      </w:r>
      <w:proofErr w:type="spellStart"/>
      <w:r>
        <w:t>leute</w:t>
      </w:r>
      <w:proofErr w:type="spellEnd"/>
      <w:r>
        <w:t xml:space="preserve"> die darzu tüchtig wären </w:t>
      </w:r>
      <w:proofErr w:type="spellStart"/>
      <w:r>
        <w:t>beruffete</w:t>
      </w:r>
      <w:proofErr w:type="spellEnd"/>
      <w:r>
        <w:t xml:space="preserve">/ und ins </w:t>
      </w:r>
      <w:proofErr w:type="spellStart"/>
      <w:r>
        <w:t>gesampt</w:t>
      </w:r>
      <w:proofErr w:type="spellEnd"/>
      <w:r>
        <w:t xml:space="preserve"> in dem </w:t>
      </w:r>
      <w:proofErr w:type="spellStart"/>
      <w:r>
        <w:t>beruffswerck</w:t>
      </w:r>
      <w:proofErr w:type="spellEnd"/>
      <w:r>
        <w:t xml:space="preserve"> </w:t>
      </w:r>
      <w:proofErr w:type="spellStart"/>
      <w:r>
        <w:t>auff</w:t>
      </w:r>
      <w:proofErr w:type="spellEnd"/>
      <w:r>
        <w:t xml:space="preserve"> nichts anders als die Ehre </w:t>
      </w:r>
      <w:proofErr w:type="spellStart"/>
      <w:r>
        <w:t>GOttes</w:t>
      </w:r>
      <w:proofErr w:type="spellEnd"/>
      <w:r>
        <w:t xml:space="preserve"> (</w:t>
      </w:r>
      <w:proofErr w:type="spellStart"/>
      <w:r>
        <w:t>hindangesetzt</w:t>
      </w:r>
      <w:proofErr w:type="spellEnd"/>
      <w:r>
        <w:t xml:space="preserve"> aller fleischlichen </w:t>
      </w:r>
      <w:proofErr w:type="spellStart"/>
      <w:r>
        <w:t>absichten</w:t>
      </w:r>
      <w:proofErr w:type="spellEnd"/>
      <w:r>
        <w:t xml:space="preserve">/ </w:t>
      </w:r>
      <w:proofErr w:type="spellStart"/>
      <w:r>
        <w:t>auff</w:t>
      </w:r>
      <w:proofErr w:type="spellEnd"/>
      <w:r>
        <w:t xml:space="preserve"> </w:t>
      </w:r>
      <w:proofErr w:type="spellStart"/>
      <w:r>
        <w:t>gunst</w:t>
      </w:r>
      <w:proofErr w:type="spellEnd"/>
      <w:r>
        <w:t xml:space="preserve">/ freundschafft/ </w:t>
      </w:r>
      <w:proofErr w:type="spellStart"/>
      <w:r>
        <w:t>geschenck</w:t>
      </w:r>
      <w:proofErr w:type="spellEnd"/>
      <w:r>
        <w:t xml:space="preserve">/ und dergleichen unziemliche dinge) einig und allein abzweckte. Wie dann die in dem </w:t>
      </w:r>
      <w:proofErr w:type="spellStart"/>
      <w:r>
        <w:t>beruffs-werck</w:t>
      </w:r>
      <w:proofErr w:type="spellEnd"/>
      <w:r>
        <w:t xml:space="preserve"> begehende </w:t>
      </w:r>
      <w:proofErr w:type="spellStart"/>
      <w:r>
        <w:t>fehler</w:t>
      </w:r>
      <w:proofErr w:type="spellEnd"/>
      <w:r>
        <w:t xml:space="preserve"> eine nicht der geringsten </w:t>
      </w:r>
      <w:proofErr w:type="spellStart"/>
      <w:r>
        <w:t>ursachen</w:t>
      </w:r>
      <w:proofErr w:type="spellEnd"/>
      <w:r>
        <w:t xml:space="preserve"> sind/ der bey der Kirchen befindlichen </w:t>
      </w:r>
      <w:proofErr w:type="spellStart"/>
      <w:r>
        <w:t>mängel</w:t>
      </w:r>
      <w:proofErr w:type="spellEnd"/>
      <w:r>
        <w:t xml:space="preserve">/ so wir aber </w:t>
      </w:r>
      <w:proofErr w:type="spellStart"/>
      <w:r>
        <w:t>dißmal</w:t>
      </w:r>
      <w:proofErr w:type="spellEnd"/>
      <w:r>
        <w:t xml:space="preserve"> nicht </w:t>
      </w:r>
      <w:proofErr w:type="spellStart"/>
      <w:r>
        <w:t>außführen</w:t>
      </w:r>
      <w:proofErr w:type="spellEnd"/>
      <w:r>
        <w:t xml:space="preserve">. </w:t>
      </w:r>
    </w:p>
    <w:p w14:paraId="5BFC9E81" w14:textId="77777777" w:rsidR="00F30817" w:rsidRDefault="00F30817" w:rsidP="00F30817">
      <w:pPr>
        <w:pStyle w:val="StandardWeb"/>
      </w:pPr>
      <w:r>
        <w:t xml:space="preserve">Solle man aber dergleichen tüchtige Personen zu dem Kirchendienst </w:t>
      </w:r>
      <w:proofErr w:type="spellStart"/>
      <w:r>
        <w:t>beruffen</w:t>
      </w:r>
      <w:proofErr w:type="spellEnd"/>
      <w:r>
        <w:t xml:space="preserve">/ so muß man auch solche haben/ und daher in den schulen und </w:t>
      </w:r>
      <w:proofErr w:type="spellStart"/>
      <w:r>
        <w:t>auff</w:t>
      </w:r>
      <w:proofErr w:type="spellEnd"/>
      <w:r>
        <w:t xml:space="preserve"> Universitäten erziehen. Ach GOTT gebe </w:t>
      </w:r>
      <w:proofErr w:type="spellStart"/>
      <w:r>
        <w:t>gnädiglich</w:t>
      </w:r>
      <w:proofErr w:type="spellEnd"/>
      <w:r>
        <w:t xml:space="preserve">/ daß alles hierzu gehöriges </w:t>
      </w:r>
      <w:proofErr w:type="spellStart"/>
      <w:r>
        <w:t>auff</w:t>
      </w:r>
      <w:proofErr w:type="spellEnd"/>
      <w:r>
        <w:t xml:space="preserve"> Universitäten </w:t>
      </w:r>
      <w:proofErr w:type="spellStart"/>
      <w:r>
        <w:t>fleissig</w:t>
      </w:r>
      <w:proofErr w:type="spellEnd"/>
      <w:r>
        <w:t xml:space="preserve"> von den </w:t>
      </w:r>
      <w:proofErr w:type="spellStart"/>
      <w:r>
        <w:t>Professoribus</w:t>
      </w:r>
      <w:proofErr w:type="spellEnd"/>
      <w:r>
        <w:t xml:space="preserve"> </w:t>
      </w:r>
      <w:proofErr w:type="spellStart"/>
      <w:r>
        <w:t>Theologiae</w:t>
      </w:r>
      <w:proofErr w:type="spellEnd"/>
      <w:r>
        <w:t xml:space="preserve"> beobachtet werde/ und sie </w:t>
      </w:r>
      <w:proofErr w:type="spellStart"/>
      <w:r>
        <w:t>darvor</w:t>
      </w:r>
      <w:proofErr w:type="spellEnd"/>
      <w:r>
        <w:t xml:space="preserve"> sorgen </w:t>
      </w:r>
      <w:proofErr w:type="spellStart"/>
      <w:r>
        <w:t>helffen</w:t>
      </w:r>
      <w:proofErr w:type="spellEnd"/>
      <w:r>
        <w:t xml:space="preserve">/ wie daß nicht nur von dem </w:t>
      </w:r>
      <w:proofErr w:type="spellStart"/>
      <w:r>
        <w:t>eifferigen</w:t>
      </w:r>
      <w:proofErr w:type="spellEnd"/>
      <w:r>
        <w:t xml:space="preserve"> Joh. Matth. </w:t>
      </w:r>
      <w:proofErr w:type="spellStart"/>
      <w:r>
        <w:t>Meyffarten</w:t>
      </w:r>
      <w:proofErr w:type="spellEnd"/>
      <w:r>
        <w:t xml:space="preserve"> seligen/ sondern auch vor und nach ihm von so vielen andern gottseligen </w:t>
      </w:r>
      <w:proofErr w:type="spellStart"/>
      <w:r>
        <w:t>hertzen</w:t>
      </w:r>
      <w:proofErr w:type="spellEnd"/>
      <w:r>
        <w:t xml:space="preserve"> </w:t>
      </w:r>
      <w:proofErr w:type="spellStart"/>
      <w:r>
        <w:t>wehemüthig</w:t>
      </w:r>
      <w:proofErr w:type="spellEnd"/>
      <w:r>
        <w:t xml:space="preserve"> beklagtes und meistens bey aller </w:t>
      </w:r>
      <w:proofErr w:type="spellStart"/>
      <w:r>
        <w:t>Facultäten</w:t>
      </w:r>
      <w:proofErr w:type="spellEnd"/>
      <w:r>
        <w:t xml:space="preserve"> </w:t>
      </w:r>
      <w:proofErr w:type="spellStart"/>
      <w:r>
        <w:t>studiosis</w:t>
      </w:r>
      <w:proofErr w:type="spellEnd"/>
      <w:r>
        <w:t xml:space="preserve"> übliche unchristliche </w:t>
      </w:r>
      <w:proofErr w:type="spellStart"/>
      <w:r>
        <w:t>Academische</w:t>
      </w:r>
      <w:proofErr w:type="spellEnd"/>
      <w:r>
        <w:t xml:space="preserve"> leben mit </w:t>
      </w:r>
      <w:proofErr w:type="spellStart"/>
      <w:r>
        <w:t>nachtrücklichen</w:t>
      </w:r>
      <w:proofErr w:type="spellEnd"/>
      <w:r>
        <w:t xml:space="preserve"> </w:t>
      </w:r>
      <w:proofErr w:type="spellStart"/>
      <w:r>
        <w:t>mitlen</w:t>
      </w:r>
      <w:proofErr w:type="spellEnd"/>
      <w:r>
        <w:t xml:space="preserve"> abgeschafft/ und gebessert würde: daß die </w:t>
      </w:r>
      <w:proofErr w:type="spellStart"/>
      <w:r>
        <w:t>Academien</w:t>
      </w:r>
      <w:proofErr w:type="spellEnd"/>
      <w:r>
        <w:t xml:space="preserve">/ wie es </w:t>
      </w:r>
      <w:proofErr w:type="spellStart"/>
      <w:r>
        <w:t>billich</w:t>
      </w:r>
      <w:proofErr w:type="spellEnd"/>
      <w:r>
        <w:t xml:space="preserve"> seyn </w:t>
      </w:r>
      <w:proofErr w:type="spellStart"/>
      <w:r>
        <w:t>solte</w:t>
      </w:r>
      <w:proofErr w:type="spellEnd"/>
      <w:r>
        <w:t xml:space="preserve">/ auch recht als </w:t>
      </w:r>
      <w:proofErr w:type="spellStart"/>
      <w:r>
        <w:t>Pflantzgärten</w:t>
      </w:r>
      <w:proofErr w:type="spellEnd"/>
      <w:r>
        <w:t xml:space="preserve"> der Kirche in allen ständen und </w:t>
      </w:r>
      <w:proofErr w:type="spellStart"/>
      <w:r>
        <w:t>Werckstätte</w:t>
      </w:r>
      <w:proofErr w:type="spellEnd"/>
      <w:r>
        <w:t xml:space="preserve"> deß Heiligen Geistes/ nicht aber deß welt-geistes/ ja </w:t>
      </w:r>
      <w:proofErr w:type="spellStart"/>
      <w:r>
        <w:t>ehrgeitz-sauffbalge-zanck-teuffels</w:t>
      </w:r>
      <w:proofErr w:type="spellEnd"/>
      <w:r>
        <w:t xml:space="preserve"> zu seyn an dem </w:t>
      </w:r>
      <w:proofErr w:type="spellStart"/>
      <w:r>
        <w:t>äusserlichen</w:t>
      </w:r>
      <w:proofErr w:type="spellEnd"/>
      <w:r>
        <w:t xml:space="preserve"> leben der </w:t>
      </w:r>
      <w:proofErr w:type="spellStart"/>
      <w:r>
        <w:t>studiosorum</w:t>
      </w:r>
      <w:proofErr w:type="spellEnd"/>
      <w:r>
        <w:t xml:space="preserve"> erkannt möchten werden. </w:t>
      </w:r>
    </w:p>
    <w:p w14:paraId="0559ABA2" w14:textId="77777777" w:rsidR="00F30817" w:rsidRDefault="00F30817" w:rsidP="00F30817">
      <w:pPr>
        <w:pStyle w:val="StandardWeb"/>
      </w:pPr>
      <w:r>
        <w:t xml:space="preserve">Gleich wie nun hier die Herren </w:t>
      </w:r>
      <w:proofErr w:type="spellStart"/>
      <w:r>
        <w:t>Professores</w:t>
      </w:r>
      <w:proofErr w:type="spellEnd"/>
      <w:r>
        <w:t xml:space="preserve"> mit ihrem Exempel selbst ein </w:t>
      </w:r>
      <w:proofErr w:type="spellStart"/>
      <w:r>
        <w:t>grosses</w:t>
      </w:r>
      <w:proofErr w:type="spellEnd"/>
      <w:r>
        <w:t xml:space="preserve"> thun können/ (ja ohne solches schwerlich die rechte </w:t>
      </w:r>
      <w:proofErr w:type="spellStart"/>
      <w:r>
        <w:t>besserung</w:t>
      </w:r>
      <w:proofErr w:type="spellEnd"/>
      <w:r>
        <w:t xml:space="preserve"> zu hoffen) wo sie sich darstellen als solche </w:t>
      </w:r>
      <w:proofErr w:type="spellStart"/>
      <w:r>
        <w:t>leute</w:t>
      </w:r>
      <w:proofErr w:type="spellEnd"/>
      <w:r>
        <w:t xml:space="preserve">/ die der </w:t>
      </w:r>
      <w:proofErr w:type="spellStart"/>
      <w:r>
        <w:t>welt</w:t>
      </w:r>
      <w:proofErr w:type="spellEnd"/>
      <w:r>
        <w:t xml:space="preserve"> abgestorben/ in nichts ihre eigene ehre/ gewinn oder </w:t>
      </w:r>
      <w:proofErr w:type="spellStart"/>
      <w:r>
        <w:t>wollust</w:t>
      </w:r>
      <w:proofErr w:type="spellEnd"/>
      <w:r>
        <w:t xml:space="preserve">/ sondern in allem all ein ihres Gottes ehre und der anvertrauten heil suchten/ und nach solchem zweck alle ihre </w:t>
      </w:r>
      <w:proofErr w:type="spellStart"/>
      <w:r>
        <w:t>studia</w:t>
      </w:r>
      <w:proofErr w:type="spellEnd"/>
      <w:r>
        <w:t xml:space="preserve">, Bücherschreiben/ </w:t>
      </w:r>
      <w:proofErr w:type="spellStart"/>
      <w:r>
        <w:t>Lectionen</w:t>
      </w:r>
      <w:proofErr w:type="spellEnd"/>
      <w:r>
        <w:t xml:space="preserve">, Collegia, Disputationen und Verrichtungen einrichteten: damit also </w:t>
      </w:r>
      <w:proofErr w:type="spellStart"/>
      <w:r>
        <w:t>studiosi</w:t>
      </w:r>
      <w:proofErr w:type="spellEnd"/>
      <w:r>
        <w:t xml:space="preserve"> ein lebendiges </w:t>
      </w:r>
      <w:proofErr w:type="spellStart"/>
      <w:r>
        <w:t>muster</w:t>
      </w:r>
      <w:proofErr w:type="spellEnd"/>
      <w:r>
        <w:t xml:space="preserve"> hätten/ nachdem sie allerdings ihr leben zu </w:t>
      </w:r>
      <w:proofErr w:type="spellStart"/>
      <w:r>
        <w:t>reguliren</w:t>
      </w:r>
      <w:proofErr w:type="spellEnd"/>
      <w:r>
        <w:t xml:space="preserve">. Weil wir je so geartet sind/ daß Exempel bey uns soviel als die Lehre selbst/ zuweilen auch noch mehr </w:t>
      </w:r>
      <w:proofErr w:type="spellStart"/>
      <w:r>
        <w:t>außrichten</w:t>
      </w:r>
      <w:proofErr w:type="spellEnd"/>
      <w:r>
        <w:t xml:space="preserve">. Greg. Nazianz. sagt in </w:t>
      </w:r>
      <w:proofErr w:type="spellStart"/>
      <w:r>
        <w:t>Epit</w:t>
      </w:r>
      <w:proofErr w:type="spellEnd"/>
      <w:r>
        <w:t xml:space="preserve">. Basil. Oratio </w:t>
      </w:r>
      <w:proofErr w:type="spellStart"/>
      <w:r>
        <w:t>Basilii</w:t>
      </w:r>
      <w:proofErr w:type="spellEnd"/>
      <w:r>
        <w:t xml:space="preserve"> erat </w:t>
      </w:r>
      <w:proofErr w:type="spellStart"/>
      <w:r>
        <w:t>tonitru</w:t>
      </w:r>
      <w:proofErr w:type="spellEnd"/>
      <w:r>
        <w:t xml:space="preserve">, </w:t>
      </w:r>
      <w:proofErr w:type="spellStart"/>
      <w:r>
        <w:t>quia</w:t>
      </w:r>
      <w:proofErr w:type="spellEnd"/>
      <w:r>
        <w:t xml:space="preserve"> </w:t>
      </w:r>
      <w:proofErr w:type="spellStart"/>
      <w:r>
        <w:t>vita</w:t>
      </w:r>
      <w:proofErr w:type="spellEnd"/>
      <w:r>
        <w:t xml:space="preserve"> </w:t>
      </w:r>
      <w:proofErr w:type="spellStart"/>
      <w:r>
        <w:t>ejus</w:t>
      </w:r>
      <w:proofErr w:type="spellEnd"/>
      <w:r>
        <w:t xml:space="preserve"> </w:t>
      </w:r>
      <w:proofErr w:type="spellStart"/>
      <w:r>
        <w:t>fulgur</w:t>
      </w:r>
      <w:proofErr w:type="spellEnd"/>
      <w:r>
        <w:t xml:space="preserve">. </w:t>
      </w:r>
      <w:proofErr w:type="spellStart"/>
      <w:r>
        <w:t>Basilii</w:t>
      </w:r>
      <w:proofErr w:type="spellEnd"/>
      <w:r>
        <w:t xml:space="preserve"> rede und lehr war (an der </w:t>
      </w:r>
      <w:proofErr w:type="spellStart"/>
      <w:r>
        <w:t>krafft</w:t>
      </w:r>
      <w:proofErr w:type="spellEnd"/>
      <w:r>
        <w:t xml:space="preserve">) als ein </w:t>
      </w:r>
      <w:proofErr w:type="spellStart"/>
      <w:r>
        <w:t>donner</w:t>
      </w:r>
      <w:proofErr w:type="spellEnd"/>
      <w:r>
        <w:t xml:space="preserve">/ weil sein leben als ein blitz war. Daher sie auch an ihren tischen guter </w:t>
      </w:r>
      <w:proofErr w:type="spellStart"/>
      <w:r>
        <w:t>diseiplin</w:t>
      </w:r>
      <w:proofErr w:type="spellEnd"/>
      <w:r>
        <w:t xml:space="preserve"> </w:t>
      </w:r>
      <w:proofErr w:type="spellStart"/>
      <w:r>
        <w:t>unn</w:t>
      </w:r>
      <w:proofErr w:type="spellEnd"/>
      <w:r>
        <w:t xml:space="preserve"> </w:t>
      </w:r>
      <w:r>
        <w:lastRenderedPageBreak/>
        <w:t xml:space="preserve">keinem </w:t>
      </w:r>
      <w:proofErr w:type="spellStart"/>
      <w:r>
        <w:t>muthwillen</w:t>
      </w:r>
      <w:proofErr w:type="spellEnd"/>
      <w:r>
        <w:t xml:space="preserve"> wegen deß </w:t>
      </w:r>
      <w:proofErr w:type="spellStart"/>
      <w:r>
        <w:t>gewinnes</w:t>
      </w:r>
      <w:proofErr w:type="spellEnd"/>
      <w:r>
        <w:t xml:space="preserve"> platz zu geben haben: über tisch sollen </w:t>
      </w:r>
      <w:proofErr w:type="spellStart"/>
      <w:r>
        <w:t>billich</w:t>
      </w:r>
      <w:proofErr w:type="spellEnd"/>
      <w:r>
        <w:t xml:space="preserve"> erbauliche </w:t>
      </w:r>
      <w:proofErr w:type="spellStart"/>
      <w:r>
        <w:t>gespräch</w:t>
      </w:r>
      <w:proofErr w:type="spellEnd"/>
      <w:r>
        <w:t xml:space="preserve"> von ihnen gehalten/ unziemliche aber/ sonderlich </w:t>
      </w:r>
      <w:proofErr w:type="spellStart"/>
      <w:r>
        <w:t>worinnen</w:t>
      </w:r>
      <w:proofErr w:type="spellEnd"/>
      <w:r>
        <w:t xml:space="preserve"> Göttliches Wort/ </w:t>
      </w:r>
      <w:proofErr w:type="spellStart"/>
      <w:r>
        <w:t>sprüche</w:t>
      </w:r>
      <w:proofErr w:type="spellEnd"/>
      <w:r>
        <w:t xml:space="preserve">/ </w:t>
      </w:r>
      <w:proofErr w:type="spellStart"/>
      <w:r>
        <w:t>Gesäng</w:t>
      </w:r>
      <w:proofErr w:type="spellEnd"/>
      <w:r>
        <w:t xml:space="preserve"> </w:t>
      </w:r>
      <w:proofErr w:type="spellStart"/>
      <w:r>
        <w:t>formulen</w:t>
      </w:r>
      <w:proofErr w:type="spellEnd"/>
      <w:r>
        <w:t xml:space="preserve"> und andere dergleichen Worte in verkehrtem verstand zu bösem </w:t>
      </w:r>
      <w:proofErr w:type="spellStart"/>
      <w:r>
        <w:t>mißbrauchet</w:t>
      </w:r>
      <w:proofErr w:type="spellEnd"/>
      <w:r>
        <w:t xml:space="preserve"> werden (</w:t>
      </w:r>
      <w:proofErr w:type="spellStart"/>
      <w:r>
        <w:t>wordurch</w:t>
      </w:r>
      <w:proofErr w:type="spellEnd"/>
      <w:r>
        <w:t xml:space="preserve"> mehr böses geschiehet/ als man </w:t>
      </w:r>
      <w:proofErr w:type="spellStart"/>
      <w:r>
        <w:t>dencken</w:t>
      </w:r>
      <w:proofErr w:type="spellEnd"/>
      <w:r>
        <w:t xml:space="preserve"> möchte/ ja </w:t>
      </w:r>
      <w:proofErr w:type="spellStart"/>
      <w:r>
        <w:t>offt</w:t>
      </w:r>
      <w:proofErr w:type="spellEnd"/>
      <w:r>
        <w:t xml:space="preserve"> </w:t>
      </w:r>
      <w:proofErr w:type="spellStart"/>
      <w:r>
        <w:t>gott</w:t>
      </w:r>
      <w:proofErr w:type="spellEnd"/>
      <w:r>
        <w:t xml:space="preserve"> seligen </w:t>
      </w:r>
      <w:proofErr w:type="spellStart"/>
      <w:r>
        <w:t>gemüthern</w:t>
      </w:r>
      <w:proofErr w:type="spellEnd"/>
      <w:r>
        <w:t xml:space="preserve"> in ihrer </w:t>
      </w:r>
      <w:proofErr w:type="spellStart"/>
      <w:r>
        <w:t>andacht</w:t>
      </w:r>
      <w:proofErr w:type="spellEnd"/>
      <w:r>
        <w:t xml:space="preserve"> </w:t>
      </w:r>
      <w:proofErr w:type="spellStart"/>
      <w:r>
        <w:t>auff</w:t>
      </w:r>
      <w:proofErr w:type="spellEnd"/>
      <w:r>
        <w:t xml:space="preserve"> ihr </w:t>
      </w:r>
      <w:proofErr w:type="spellStart"/>
      <w:r>
        <w:t>lebenlang</w:t>
      </w:r>
      <w:proofErr w:type="spellEnd"/>
      <w:r>
        <w:t xml:space="preserve">/ so </w:t>
      </w:r>
      <w:proofErr w:type="spellStart"/>
      <w:r>
        <w:t>offt</w:t>
      </w:r>
      <w:proofErr w:type="spellEnd"/>
      <w:r>
        <w:t xml:space="preserve"> sie an solche </w:t>
      </w:r>
      <w:proofErr w:type="spellStart"/>
      <w:r>
        <w:t>wort</w:t>
      </w:r>
      <w:proofErr w:type="spellEnd"/>
      <w:r>
        <w:t xml:space="preserve"> kommen/ ein </w:t>
      </w:r>
      <w:proofErr w:type="spellStart"/>
      <w:r>
        <w:t>anstoß</w:t>
      </w:r>
      <w:proofErr w:type="spellEnd"/>
      <w:r>
        <w:t xml:space="preserve"> gesetzet wird) abgewendet/ auch </w:t>
      </w:r>
      <w:proofErr w:type="spellStart"/>
      <w:r>
        <w:t>wol</w:t>
      </w:r>
      <w:proofErr w:type="spellEnd"/>
      <w:r>
        <w:t xml:space="preserve"> mit ernst bestrafft/ nicht aber mit </w:t>
      </w:r>
      <w:proofErr w:type="spellStart"/>
      <w:r>
        <w:t>wolgefallen</w:t>
      </w:r>
      <w:proofErr w:type="spellEnd"/>
      <w:r>
        <w:t xml:space="preserve"> angehöret werden. </w:t>
      </w:r>
    </w:p>
    <w:p w14:paraId="5C1A277D" w14:textId="77777777" w:rsidR="00F30817" w:rsidRDefault="00F30817" w:rsidP="00F30817">
      <w:pPr>
        <w:pStyle w:val="StandardWeb"/>
      </w:pPr>
      <w:proofErr w:type="spellStart"/>
      <w:r>
        <w:t>Nechstdeme</w:t>
      </w:r>
      <w:proofErr w:type="spellEnd"/>
      <w:r>
        <w:t xml:space="preserve"> so solle </w:t>
      </w:r>
      <w:proofErr w:type="spellStart"/>
      <w:r>
        <w:t>billich</w:t>
      </w:r>
      <w:proofErr w:type="spellEnd"/>
      <w:r>
        <w:t xml:space="preserve"> </w:t>
      </w:r>
      <w:proofErr w:type="spellStart"/>
      <w:r>
        <w:t>ohn</w:t>
      </w:r>
      <w:proofErr w:type="spellEnd"/>
      <w:r>
        <w:t xml:space="preserve"> </w:t>
      </w:r>
      <w:proofErr w:type="spellStart"/>
      <w:r>
        <w:t>unterlaß</w:t>
      </w:r>
      <w:proofErr w:type="spellEnd"/>
      <w:r>
        <w:t xml:space="preserve"> den </w:t>
      </w:r>
      <w:proofErr w:type="spellStart"/>
      <w:r>
        <w:t>studiosis</w:t>
      </w:r>
      <w:proofErr w:type="spellEnd"/>
      <w:r>
        <w:t xml:space="preserve"> eingebildet werden/ daß nicht weniger an gottseligem leben als ihrem </w:t>
      </w:r>
      <w:proofErr w:type="spellStart"/>
      <w:r>
        <w:t>fleiß</w:t>
      </w:r>
      <w:proofErr w:type="spellEnd"/>
      <w:r>
        <w:t xml:space="preserve"> und </w:t>
      </w:r>
      <w:proofErr w:type="spellStart"/>
      <w:r>
        <w:t>studiren</w:t>
      </w:r>
      <w:proofErr w:type="spellEnd"/>
      <w:r>
        <w:t xml:space="preserve"> gelegen/ ja dieses ohne jenes nichts würdig </w:t>
      </w:r>
      <w:proofErr w:type="spellStart"/>
      <w:r>
        <w:t>seye</w:t>
      </w:r>
      <w:proofErr w:type="spellEnd"/>
      <w:r>
        <w:t xml:space="preserve">. Deß alten </w:t>
      </w:r>
      <w:proofErr w:type="spellStart"/>
      <w:r>
        <w:t>Justini</w:t>
      </w:r>
      <w:proofErr w:type="spellEnd"/>
      <w:r>
        <w:t xml:space="preserve"> bekannte rede/ soll allezeit uns in den </w:t>
      </w:r>
      <w:proofErr w:type="spellStart"/>
      <w:r>
        <w:t>gedancken</w:t>
      </w:r>
      <w:proofErr w:type="spellEnd"/>
      <w:r>
        <w:t xml:space="preserve"> seyn. </w:t>
      </w:r>
      <w:r w:rsidRPr="00DF2475">
        <w:rPr>
          <w:lang w:val="en-US"/>
        </w:rPr>
        <w:t xml:space="preserve">Res </w:t>
      </w:r>
      <w:proofErr w:type="spellStart"/>
      <w:r w:rsidRPr="00DF2475">
        <w:rPr>
          <w:lang w:val="en-US"/>
        </w:rPr>
        <w:t>nostrae</w:t>
      </w:r>
      <w:proofErr w:type="spellEnd"/>
      <w:r w:rsidRPr="00DF2475">
        <w:rPr>
          <w:lang w:val="en-US"/>
        </w:rPr>
        <w:t xml:space="preserve"> </w:t>
      </w:r>
      <w:proofErr w:type="spellStart"/>
      <w:r w:rsidRPr="00DF2475">
        <w:rPr>
          <w:lang w:val="en-US"/>
        </w:rPr>
        <w:t>religionis</w:t>
      </w:r>
      <w:proofErr w:type="spellEnd"/>
      <w:r w:rsidRPr="00DF2475">
        <w:rPr>
          <w:lang w:val="en-US"/>
        </w:rPr>
        <w:t xml:space="preserve"> non in </w:t>
      </w:r>
      <w:proofErr w:type="spellStart"/>
      <w:r w:rsidRPr="00DF2475">
        <w:rPr>
          <w:lang w:val="en-US"/>
        </w:rPr>
        <w:t>verbis</w:t>
      </w:r>
      <w:proofErr w:type="spellEnd"/>
      <w:r w:rsidRPr="00DF2475">
        <w:rPr>
          <w:lang w:val="en-US"/>
        </w:rPr>
        <w:t xml:space="preserve"> sed in </w:t>
      </w:r>
      <w:proofErr w:type="spellStart"/>
      <w:r w:rsidRPr="00DF2475">
        <w:rPr>
          <w:lang w:val="en-US"/>
        </w:rPr>
        <w:t>factis</w:t>
      </w:r>
      <w:proofErr w:type="spellEnd"/>
      <w:r w:rsidRPr="00DF2475">
        <w:rPr>
          <w:lang w:val="en-US"/>
        </w:rPr>
        <w:t xml:space="preserve"> </w:t>
      </w:r>
      <w:proofErr w:type="spellStart"/>
      <w:r w:rsidRPr="00DF2475">
        <w:rPr>
          <w:lang w:val="en-US"/>
        </w:rPr>
        <w:t>consistunt</w:t>
      </w:r>
      <w:proofErr w:type="spellEnd"/>
      <w:r w:rsidRPr="00DF2475">
        <w:rPr>
          <w:lang w:val="en-US"/>
        </w:rPr>
        <w:t xml:space="preserve">. </w:t>
      </w:r>
      <w:r>
        <w:t xml:space="preserve">Unsere Religion stehet nicht in worten sondern in </w:t>
      </w:r>
      <w:proofErr w:type="spellStart"/>
      <w:r>
        <w:t>thaten</w:t>
      </w:r>
      <w:proofErr w:type="spellEnd"/>
      <w:r>
        <w:t xml:space="preserve">. Als welches er von s. Paulo gelernet/ das Reich </w:t>
      </w:r>
      <w:proofErr w:type="spellStart"/>
      <w:r>
        <w:t>GOttes</w:t>
      </w:r>
      <w:proofErr w:type="spellEnd"/>
      <w:r>
        <w:t xml:space="preserve"> bestehe nicht in worten/ sondern in </w:t>
      </w:r>
      <w:proofErr w:type="spellStart"/>
      <w:r>
        <w:t>krafft</w:t>
      </w:r>
      <w:proofErr w:type="spellEnd"/>
      <w:r>
        <w:t xml:space="preserve">. 1. Corinth. 4/ 20. Es wäre ihnen stätig zu </w:t>
      </w:r>
      <w:proofErr w:type="spellStart"/>
      <w:r>
        <w:t>remonstriren</w:t>
      </w:r>
      <w:proofErr w:type="spellEnd"/>
      <w:r>
        <w:t xml:space="preserve">/ wo es im menschlichen leben </w:t>
      </w:r>
      <w:proofErr w:type="spellStart"/>
      <w:r>
        <w:t>heisse</w:t>
      </w:r>
      <w:proofErr w:type="spellEnd"/>
      <w:r>
        <w:t xml:space="preserve">: </w:t>
      </w:r>
      <w:proofErr w:type="spellStart"/>
      <w:r>
        <w:t>Qui</w:t>
      </w:r>
      <w:proofErr w:type="spellEnd"/>
      <w:r>
        <w:t xml:space="preserve"> </w:t>
      </w:r>
      <w:proofErr w:type="spellStart"/>
      <w:r>
        <w:t>proficit</w:t>
      </w:r>
      <w:proofErr w:type="spellEnd"/>
      <w:r>
        <w:t xml:space="preserve"> in </w:t>
      </w:r>
      <w:proofErr w:type="spellStart"/>
      <w:r>
        <w:t>literis</w:t>
      </w:r>
      <w:proofErr w:type="spellEnd"/>
      <w:r>
        <w:t xml:space="preserve"> &amp; </w:t>
      </w:r>
      <w:proofErr w:type="spellStart"/>
      <w:r>
        <w:t>deficit</w:t>
      </w:r>
      <w:proofErr w:type="spellEnd"/>
      <w:r>
        <w:t xml:space="preserve"> in </w:t>
      </w:r>
      <w:proofErr w:type="spellStart"/>
      <w:r>
        <w:t>moribus</w:t>
      </w:r>
      <w:proofErr w:type="spellEnd"/>
      <w:r>
        <w:t xml:space="preserve">, plus </w:t>
      </w:r>
      <w:proofErr w:type="spellStart"/>
      <w:r>
        <w:t>deficit</w:t>
      </w:r>
      <w:proofErr w:type="spellEnd"/>
      <w:r>
        <w:t xml:space="preserve"> quam </w:t>
      </w:r>
      <w:proofErr w:type="spellStart"/>
      <w:r>
        <w:t>proficit</w:t>
      </w:r>
      <w:proofErr w:type="spellEnd"/>
      <w:r>
        <w:t xml:space="preserve">, wer an </w:t>
      </w:r>
      <w:proofErr w:type="spellStart"/>
      <w:r>
        <w:t>geschicklichkeit</w:t>
      </w:r>
      <w:proofErr w:type="spellEnd"/>
      <w:r>
        <w:t xml:space="preserve"> wachse und nicht an guten </w:t>
      </w:r>
      <w:proofErr w:type="spellStart"/>
      <w:r>
        <w:t>sitten</w:t>
      </w:r>
      <w:proofErr w:type="spellEnd"/>
      <w:r>
        <w:t xml:space="preserve">/ der lerne mehr </w:t>
      </w:r>
      <w:proofErr w:type="spellStart"/>
      <w:r>
        <w:t>hinder</w:t>
      </w:r>
      <w:proofErr w:type="spellEnd"/>
      <w:r>
        <w:t xml:space="preserve"> sich als vor sich: so gelte es vielmehr in dem geistlichen/ wo einmal/ weil </w:t>
      </w:r>
      <w:proofErr w:type="spellStart"/>
      <w:r>
        <w:t>Theologia</w:t>
      </w:r>
      <w:proofErr w:type="spellEnd"/>
      <w:r>
        <w:t xml:space="preserve"> ein </w:t>
      </w:r>
      <w:proofErr w:type="spellStart"/>
      <w:r>
        <w:t>habitus</w:t>
      </w:r>
      <w:proofErr w:type="spellEnd"/>
      <w:r>
        <w:t xml:space="preserve"> </w:t>
      </w:r>
      <w:proofErr w:type="spellStart"/>
      <w:r>
        <w:t>practicus</w:t>
      </w:r>
      <w:proofErr w:type="spellEnd"/>
      <w:r>
        <w:t xml:space="preserve"> ist/ alles zu der praxi deß </w:t>
      </w:r>
      <w:proofErr w:type="spellStart"/>
      <w:r>
        <w:t>glaubens</w:t>
      </w:r>
      <w:proofErr w:type="spellEnd"/>
      <w:r>
        <w:t xml:space="preserve"> und </w:t>
      </w:r>
      <w:proofErr w:type="spellStart"/>
      <w:r>
        <w:t>lebens</w:t>
      </w:r>
      <w:proofErr w:type="spellEnd"/>
      <w:r>
        <w:t xml:space="preserve"> gerichtet werden muß. Weswegen hingegen der Christliche und </w:t>
      </w:r>
      <w:proofErr w:type="spellStart"/>
      <w:r>
        <w:t>umb</w:t>
      </w:r>
      <w:proofErr w:type="spellEnd"/>
      <w:r>
        <w:t xml:space="preserve"> die straßburgische Kirche so </w:t>
      </w:r>
      <w:proofErr w:type="spellStart"/>
      <w:r>
        <w:t>wol</w:t>
      </w:r>
      <w:proofErr w:type="spellEnd"/>
      <w:r>
        <w:t xml:space="preserve"> verdiente selige D. Johann </w:t>
      </w:r>
      <w:proofErr w:type="spellStart"/>
      <w:r>
        <w:t>schmidt</w:t>
      </w:r>
      <w:proofErr w:type="spellEnd"/>
      <w:r>
        <w:t xml:space="preserve">/ mein in Christo geliebter Vatter/ dieses (Libell. </w:t>
      </w:r>
      <w:proofErr w:type="spellStart"/>
      <w:r>
        <w:t>Repud</w:t>
      </w:r>
      <w:proofErr w:type="spellEnd"/>
      <w:r>
        <w:t xml:space="preserve">. </w:t>
      </w:r>
      <w:proofErr w:type="spellStart"/>
      <w:r>
        <w:t>Conc</w:t>
      </w:r>
      <w:proofErr w:type="spellEnd"/>
      <w:r>
        <w:t xml:space="preserve">. 2. </w:t>
      </w:r>
      <w:proofErr w:type="spellStart"/>
      <w:r>
        <w:t>pag</w:t>
      </w:r>
      <w:proofErr w:type="spellEnd"/>
      <w:r>
        <w:t xml:space="preserve">. 37.) nennt: Ein </w:t>
      </w:r>
      <w:proofErr w:type="spellStart"/>
      <w:r>
        <w:t>grosses</w:t>
      </w:r>
      <w:proofErr w:type="spellEnd"/>
      <w:r>
        <w:t xml:space="preserve"> und </w:t>
      </w:r>
      <w:proofErr w:type="spellStart"/>
      <w:r>
        <w:t>schröckliches</w:t>
      </w:r>
      <w:proofErr w:type="spellEnd"/>
      <w:r>
        <w:t xml:space="preserve"> </w:t>
      </w:r>
      <w:proofErr w:type="spellStart"/>
      <w:r>
        <w:t>idolum</w:t>
      </w:r>
      <w:proofErr w:type="spellEnd"/>
      <w:r>
        <w:t xml:space="preserve"> oder </w:t>
      </w:r>
      <w:proofErr w:type="spellStart"/>
      <w:r>
        <w:t>götzen</w:t>
      </w:r>
      <w:proofErr w:type="spellEnd"/>
      <w:r>
        <w:t xml:space="preserve">/ daß man </w:t>
      </w:r>
      <w:proofErr w:type="spellStart"/>
      <w:r>
        <w:t>auff</w:t>
      </w:r>
      <w:proofErr w:type="spellEnd"/>
      <w:r>
        <w:t xml:space="preserve"> Hohen-schulen und Universitäten/ wann man auch gar </w:t>
      </w:r>
      <w:proofErr w:type="spellStart"/>
      <w:r>
        <w:t>fleissig</w:t>
      </w:r>
      <w:proofErr w:type="spellEnd"/>
      <w:r>
        <w:t xml:space="preserve"> seyn </w:t>
      </w:r>
      <w:proofErr w:type="spellStart"/>
      <w:r>
        <w:t>wil</w:t>
      </w:r>
      <w:proofErr w:type="spellEnd"/>
      <w:r>
        <w:t xml:space="preserve">/ gar sehr neben dem rechten zweck </w:t>
      </w:r>
      <w:proofErr w:type="spellStart"/>
      <w:r>
        <w:t>hinschiesset</w:t>
      </w:r>
      <w:proofErr w:type="spellEnd"/>
      <w:r>
        <w:t xml:space="preserve">/ der da </w:t>
      </w:r>
      <w:proofErr w:type="spellStart"/>
      <w:r>
        <w:t>seye</w:t>
      </w:r>
      <w:proofErr w:type="spellEnd"/>
      <w:r>
        <w:t xml:space="preserve">/ daß </w:t>
      </w:r>
      <w:proofErr w:type="spellStart"/>
      <w:r>
        <w:t>GOtt</w:t>
      </w:r>
      <w:proofErr w:type="spellEnd"/>
      <w:r>
        <w:t xml:space="preserve"> </w:t>
      </w:r>
      <w:proofErr w:type="spellStart"/>
      <w:r>
        <w:t>geehret</w:t>
      </w:r>
      <w:proofErr w:type="spellEnd"/>
      <w:r>
        <w:t xml:space="preserve"> werde/ oder etwas deutlicher/ daß die wahre/ unverfälschte Christliche Religion/ die </w:t>
      </w:r>
      <w:proofErr w:type="spellStart"/>
      <w:r>
        <w:t>hertzliche</w:t>
      </w:r>
      <w:proofErr w:type="spellEnd"/>
      <w:r>
        <w:t xml:space="preserve"> </w:t>
      </w:r>
      <w:proofErr w:type="spellStart"/>
      <w:r>
        <w:t>übung</w:t>
      </w:r>
      <w:proofErr w:type="spellEnd"/>
      <w:r>
        <w:t xml:space="preserve"> der Gottseligkeit und Christliche </w:t>
      </w:r>
      <w:proofErr w:type="spellStart"/>
      <w:r>
        <w:t>tugend</w:t>
      </w:r>
      <w:proofErr w:type="spellEnd"/>
      <w:r>
        <w:t xml:space="preserve"> </w:t>
      </w:r>
      <w:proofErr w:type="spellStart"/>
      <w:r>
        <w:t>destobesser</w:t>
      </w:r>
      <w:proofErr w:type="spellEnd"/>
      <w:r>
        <w:t xml:space="preserve"> </w:t>
      </w:r>
      <w:proofErr w:type="spellStart"/>
      <w:r>
        <w:t>gepflantzet</w:t>
      </w:r>
      <w:proofErr w:type="spellEnd"/>
      <w:r>
        <w:t xml:space="preserve">/ getrieben und in die gemühter </w:t>
      </w:r>
      <w:proofErr w:type="spellStart"/>
      <w:r>
        <w:t>eingetruckt</w:t>
      </w:r>
      <w:proofErr w:type="spellEnd"/>
      <w:r>
        <w:t xml:space="preserve"> werde. Wo auch seine </w:t>
      </w:r>
      <w:proofErr w:type="spellStart"/>
      <w:r>
        <w:t>ůbrige</w:t>
      </w:r>
      <w:proofErr w:type="spellEnd"/>
      <w:r>
        <w:t xml:space="preserve"> </w:t>
      </w:r>
      <w:proofErr w:type="spellStart"/>
      <w:r>
        <w:t>wort</w:t>
      </w:r>
      <w:proofErr w:type="spellEnd"/>
      <w:r>
        <w:t xml:space="preserve"> </w:t>
      </w:r>
      <w:proofErr w:type="spellStart"/>
      <w:r>
        <w:t>werth</w:t>
      </w:r>
      <w:proofErr w:type="spellEnd"/>
      <w:r>
        <w:t xml:space="preserve"> sind gelesen zu werden. Da er es zuletzt einen </w:t>
      </w:r>
      <w:proofErr w:type="spellStart"/>
      <w:r>
        <w:t>greuel</w:t>
      </w:r>
      <w:proofErr w:type="spellEnd"/>
      <w:r>
        <w:t xml:space="preserve"> der </w:t>
      </w:r>
      <w:proofErr w:type="spellStart"/>
      <w:r>
        <w:t>verwůstung</w:t>
      </w:r>
      <w:proofErr w:type="spellEnd"/>
      <w:r>
        <w:t xml:space="preserve"> nennet. </w:t>
      </w:r>
    </w:p>
    <w:p w14:paraId="7269C4BE" w14:textId="77777777" w:rsidR="00F30817" w:rsidRDefault="00F30817" w:rsidP="00F30817">
      <w:pPr>
        <w:pStyle w:val="StandardWeb"/>
      </w:pPr>
      <w:r>
        <w:t xml:space="preserve">Der seiner vornehmlich zu </w:t>
      </w:r>
      <w:proofErr w:type="spellStart"/>
      <w:r>
        <w:t>rettung</w:t>
      </w:r>
      <w:proofErr w:type="spellEnd"/>
      <w:r>
        <w:t xml:space="preserve"> der wahren Lehr </w:t>
      </w:r>
      <w:proofErr w:type="spellStart"/>
      <w:r>
        <w:t>außgegebener</w:t>
      </w:r>
      <w:proofErr w:type="spellEnd"/>
      <w:r>
        <w:t xml:space="preserve"> </w:t>
      </w:r>
      <w:proofErr w:type="spellStart"/>
      <w:r>
        <w:t>schrifften</w:t>
      </w:r>
      <w:proofErr w:type="spellEnd"/>
      <w:r>
        <w:t xml:space="preserve"> wegen berühmte </w:t>
      </w:r>
      <w:proofErr w:type="spellStart"/>
      <w:r>
        <w:t>Theologus</w:t>
      </w:r>
      <w:proofErr w:type="spellEnd"/>
      <w:r>
        <w:t xml:space="preserve"> Herr D. Abraham </w:t>
      </w:r>
      <w:proofErr w:type="spellStart"/>
      <w:r>
        <w:t>Calovius</w:t>
      </w:r>
      <w:proofErr w:type="spellEnd"/>
      <w:r>
        <w:t xml:space="preserve">, mein </w:t>
      </w:r>
      <w:proofErr w:type="spellStart"/>
      <w:r>
        <w:t>insonders</w:t>
      </w:r>
      <w:proofErr w:type="spellEnd"/>
      <w:r>
        <w:t xml:space="preserve"> hochgeehrter </w:t>
      </w:r>
      <w:proofErr w:type="spellStart"/>
      <w:r>
        <w:t>gönner</w:t>
      </w:r>
      <w:proofErr w:type="spellEnd"/>
      <w:r>
        <w:t>/ ziehet (</w:t>
      </w:r>
      <w:proofErr w:type="spellStart"/>
      <w:r>
        <w:t>Paedia</w:t>
      </w:r>
      <w:proofErr w:type="spellEnd"/>
      <w:r>
        <w:t xml:space="preserve"> </w:t>
      </w:r>
      <w:proofErr w:type="spellStart"/>
      <w:r>
        <w:t>Theol</w:t>
      </w:r>
      <w:proofErr w:type="spellEnd"/>
      <w:r>
        <w:t xml:space="preserve">. 1. 2. </w:t>
      </w:r>
      <w:proofErr w:type="spellStart"/>
      <w:r>
        <w:t>pag</w:t>
      </w:r>
      <w:proofErr w:type="spellEnd"/>
      <w:r>
        <w:t xml:space="preserve">. 57.) die </w:t>
      </w:r>
      <w:proofErr w:type="spellStart"/>
      <w:r>
        <w:t>ursachen</w:t>
      </w:r>
      <w:proofErr w:type="spellEnd"/>
      <w:r>
        <w:t xml:space="preserve"> </w:t>
      </w:r>
      <w:proofErr w:type="spellStart"/>
      <w:r>
        <w:t>kurtz</w:t>
      </w:r>
      <w:proofErr w:type="spellEnd"/>
      <w:r>
        <w:t xml:space="preserve"> zusammen/ welcher wegen ein </w:t>
      </w:r>
      <w:proofErr w:type="spellStart"/>
      <w:r>
        <w:t>studiosus</w:t>
      </w:r>
      <w:proofErr w:type="spellEnd"/>
      <w:r>
        <w:t xml:space="preserve"> </w:t>
      </w:r>
      <w:proofErr w:type="spellStart"/>
      <w:r>
        <w:t>Theologiae</w:t>
      </w:r>
      <w:proofErr w:type="spellEnd"/>
      <w:r>
        <w:t xml:space="preserve"> sich eines gottseligen </w:t>
      </w:r>
      <w:proofErr w:type="spellStart"/>
      <w:r>
        <w:t>lebens</w:t>
      </w:r>
      <w:proofErr w:type="spellEnd"/>
      <w:r>
        <w:t xml:space="preserve"> </w:t>
      </w:r>
      <w:proofErr w:type="spellStart"/>
      <w:r>
        <w:t>befleissigen</w:t>
      </w:r>
      <w:proofErr w:type="spellEnd"/>
      <w:r>
        <w:t xml:space="preserve"> müsse; so zu Teutsch also lauten mögen: 1. Weil der Apostel seinen </w:t>
      </w:r>
      <w:proofErr w:type="spellStart"/>
      <w:r>
        <w:t>Timotheum</w:t>
      </w:r>
      <w:proofErr w:type="spellEnd"/>
      <w:r>
        <w:t xml:space="preserve"> also unterrichtet. 2. Tim. 2/ 24. 1. Tim. 1/ 18. 19. Cap. 3. v. 2. Cap. 4. v. 7. 12. Tit. 1. vers. 17. 2. Der Heilige Geist der wahre und einige Lehrmeister </w:t>
      </w:r>
      <w:proofErr w:type="spellStart"/>
      <w:r>
        <w:t>nit</w:t>
      </w:r>
      <w:proofErr w:type="spellEnd"/>
      <w:r>
        <w:t xml:space="preserve"> wohnet in einem </w:t>
      </w:r>
      <w:proofErr w:type="spellStart"/>
      <w:r>
        <w:t>hertzen</w:t>
      </w:r>
      <w:proofErr w:type="spellEnd"/>
      <w:r>
        <w:t xml:space="preserve"> der </w:t>
      </w:r>
      <w:proofErr w:type="spellStart"/>
      <w:r>
        <w:t>sünden</w:t>
      </w:r>
      <w:proofErr w:type="spellEnd"/>
      <w:r>
        <w:t xml:space="preserve"> </w:t>
      </w:r>
      <w:proofErr w:type="spellStart"/>
      <w:r>
        <w:t>unterthan</w:t>
      </w:r>
      <w:proofErr w:type="spellEnd"/>
      <w:r>
        <w:t xml:space="preserve">. Joh. 16, 13. 1. Joh. 2, 27. </w:t>
      </w:r>
    </w:p>
    <w:p w14:paraId="5EADA129" w14:textId="77777777" w:rsidR="00F30817" w:rsidRDefault="00F30817" w:rsidP="00F30817">
      <w:pPr>
        <w:pStyle w:val="StandardWeb"/>
      </w:pPr>
      <w:r>
        <w:t xml:space="preserve">Die </w:t>
      </w:r>
      <w:proofErr w:type="spellStart"/>
      <w:r>
        <w:t>welt</w:t>
      </w:r>
      <w:proofErr w:type="spellEnd"/>
      <w:r>
        <w:t xml:space="preserve"> </w:t>
      </w:r>
      <w:proofErr w:type="spellStart"/>
      <w:r>
        <w:t>kan</w:t>
      </w:r>
      <w:proofErr w:type="spellEnd"/>
      <w:r>
        <w:t xml:space="preserve"> den Geist der Wahrheit nicht empfangen. Johan. 14, 17. 3. Ein </w:t>
      </w:r>
      <w:proofErr w:type="spellStart"/>
      <w:r>
        <w:t>studiosus</w:t>
      </w:r>
      <w:proofErr w:type="spellEnd"/>
      <w:r>
        <w:t xml:space="preserve"> </w:t>
      </w:r>
      <w:proofErr w:type="spellStart"/>
      <w:r>
        <w:t>Theologiae</w:t>
      </w:r>
      <w:proofErr w:type="spellEnd"/>
      <w:r>
        <w:t xml:space="preserve"> </w:t>
      </w:r>
      <w:proofErr w:type="spellStart"/>
      <w:r>
        <w:t>gehetumb</w:t>
      </w:r>
      <w:proofErr w:type="spellEnd"/>
      <w:r>
        <w:t xml:space="preserve"> mit der Göttlichen </w:t>
      </w:r>
      <w:proofErr w:type="spellStart"/>
      <w:r>
        <w:t>Weißheit</w:t>
      </w:r>
      <w:proofErr w:type="spellEnd"/>
      <w:r>
        <w:t xml:space="preserve">/ die nicht fleischlich/ sondern geistlich und heilig ist. </w:t>
      </w:r>
      <w:proofErr w:type="spellStart"/>
      <w:r>
        <w:t>Jac</w:t>
      </w:r>
      <w:proofErr w:type="spellEnd"/>
      <w:r>
        <w:t xml:space="preserve">. 3, 15. deren </w:t>
      </w:r>
      <w:proofErr w:type="spellStart"/>
      <w:r>
        <w:t>anfang</w:t>
      </w:r>
      <w:proofErr w:type="spellEnd"/>
      <w:r>
        <w:t xml:space="preserve"> ist die </w:t>
      </w:r>
      <w:proofErr w:type="spellStart"/>
      <w:r>
        <w:t>forcht</w:t>
      </w:r>
      <w:proofErr w:type="spellEnd"/>
      <w:r>
        <w:t xml:space="preserve"> deß </w:t>
      </w:r>
      <w:proofErr w:type="spellStart"/>
      <w:r>
        <w:t>HErrn</w:t>
      </w:r>
      <w:proofErr w:type="spellEnd"/>
      <w:r>
        <w:t xml:space="preserve">. </w:t>
      </w:r>
      <w:proofErr w:type="spellStart"/>
      <w:r>
        <w:t>Psal</w:t>
      </w:r>
      <w:proofErr w:type="spellEnd"/>
      <w:r>
        <w:t xml:space="preserve">. 111, 9. Proverb. 1, 7. 9. 10. 4. Die </w:t>
      </w:r>
      <w:proofErr w:type="spellStart"/>
      <w:r>
        <w:t>Theologi</w:t>
      </w:r>
      <w:proofErr w:type="spellEnd"/>
      <w:r>
        <w:t xml:space="preserve"> stehet nicht in </w:t>
      </w:r>
      <w:proofErr w:type="spellStart"/>
      <w:r>
        <w:t>blosser</w:t>
      </w:r>
      <w:proofErr w:type="spellEnd"/>
      <w:r>
        <w:t xml:space="preserve"> </w:t>
      </w:r>
      <w:proofErr w:type="spellStart"/>
      <w:r>
        <w:t>wissenschafft</w:t>
      </w:r>
      <w:proofErr w:type="spellEnd"/>
      <w:r>
        <w:t xml:space="preserve">/ sondern deß </w:t>
      </w:r>
      <w:proofErr w:type="spellStart"/>
      <w:r>
        <w:t>hertzens</w:t>
      </w:r>
      <w:proofErr w:type="spellEnd"/>
      <w:r>
        <w:t xml:space="preserve"> </w:t>
      </w:r>
      <w:proofErr w:type="spellStart"/>
      <w:r>
        <w:t>affect</w:t>
      </w:r>
      <w:proofErr w:type="spellEnd"/>
      <w:r>
        <w:t xml:space="preserve"> und in der </w:t>
      </w:r>
      <w:proofErr w:type="spellStart"/>
      <w:r>
        <w:t>übung</w:t>
      </w:r>
      <w:proofErr w:type="spellEnd"/>
      <w:r>
        <w:t xml:space="preserve">. (Wie wir erst </w:t>
      </w:r>
      <w:proofErr w:type="spellStart"/>
      <w:r>
        <w:t>auß</w:t>
      </w:r>
      <w:proofErr w:type="spellEnd"/>
      <w:r>
        <w:t xml:space="preserve"> Justino gehöret.) 5. selig ist (sprachen die alte) wer die </w:t>
      </w:r>
      <w:proofErr w:type="spellStart"/>
      <w:r>
        <w:t>schrifft</w:t>
      </w:r>
      <w:proofErr w:type="spellEnd"/>
      <w:r>
        <w:t xml:space="preserve"> in </w:t>
      </w:r>
      <w:proofErr w:type="spellStart"/>
      <w:r>
        <w:t>wercke</w:t>
      </w:r>
      <w:proofErr w:type="spellEnd"/>
      <w:r>
        <w:t xml:space="preserve"> kehret. Wisset ihr dieses/ sagt Christus/ Johan. 13, 17. selig seyd ihr so ihrs thut. sollen also </w:t>
      </w:r>
      <w:proofErr w:type="spellStart"/>
      <w:r>
        <w:t>CHristi</w:t>
      </w:r>
      <w:proofErr w:type="spellEnd"/>
      <w:r>
        <w:t xml:space="preserve"> Jünger die </w:t>
      </w:r>
      <w:proofErr w:type="spellStart"/>
      <w:r>
        <w:t>schrifft</w:t>
      </w:r>
      <w:proofErr w:type="spellEnd"/>
      <w:r>
        <w:t xml:space="preserve"> also forschen/ daß sie sie zur </w:t>
      </w:r>
      <w:proofErr w:type="spellStart"/>
      <w:r>
        <w:t>übung</w:t>
      </w:r>
      <w:proofErr w:type="spellEnd"/>
      <w:r>
        <w:t xml:space="preserve"> bringen/ und thun was sie wissen. 6. Hingegen kommt die </w:t>
      </w:r>
      <w:proofErr w:type="spellStart"/>
      <w:r>
        <w:t>Weißheit</w:t>
      </w:r>
      <w:proofErr w:type="spellEnd"/>
      <w:r>
        <w:t xml:space="preserve"> nicht in eine </w:t>
      </w:r>
      <w:proofErr w:type="spellStart"/>
      <w:r>
        <w:t>boßhafftige</w:t>
      </w:r>
      <w:proofErr w:type="spellEnd"/>
      <w:r>
        <w:t xml:space="preserve"> </w:t>
      </w:r>
      <w:proofErr w:type="spellStart"/>
      <w:r>
        <w:t>seele</w:t>
      </w:r>
      <w:proofErr w:type="spellEnd"/>
      <w:r>
        <w:t xml:space="preserve">/ und wohnet nicht in einem leibe der </w:t>
      </w:r>
      <w:proofErr w:type="spellStart"/>
      <w:r>
        <w:t>sünden</w:t>
      </w:r>
      <w:proofErr w:type="spellEnd"/>
      <w:r>
        <w:t xml:space="preserve"> </w:t>
      </w:r>
      <w:proofErr w:type="spellStart"/>
      <w:r>
        <w:t>unterthan</w:t>
      </w:r>
      <w:proofErr w:type="spellEnd"/>
      <w:r>
        <w:t xml:space="preserve">. </w:t>
      </w:r>
      <w:proofErr w:type="spellStart"/>
      <w:r>
        <w:t>Weißheit</w:t>
      </w:r>
      <w:proofErr w:type="spellEnd"/>
      <w:r>
        <w:t xml:space="preserve"> Cap. 1. v. 4. Wer also den </w:t>
      </w:r>
      <w:proofErr w:type="spellStart"/>
      <w:r>
        <w:t>sünden</w:t>
      </w:r>
      <w:proofErr w:type="spellEnd"/>
      <w:r>
        <w:t xml:space="preserve"> nachhänget/ </w:t>
      </w:r>
      <w:proofErr w:type="spellStart"/>
      <w:r>
        <w:t>kan</w:t>
      </w:r>
      <w:proofErr w:type="spellEnd"/>
      <w:r>
        <w:t xml:space="preserve"> keine Wohnung deß Heiligen Geistes werden. </w:t>
      </w:r>
    </w:p>
    <w:p w14:paraId="460C90B7" w14:textId="77777777" w:rsidR="00F30817" w:rsidRDefault="00F30817" w:rsidP="00F30817">
      <w:pPr>
        <w:pStyle w:val="StandardWeb"/>
      </w:pPr>
      <w:r>
        <w:t xml:space="preserve">7. Wie die Leviten/ ehe sie in die Hütten deß </w:t>
      </w:r>
      <w:proofErr w:type="spellStart"/>
      <w:r>
        <w:t>stiffts</w:t>
      </w:r>
      <w:proofErr w:type="spellEnd"/>
      <w:r>
        <w:t xml:space="preserve"> </w:t>
      </w:r>
      <w:proofErr w:type="spellStart"/>
      <w:r>
        <w:t>eingiengen</w:t>
      </w:r>
      <w:proofErr w:type="spellEnd"/>
      <w:r>
        <w:t xml:space="preserve">/ vorhin sich waschen </w:t>
      </w:r>
      <w:proofErr w:type="spellStart"/>
      <w:r>
        <w:t>musten</w:t>
      </w:r>
      <w:proofErr w:type="spellEnd"/>
      <w:r>
        <w:t xml:space="preserve">/ 2. Mos. 30/ 18. 1. König. 7/ 23. 2. Chron. 4/ 2. Also sollen sich auch der </w:t>
      </w:r>
      <w:proofErr w:type="spellStart"/>
      <w:r>
        <w:t>heiligung</w:t>
      </w:r>
      <w:proofErr w:type="spellEnd"/>
      <w:r>
        <w:t xml:space="preserve"> und </w:t>
      </w:r>
      <w:proofErr w:type="spellStart"/>
      <w:r>
        <w:t>reinigung</w:t>
      </w:r>
      <w:proofErr w:type="spellEnd"/>
      <w:r>
        <w:t xml:space="preserve"> deß </w:t>
      </w:r>
      <w:proofErr w:type="spellStart"/>
      <w:r>
        <w:t>lebens</w:t>
      </w:r>
      <w:proofErr w:type="spellEnd"/>
      <w:r>
        <w:t xml:space="preserve"> die </w:t>
      </w:r>
      <w:proofErr w:type="spellStart"/>
      <w:r>
        <w:t>jenige</w:t>
      </w:r>
      <w:proofErr w:type="spellEnd"/>
      <w:r>
        <w:t xml:space="preserve"> </w:t>
      </w:r>
      <w:proofErr w:type="spellStart"/>
      <w:r>
        <w:t>befleissigen</w:t>
      </w:r>
      <w:proofErr w:type="spellEnd"/>
      <w:r>
        <w:t xml:space="preserve">/ die </w:t>
      </w:r>
      <w:proofErr w:type="spellStart"/>
      <w:r>
        <w:t>einmahl</w:t>
      </w:r>
      <w:proofErr w:type="spellEnd"/>
      <w:r>
        <w:t xml:space="preserve"> in der Hütte deß HERRN </w:t>
      </w:r>
      <w:proofErr w:type="spellStart"/>
      <w:r>
        <w:t>auß-und</w:t>
      </w:r>
      <w:proofErr w:type="spellEnd"/>
      <w:r>
        <w:t xml:space="preserve"> eingehen wollen. Ach </w:t>
      </w:r>
      <w:proofErr w:type="spellStart"/>
      <w:r>
        <w:t>wolte</w:t>
      </w:r>
      <w:proofErr w:type="spellEnd"/>
      <w:r>
        <w:t xml:space="preserve"> GOTT/ diese Wort </w:t>
      </w:r>
      <w:proofErr w:type="spellStart"/>
      <w:r>
        <w:t>stůnden</w:t>
      </w:r>
      <w:proofErr w:type="spellEnd"/>
      <w:r>
        <w:t xml:space="preserve"> aller orten vor und in allen </w:t>
      </w:r>
      <w:proofErr w:type="spellStart"/>
      <w:r>
        <w:lastRenderedPageBreak/>
        <w:t>Auditoriis</w:t>
      </w:r>
      <w:proofErr w:type="spellEnd"/>
      <w:r>
        <w:t xml:space="preserve">, und in jegliches </w:t>
      </w:r>
      <w:proofErr w:type="spellStart"/>
      <w:r>
        <w:t>studiosi</w:t>
      </w:r>
      <w:proofErr w:type="spellEnd"/>
      <w:r>
        <w:t xml:space="preserve"> </w:t>
      </w:r>
      <w:proofErr w:type="spellStart"/>
      <w:r>
        <w:t>studierstüblein</w:t>
      </w:r>
      <w:proofErr w:type="spellEnd"/>
      <w:r>
        <w:t xml:space="preserve"> ihm stätig vor </w:t>
      </w:r>
      <w:proofErr w:type="spellStart"/>
      <w:r>
        <w:t>augen</w:t>
      </w:r>
      <w:proofErr w:type="spellEnd"/>
      <w:r>
        <w:t xml:space="preserve">/ ja in seinem </w:t>
      </w:r>
      <w:proofErr w:type="spellStart"/>
      <w:r>
        <w:t>hertzen</w:t>
      </w:r>
      <w:proofErr w:type="spellEnd"/>
      <w:r>
        <w:t xml:space="preserve">/ so würden wir bald eine andere Kirche haben. </w:t>
      </w:r>
    </w:p>
    <w:p w14:paraId="6B1888C1" w14:textId="77777777" w:rsidR="00F30817" w:rsidRDefault="00F30817" w:rsidP="00F30817">
      <w:pPr>
        <w:pStyle w:val="StandardWeb"/>
      </w:pPr>
      <w:r>
        <w:t xml:space="preserve">Ich </w:t>
      </w:r>
      <w:proofErr w:type="spellStart"/>
      <w:r>
        <w:t>kan</w:t>
      </w:r>
      <w:proofErr w:type="spellEnd"/>
      <w:r>
        <w:t xml:space="preserve"> nicht unterlassen/ auch hieher zu setzen die Wort deß lieben und gottseligen </w:t>
      </w:r>
      <w:proofErr w:type="spellStart"/>
      <w:r>
        <w:t>Theologi</w:t>
      </w:r>
      <w:proofErr w:type="spellEnd"/>
      <w:r>
        <w:t xml:space="preserve"> D. Joh. </w:t>
      </w:r>
      <w:r w:rsidRPr="00DF2475">
        <w:rPr>
          <w:lang w:val="en-US"/>
        </w:rPr>
        <w:t xml:space="preserve">Gerhard Harm. Evang. cap. 176. </w:t>
      </w:r>
      <w:proofErr w:type="spellStart"/>
      <w:r w:rsidRPr="00DF2475">
        <w:rPr>
          <w:lang w:val="en-US"/>
        </w:rPr>
        <w:t>pag</w:t>
      </w:r>
      <w:proofErr w:type="spellEnd"/>
      <w:r w:rsidRPr="00DF2475">
        <w:rPr>
          <w:lang w:val="en-US"/>
        </w:rPr>
        <w:t xml:space="preserve">. 1333. b. Qui </w:t>
      </w:r>
      <w:proofErr w:type="spellStart"/>
      <w:r w:rsidRPr="00DF2475">
        <w:rPr>
          <w:lang w:val="en-US"/>
        </w:rPr>
        <w:t>dilectione</w:t>
      </w:r>
      <w:proofErr w:type="spellEnd"/>
      <w:r w:rsidRPr="00DF2475">
        <w:rPr>
          <w:lang w:val="en-US"/>
        </w:rPr>
        <w:t xml:space="preserve"> Christi </w:t>
      </w:r>
      <w:proofErr w:type="spellStart"/>
      <w:r w:rsidRPr="00DF2475">
        <w:rPr>
          <w:lang w:val="en-US"/>
        </w:rPr>
        <w:t>destituti</w:t>
      </w:r>
      <w:proofErr w:type="spellEnd"/>
      <w:r w:rsidRPr="00DF2475">
        <w:rPr>
          <w:lang w:val="en-US"/>
        </w:rPr>
        <w:t xml:space="preserve"> sunt, qui </w:t>
      </w:r>
      <w:proofErr w:type="spellStart"/>
      <w:r w:rsidRPr="00DF2475">
        <w:rPr>
          <w:lang w:val="en-US"/>
        </w:rPr>
        <w:t>negligunt</w:t>
      </w:r>
      <w:proofErr w:type="spellEnd"/>
      <w:r w:rsidRPr="00DF2475">
        <w:rPr>
          <w:lang w:val="en-US"/>
        </w:rPr>
        <w:t xml:space="preserve"> </w:t>
      </w:r>
      <w:proofErr w:type="spellStart"/>
      <w:r w:rsidRPr="00DF2475">
        <w:rPr>
          <w:lang w:val="en-US"/>
        </w:rPr>
        <w:t>pietatis</w:t>
      </w:r>
      <w:proofErr w:type="spellEnd"/>
      <w:r w:rsidRPr="00DF2475">
        <w:rPr>
          <w:lang w:val="en-US"/>
        </w:rPr>
        <w:t xml:space="preserve"> </w:t>
      </w:r>
      <w:proofErr w:type="spellStart"/>
      <w:r w:rsidRPr="00DF2475">
        <w:rPr>
          <w:lang w:val="en-US"/>
        </w:rPr>
        <w:t>studium</w:t>
      </w:r>
      <w:proofErr w:type="spellEnd"/>
      <w:r w:rsidRPr="00DF2475">
        <w:rPr>
          <w:lang w:val="en-US"/>
        </w:rPr>
        <w:t xml:space="preserve">, non </w:t>
      </w:r>
      <w:proofErr w:type="spellStart"/>
      <w:r w:rsidRPr="00DF2475">
        <w:rPr>
          <w:lang w:val="en-US"/>
        </w:rPr>
        <w:t>assequuntur</w:t>
      </w:r>
      <w:proofErr w:type="spellEnd"/>
      <w:r w:rsidRPr="00DF2475">
        <w:rPr>
          <w:lang w:val="en-US"/>
        </w:rPr>
        <w:t xml:space="preserve"> </w:t>
      </w:r>
      <w:proofErr w:type="spellStart"/>
      <w:r w:rsidRPr="00DF2475">
        <w:rPr>
          <w:lang w:val="en-US"/>
        </w:rPr>
        <w:t>pleniorem</w:t>
      </w:r>
      <w:proofErr w:type="spellEnd"/>
      <w:r w:rsidRPr="00DF2475">
        <w:rPr>
          <w:lang w:val="en-US"/>
        </w:rPr>
        <w:t xml:space="preserve"> Christi </w:t>
      </w:r>
      <w:proofErr w:type="spellStart"/>
      <w:r w:rsidRPr="00DF2475">
        <w:rPr>
          <w:lang w:val="en-US"/>
        </w:rPr>
        <w:t>cognitionem</w:t>
      </w:r>
      <w:proofErr w:type="spellEnd"/>
      <w:r w:rsidRPr="00DF2475">
        <w:rPr>
          <w:lang w:val="en-US"/>
        </w:rPr>
        <w:t xml:space="preserve"> ac </w:t>
      </w:r>
      <w:proofErr w:type="spellStart"/>
      <w:r w:rsidRPr="00DF2475">
        <w:rPr>
          <w:lang w:val="en-US"/>
        </w:rPr>
        <w:t>abundantiorem</w:t>
      </w:r>
      <w:proofErr w:type="spellEnd"/>
      <w:r w:rsidRPr="00DF2475">
        <w:rPr>
          <w:lang w:val="en-US"/>
        </w:rPr>
        <w:t xml:space="preserve"> spiritus s. </w:t>
      </w:r>
      <w:proofErr w:type="spellStart"/>
      <w:r w:rsidRPr="00DF2475">
        <w:rPr>
          <w:lang w:val="en-US"/>
        </w:rPr>
        <w:t>donationem</w:t>
      </w:r>
      <w:proofErr w:type="spellEnd"/>
      <w:r w:rsidRPr="00DF2475">
        <w:rPr>
          <w:lang w:val="en-US"/>
        </w:rPr>
        <w:t xml:space="preserve">: ac </w:t>
      </w:r>
      <w:proofErr w:type="spellStart"/>
      <w:r w:rsidRPr="00DF2475">
        <w:rPr>
          <w:lang w:val="en-US"/>
        </w:rPr>
        <w:t>proinde</w:t>
      </w:r>
      <w:proofErr w:type="spellEnd"/>
      <w:r w:rsidRPr="00DF2475">
        <w:rPr>
          <w:lang w:val="en-US"/>
        </w:rPr>
        <w:t xml:space="preserve"> ad </w:t>
      </w:r>
      <w:proofErr w:type="spellStart"/>
      <w:r w:rsidRPr="00DF2475">
        <w:rPr>
          <w:lang w:val="en-US"/>
        </w:rPr>
        <w:t>veram</w:t>
      </w:r>
      <w:proofErr w:type="spellEnd"/>
      <w:r w:rsidRPr="00DF2475">
        <w:rPr>
          <w:lang w:val="en-US"/>
        </w:rPr>
        <w:t xml:space="preserve">, </w:t>
      </w:r>
      <w:proofErr w:type="spellStart"/>
      <w:r w:rsidRPr="00DF2475">
        <w:rPr>
          <w:lang w:val="en-US"/>
        </w:rPr>
        <w:t>vivam</w:t>
      </w:r>
      <w:proofErr w:type="spellEnd"/>
      <w:r w:rsidRPr="00DF2475">
        <w:rPr>
          <w:lang w:val="en-US"/>
        </w:rPr>
        <w:t xml:space="preserve">, </w:t>
      </w:r>
      <w:proofErr w:type="spellStart"/>
      <w:r w:rsidRPr="00DF2475">
        <w:rPr>
          <w:lang w:val="en-US"/>
        </w:rPr>
        <w:t>practicam</w:t>
      </w:r>
      <w:proofErr w:type="spellEnd"/>
      <w:r w:rsidRPr="00DF2475">
        <w:rPr>
          <w:lang w:val="en-US"/>
        </w:rPr>
        <w:t xml:space="preserve"> &amp; </w:t>
      </w:r>
      <w:proofErr w:type="spellStart"/>
      <w:r w:rsidRPr="00DF2475">
        <w:rPr>
          <w:lang w:val="en-US"/>
        </w:rPr>
        <w:t>salutarem</w:t>
      </w:r>
      <w:proofErr w:type="spellEnd"/>
      <w:r w:rsidRPr="00DF2475">
        <w:rPr>
          <w:lang w:val="en-US"/>
        </w:rPr>
        <w:t xml:space="preserve"> rerum </w:t>
      </w:r>
      <w:proofErr w:type="spellStart"/>
      <w:r w:rsidRPr="00DF2475">
        <w:rPr>
          <w:lang w:val="en-US"/>
        </w:rPr>
        <w:t>divinarum</w:t>
      </w:r>
      <w:proofErr w:type="spellEnd"/>
      <w:r w:rsidRPr="00DF2475">
        <w:rPr>
          <w:lang w:val="en-US"/>
        </w:rPr>
        <w:t xml:space="preserve"> </w:t>
      </w:r>
      <w:proofErr w:type="spellStart"/>
      <w:r w:rsidRPr="00DF2475">
        <w:rPr>
          <w:lang w:val="en-US"/>
        </w:rPr>
        <w:t>notitiam</w:t>
      </w:r>
      <w:proofErr w:type="spellEnd"/>
      <w:r w:rsidRPr="00DF2475">
        <w:rPr>
          <w:lang w:val="en-US"/>
        </w:rPr>
        <w:t xml:space="preserve"> </w:t>
      </w:r>
      <w:proofErr w:type="spellStart"/>
      <w:r w:rsidRPr="00DF2475">
        <w:rPr>
          <w:lang w:val="en-US"/>
        </w:rPr>
        <w:t>consequendam</w:t>
      </w:r>
      <w:proofErr w:type="spellEnd"/>
      <w:r w:rsidRPr="00DF2475">
        <w:rPr>
          <w:lang w:val="en-US"/>
        </w:rPr>
        <w:t xml:space="preserve"> </w:t>
      </w:r>
      <w:proofErr w:type="spellStart"/>
      <w:r w:rsidRPr="00DF2475">
        <w:rPr>
          <w:lang w:val="en-US"/>
        </w:rPr>
        <w:t>nonsufficit</w:t>
      </w:r>
      <w:proofErr w:type="spellEnd"/>
      <w:r w:rsidRPr="00DF2475">
        <w:rPr>
          <w:lang w:val="en-US"/>
        </w:rPr>
        <w:t xml:space="preserve"> </w:t>
      </w:r>
      <w:proofErr w:type="spellStart"/>
      <w:r w:rsidRPr="00DF2475">
        <w:rPr>
          <w:lang w:val="en-US"/>
        </w:rPr>
        <w:t>scripturae</w:t>
      </w:r>
      <w:proofErr w:type="spellEnd"/>
      <w:r w:rsidRPr="00DF2475">
        <w:rPr>
          <w:lang w:val="en-US"/>
        </w:rPr>
        <w:t xml:space="preserve"> lectio &amp; </w:t>
      </w:r>
      <w:proofErr w:type="spellStart"/>
      <w:r w:rsidRPr="00DF2475">
        <w:rPr>
          <w:lang w:val="en-US"/>
        </w:rPr>
        <w:t>scrutatio</w:t>
      </w:r>
      <w:proofErr w:type="spellEnd"/>
      <w:r w:rsidRPr="00DF2475">
        <w:rPr>
          <w:lang w:val="en-US"/>
        </w:rPr>
        <w:t xml:space="preserve">, sed </w:t>
      </w:r>
      <w:proofErr w:type="spellStart"/>
      <w:r w:rsidRPr="00DF2475">
        <w:rPr>
          <w:lang w:val="en-US"/>
        </w:rPr>
        <w:t>oportet</w:t>
      </w:r>
      <w:proofErr w:type="spellEnd"/>
      <w:r w:rsidRPr="00DF2475">
        <w:rPr>
          <w:lang w:val="en-US"/>
        </w:rPr>
        <w:t xml:space="preserve"> </w:t>
      </w:r>
      <w:proofErr w:type="spellStart"/>
      <w:r w:rsidRPr="00DF2475">
        <w:rPr>
          <w:lang w:val="en-US"/>
        </w:rPr>
        <w:t>ut</w:t>
      </w:r>
      <w:proofErr w:type="spellEnd"/>
      <w:r w:rsidRPr="00DF2475">
        <w:rPr>
          <w:lang w:val="en-US"/>
        </w:rPr>
        <w:t xml:space="preserve"> </w:t>
      </w:r>
      <w:proofErr w:type="spellStart"/>
      <w:r w:rsidRPr="00DF2475">
        <w:rPr>
          <w:lang w:val="en-US"/>
        </w:rPr>
        <w:t>etiam</w:t>
      </w:r>
      <w:proofErr w:type="spellEnd"/>
      <w:r w:rsidRPr="00DF2475">
        <w:rPr>
          <w:lang w:val="en-US"/>
        </w:rPr>
        <w:t xml:space="preserve"> </w:t>
      </w:r>
      <w:proofErr w:type="spellStart"/>
      <w:r w:rsidRPr="00DF2475">
        <w:rPr>
          <w:lang w:val="en-US"/>
        </w:rPr>
        <w:t>accedat</w:t>
      </w:r>
      <w:proofErr w:type="spellEnd"/>
      <w:r w:rsidRPr="00DF2475">
        <w:rPr>
          <w:lang w:val="en-US"/>
        </w:rPr>
        <w:t xml:space="preserve"> Christi </w:t>
      </w:r>
      <w:proofErr w:type="spellStart"/>
      <w:r w:rsidRPr="00DF2475">
        <w:rPr>
          <w:lang w:val="en-US"/>
        </w:rPr>
        <w:t>dilectio</w:t>
      </w:r>
      <w:proofErr w:type="spellEnd"/>
      <w:r w:rsidRPr="00DF2475">
        <w:rPr>
          <w:lang w:val="en-US"/>
        </w:rPr>
        <w:t xml:space="preserve">, hoc </w:t>
      </w:r>
      <w:proofErr w:type="spellStart"/>
      <w:r w:rsidRPr="00DF2475">
        <w:rPr>
          <w:lang w:val="en-US"/>
        </w:rPr>
        <w:t>est</w:t>
      </w:r>
      <w:proofErr w:type="spellEnd"/>
      <w:r w:rsidRPr="00DF2475">
        <w:rPr>
          <w:lang w:val="en-US"/>
        </w:rPr>
        <w:t xml:space="preserve"> </w:t>
      </w:r>
      <w:proofErr w:type="spellStart"/>
      <w:r w:rsidRPr="00DF2475">
        <w:rPr>
          <w:lang w:val="en-US"/>
        </w:rPr>
        <w:t>fuga</w:t>
      </w:r>
      <w:proofErr w:type="spellEnd"/>
      <w:r w:rsidRPr="00DF2475">
        <w:rPr>
          <w:lang w:val="en-US"/>
        </w:rPr>
        <w:t xml:space="preserve"> </w:t>
      </w:r>
      <w:proofErr w:type="spellStart"/>
      <w:r w:rsidRPr="00DF2475">
        <w:rPr>
          <w:lang w:val="en-US"/>
        </w:rPr>
        <w:t>peccatorum</w:t>
      </w:r>
      <w:proofErr w:type="spellEnd"/>
      <w:r w:rsidRPr="00DF2475">
        <w:rPr>
          <w:lang w:val="en-US"/>
        </w:rPr>
        <w:t xml:space="preserve"> contra </w:t>
      </w:r>
      <w:proofErr w:type="spellStart"/>
      <w:r w:rsidRPr="00DF2475">
        <w:rPr>
          <w:lang w:val="en-US"/>
        </w:rPr>
        <w:t>conscientiam</w:t>
      </w:r>
      <w:proofErr w:type="spellEnd"/>
      <w:r w:rsidRPr="00DF2475">
        <w:rPr>
          <w:lang w:val="en-US"/>
        </w:rPr>
        <w:t xml:space="preserve">, </w:t>
      </w:r>
      <w:proofErr w:type="spellStart"/>
      <w:r w:rsidRPr="00DF2475">
        <w:rPr>
          <w:lang w:val="en-US"/>
        </w:rPr>
        <w:t>quibus</w:t>
      </w:r>
      <w:proofErr w:type="spellEnd"/>
      <w:r w:rsidRPr="00DF2475">
        <w:rPr>
          <w:lang w:val="en-US"/>
        </w:rPr>
        <w:t xml:space="preserve"> </w:t>
      </w:r>
      <w:proofErr w:type="spellStart"/>
      <w:r w:rsidRPr="00DF2475">
        <w:rPr>
          <w:lang w:val="en-US"/>
        </w:rPr>
        <w:t>spiritui</w:t>
      </w:r>
      <w:proofErr w:type="spellEnd"/>
      <w:r w:rsidRPr="00DF2475">
        <w:rPr>
          <w:lang w:val="en-US"/>
        </w:rPr>
        <w:t xml:space="preserve"> s. </w:t>
      </w:r>
      <w:proofErr w:type="spellStart"/>
      <w:r w:rsidRPr="00DF2475">
        <w:rPr>
          <w:lang w:val="en-US"/>
        </w:rPr>
        <w:t>obex</w:t>
      </w:r>
      <w:proofErr w:type="spellEnd"/>
      <w:r w:rsidRPr="00DF2475">
        <w:rPr>
          <w:lang w:val="en-US"/>
        </w:rPr>
        <w:t xml:space="preserve"> </w:t>
      </w:r>
      <w:proofErr w:type="spellStart"/>
      <w:r w:rsidRPr="00DF2475">
        <w:rPr>
          <w:lang w:val="en-US"/>
        </w:rPr>
        <w:t>ponitur</w:t>
      </w:r>
      <w:proofErr w:type="spellEnd"/>
      <w:r w:rsidRPr="00DF2475">
        <w:rPr>
          <w:lang w:val="en-US"/>
        </w:rPr>
        <w:t xml:space="preserve">, &amp; </w:t>
      </w:r>
      <w:proofErr w:type="spellStart"/>
      <w:r w:rsidRPr="00DF2475">
        <w:rPr>
          <w:lang w:val="en-US"/>
        </w:rPr>
        <w:t>serium</w:t>
      </w:r>
      <w:proofErr w:type="spellEnd"/>
      <w:r w:rsidRPr="00DF2475">
        <w:rPr>
          <w:lang w:val="en-US"/>
        </w:rPr>
        <w:t xml:space="preserve"> </w:t>
      </w:r>
      <w:proofErr w:type="spellStart"/>
      <w:r w:rsidRPr="00DF2475">
        <w:rPr>
          <w:lang w:val="en-US"/>
        </w:rPr>
        <w:t>pietatis</w:t>
      </w:r>
      <w:proofErr w:type="spellEnd"/>
      <w:r w:rsidRPr="00DF2475">
        <w:rPr>
          <w:lang w:val="en-US"/>
        </w:rPr>
        <w:t xml:space="preserve"> </w:t>
      </w:r>
      <w:proofErr w:type="spellStart"/>
      <w:r w:rsidRPr="00DF2475">
        <w:rPr>
          <w:lang w:val="en-US"/>
        </w:rPr>
        <w:t>studium</w:t>
      </w:r>
      <w:proofErr w:type="spellEnd"/>
      <w:r w:rsidRPr="00DF2475">
        <w:rPr>
          <w:lang w:val="en-US"/>
        </w:rPr>
        <w:t xml:space="preserve">. </w:t>
      </w:r>
      <w:r>
        <w:t xml:space="preserve">Psalm. 25, 14. 111, 10. Prov. 1, 7. 9. 10. sir. 1, 16. Johan. 7, 17. Ephes. 3, 18. Die da die wahre Liebe Christi nicht haben/ und die </w:t>
      </w:r>
      <w:proofErr w:type="spellStart"/>
      <w:r>
        <w:t>übung</w:t>
      </w:r>
      <w:proofErr w:type="spellEnd"/>
      <w:r>
        <w:t xml:space="preserve"> der </w:t>
      </w:r>
      <w:proofErr w:type="spellStart"/>
      <w:r>
        <w:t>gottseligkeit</w:t>
      </w:r>
      <w:proofErr w:type="spellEnd"/>
      <w:r>
        <w:t xml:space="preserve"> unterlassen/ erlangen nicht die völligere </w:t>
      </w:r>
      <w:proofErr w:type="spellStart"/>
      <w:r>
        <w:t>erkanntnüß</w:t>
      </w:r>
      <w:proofErr w:type="spellEnd"/>
      <w:r>
        <w:t xml:space="preserve"> </w:t>
      </w:r>
      <w:proofErr w:type="spellStart"/>
      <w:r>
        <w:t>CHristi</w:t>
      </w:r>
      <w:proofErr w:type="spellEnd"/>
      <w:r>
        <w:t xml:space="preserve">/ und reichlichere </w:t>
      </w:r>
      <w:proofErr w:type="spellStart"/>
      <w:r>
        <w:t>schenckung</w:t>
      </w:r>
      <w:proofErr w:type="spellEnd"/>
      <w:r>
        <w:t xml:space="preserve"> deß Heiligen Geistes: Und daher die wahre/ lebendige/ </w:t>
      </w:r>
      <w:proofErr w:type="spellStart"/>
      <w:r>
        <w:t>thätliche</w:t>
      </w:r>
      <w:proofErr w:type="spellEnd"/>
      <w:r>
        <w:t xml:space="preserve"> und heilsame </w:t>
      </w:r>
      <w:proofErr w:type="spellStart"/>
      <w:r>
        <w:t>erkanntnüß</w:t>
      </w:r>
      <w:proofErr w:type="spellEnd"/>
      <w:r>
        <w:t xml:space="preserve"> Göttlicher dinge zu erlangen ist nicht </w:t>
      </w:r>
      <w:proofErr w:type="spellStart"/>
      <w:r>
        <w:t>gnug</w:t>
      </w:r>
      <w:proofErr w:type="spellEnd"/>
      <w:r>
        <w:t xml:space="preserve"> die </w:t>
      </w:r>
      <w:proofErr w:type="spellStart"/>
      <w:r>
        <w:t>schrifft</w:t>
      </w:r>
      <w:proofErr w:type="spellEnd"/>
      <w:r>
        <w:t xml:space="preserve"> lesen und forschen/ sondern es ist vonnöthen/ daß auch die Liebe Christi darzu komme/ das ist/ daß man sich hüte </w:t>
      </w:r>
      <w:proofErr w:type="spellStart"/>
      <w:r>
        <w:t>vorsünden</w:t>
      </w:r>
      <w:proofErr w:type="spellEnd"/>
      <w:r>
        <w:t xml:space="preserve"> wider das gewissen/ damit dem Heiligen Geist ein </w:t>
      </w:r>
      <w:proofErr w:type="spellStart"/>
      <w:r>
        <w:t>riegel</w:t>
      </w:r>
      <w:proofErr w:type="spellEnd"/>
      <w:r>
        <w:t xml:space="preserve"> vorgeschoben wird/ und sich der </w:t>
      </w:r>
      <w:proofErr w:type="spellStart"/>
      <w:r>
        <w:t>gottseligkeit</w:t>
      </w:r>
      <w:proofErr w:type="spellEnd"/>
      <w:r>
        <w:t xml:space="preserve"> ernstlich </w:t>
      </w:r>
      <w:proofErr w:type="spellStart"/>
      <w:r>
        <w:t>befleisse</w:t>
      </w:r>
      <w:proofErr w:type="spellEnd"/>
      <w:r>
        <w:t xml:space="preserve">. </w:t>
      </w:r>
    </w:p>
    <w:p w14:paraId="274350DF" w14:textId="77777777" w:rsidR="00F30817" w:rsidRDefault="00F30817" w:rsidP="00F30817">
      <w:pPr>
        <w:pStyle w:val="StandardWeb"/>
      </w:pPr>
      <w:r>
        <w:t xml:space="preserve">Gewißlich wo </w:t>
      </w:r>
      <w:proofErr w:type="spellStart"/>
      <w:r>
        <w:t>einmahl</w:t>
      </w:r>
      <w:proofErr w:type="spellEnd"/>
      <w:r>
        <w:t xml:space="preserve"> dieser </w:t>
      </w:r>
      <w:proofErr w:type="spellStart"/>
      <w:r>
        <w:t>grund</w:t>
      </w:r>
      <w:proofErr w:type="spellEnd"/>
      <w:r>
        <w:t xml:space="preserve"> bey den </w:t>
      </w:r>
      <w:proofErr w:type="spellStart"/>
      <w:r>
        <w:t>studiosis</w:t>
      </w:r>
      <w:proofErr w:type="spellEnd"/>
      <w:r>
        <w:t xml:space="preserve"> </w:t>
      </w:r>
      <w:proofErr w:type="spellStart"/>
      <w:r>
        <w:t>Theologiae</w:t>
      </w:r>
      <w:proofErr w:type="spellEnd"/>
      <w:r>
        <w:t xml:space="preserve"> gelegt wäre/ daß sie nur glaubten/ sie müßten bereits der </w:t>
      </w:r>
      <w:proofErr w:type="spellStart"/>
      <w:r>
        <w:t>welt</w:t>
      </w:r>
      <w:proofErr w:type="spellEnd"/>
      <w:r>
        <w:t xml:space="preserve"> absterben/ in ihren ersten studier-jahren/ und ein leben führen/ als solche die </w:t>
      </w:r>
      <w:proofErr w:type="spellStart"/>
      <w:r>
        <w:t>dermahl</w:t>
      </w:r>
      <w:proofErr w:type="spellEnd"/>
      <w:r>
        <w:t xml:space="preserve"> eins Fürbilde der Heerde werden sollen: Und das </w:t>
      </w:r>
      <w:proofErr w:type="spellStart"/>
      <w:r>
        <w:t>seye</w:t>
      </w:r>
      <w:proofErr w:type="spellEnd"/>
      <w:r>
        <w:t xml:space="preserve"> nicht nur eine </w:t>
      </w:r>
      <w:proofErr w:type="spellStart"/>
      <w:r>
        <w:t>zierde</w:t>
      </w:r>
      <w:proofErr w:type="spellEnd"/>
      <w:r>
        <w:t xml:space="preserve">/ sondern ein </w:t>
      </w:r>
      <w:proofErr w:type="spellStart"/>
      <w:r>
        <w:t>gantz</w:t>
      </w:r>
      <w:proofErr w:type="spellEnd"/>
      <w:r>
        <w:t xml:space="preserve"> </w:t>
      </w:r>
      <w:proofErr w:type="spellStart"/>
      <w:r>
        <w:t>nothwendiges</w:t>
      </w:r>
      <w:proofErr w:type="spellEnd"/>
      <w:r>
        <w:t xml:space="preserve"> </w:t>
      </w:r>
      <w:proofErr w:type="spellStart"/>
      <w:r>
        <w:t>werck</w:t>
      </w:r>
      <w:proofErr w:type="spellEnd"/>
      <w:r>
        <w:t xml:space="preserve">/ ohne welches sie zwar </w:t>
      </w:r>
      <w:proofErr w:type="spellStart"/>
      <w:r>
        <w:t>studiosi</w:t>
      </w:r>
      <w:proofErr w:type="spellEnd"/>
      <w:r>
        <w:t xml:space="preserve"> einer so zu reden </w:t>
      </w:r>
      <w:proofErr w:type="spellStart"/>
      <w:r>
        <w:t>Philosophiae</w:t>
      </w:r>
      <w:proofErr w:type="spellEnd"/>
      <w:r>
        <w:t xml:space="preserve"> de </w:t>
      </w:r>
      <w:proofErr w:type="spellStart"/>
      <w:r>
        <w:t>rebus</w:t>
      </w:r>
      <w:proofErr w:type="spellEnd"/>
      <w:r>
        <w:t xml:space="preserve"> </w:t>
      </w:r>
      <w:proofErr w:type="spellStart"/>
      <w:r>
        <w:t>sacris</w:t>
      </w:r>
      <w:proofErr w:type="spellEnd"/>
      <w:r>
        <w:t xml:space="preserve">, nicht aber </w:t>
      </w:r>
      <w:proofErr w:type="spellStart"/>
      <w:r>
        <w:t>studiosi</w:t>
      </w:r>
      <w:proofErr w:type="spellEnd"/>
      <w:r>
        <w:t xml:space="preserve"> </w:t>
      </w:r>
      <w:proofErr w:type="spellStart"/>
      <w:r>
        <w:t>Theologiae</w:t>
      </w:r>
      <w:proofErr w:type="spellEnd"/>
      <w:r>
        <w:t xml:space="preserve">, die da in dem </w:t>
      </w:r>
      <w:proofErr w:type="spellStart"/>
      <w:r>
        <w:t>Liecht</w:t>
      </w:r>
      <w:proofErr w:type="spellEnd"/>
      <w:r>
        <w:t xml:space="preserve"> deß Heiligen Geistes allein erlernet wird/ seyn und gehalten werden: Dahingegen viel </w:t>
      </w:r>
      <w:proofErr w:type="spellStart"/>
      <w:r>
        <w:t>darvor</w:t>
      </w:r>
      <w:proofErr w:type="spellEnd"/>
      <w:r>
        <w:t xml:space="preserve"> halten/ es stehe zwar fein an einem </w:t>
      </w:r>
      <w:proofErr w:type="spellStart"/>
      <w:r>
        <w:t>studioso</w:t>
      </w:r>
      <w:proofErr w:type="spellEnd"/>
      <w:r>
        <w:t xml:space="preserve"> </w:t>
      </w:r>
      <w:proofErr w:type="spellStart"/>
      <w:r>
        <w:t>Theologiae</w:t>
      </w:r>
      <w:proofErr w:type="spellEnd"/>
      <w:r>
        <w:t xml:space="preserve">, daß er auch </w:t>
      </w:r>
      <w:proofErr w:type="spellStart"/>
      <w:r>
        <w:t>wol</w:t>
      </w:r>
      <w:proofErr w:type="spellEnd"/>
      <w:r>
        <w:t xml:space="preserve"> lebe/ aber es </w:t>
      </w:r>
      <w:proofErr w:type="spellStart"/>
      <w:r>
        <w:t>seye</w:t>
      </w:r>
      <w:proofErr w:type="spellEnd"/>
      <w:r>
        <w:t xml:space="preserve"> eben nicht so </w:t>
      </w:r>
      <w:proofErr w:type="spellStart"/>
      <w:r>
        <w:t>nöhtig</w:t>
      </w:r>
      <w:proofErr w:type="spellEnd"/>
      <w:r>
        <w:t xml:space="preserve">/ wo er nur </w:t>
      </w:r>
      <w:proofErr w:type="spellStart"/>
      <w:r>
        <w:t>fleissig</w:t>
      </w:r>
      <w:proofErr w:type="spellEnd"/>
      <w:r>
        <w:t xml:space="preserve"> </w:t>
      </w:r>
      <w:proofErr w:type="spellStart"/>
      <w:r>
        <w:t>studire</w:t>
      </w:r>
      <w:proofErr w:type="spellEnd"/>
      <w:r>
        <w:t xml:space="preserve"> und ein gelehrter </w:t>
      </w:r>
      <w:proofErr w:type="spellStart"/>
      <w:r>
        <w:t>mann</w:t>
      </w:r>
      <w:proofErr w:type="spellEnd"/>
      <w:r>
        <w:t xml:space="preserve"> werde/ ob er schon in aller solcher zeit sich von dem welt-geist regieren lasse/ und mit andern in aller welt-lust mitmache/ so habe es nicht hoch </w:t>
      </w:r>
      <w:proofErr w:type="spellStart"/>
      <w:r>
        <w:t>auff</w:t>
      </w:r>
      <w:proofErr w:type="spellEnd"/>
      <w:r>
        <w:t xml:space="preserve"> sich/ und </w:t>
      </w:r>
      <w:proofErr w:type="spellStart"/>
      <w:r>
        <w:t>seye</w:t>
      </w:r>
      <w:proofErr w:type="spellEnd"/>
      <w:r>
        <w:t xml:space="preserve"> zeit </w:t>
      </w:r>
      <w:proofErr w:type="spellStart"/>
      <w:r>
        <w:t>gnug</w:t>
      </w:r>
      <w:proofErr w:type="spellEnd"/>
      <w:r>
        <w:t xml:space="preserve">/ wo er </w:t>
      </w:r>
      <w:proofErr w:type="spellStart"/>
      <w:r>
        <w:t>einmahl</w:t>
      </w:r>
      <w:proofErr w:type="spellEnd"/>
      <w:r>
        <w:t xml:space="preserve"> ein Prediger werde/ und alsdann das leben ändere; gerade als wäre solches </w:t>
      </w:r>
      <w:proofErr w:type="spellStart"/>
      <w:r>
        <w:t>allemahl</w:t>
      </w:r>
      <w:proofErr w:type="spellEnd"/>
      <w:r>
        <w:t xml:space="preserve"> in unserm vermögen/ und hinge nicht die fest </w:t>
      </w:r>
      <w:proofErr w:type="spellStart"/>
      <w:r>
        <w:t>eingetruckte</w:t>
      </w:r>
      <w:proofErr w:type="spellEnd"/>
      <w:r>
        <w:t xml:space="preserve"> welt-liebe alsdann den </w:t>
      </w:r>
      <w:proofErr w:type="spellStart"/>
      <w:r>
        <w:t>leuten</w:t>
      </w:r>
      <w:proofErr w:type="spellEnd"/>
      <w:r>
        <w:t xml:space="preserve"> gemeiniglich in dem </w:t>
      </w:r>
      <w:proofErr w:type="spellStart"/>
      <w:r>
        <w:t>gantzen</w:t>
      </w:r>
      <w:proofErr w:type="spellEnd"/>
      <w:r>
        <w:t xml:space="preserve"> leben an: Daher solche böse </w:t>
      </w:r>
      <w:proofErr w:type="spellStart"/>
      <w:r>
        <w:t>meynung</w:t>
      </w:r>
      <w:proofErr w:type="spellEnd"/>
      <w:r>
        <w:t xml:space="preserve"> uns so </w:t>
      </w:r>
      <w:proofErr w:type="spellStart"/>
      <w:r>
        <w:t>grossen</w:t>
      </w:r>
      <w:proofErr w:type="spellEnd"/>
      <w:r>
        <w:t xml:space="preserve"> schaden thut. Wo sage ich/ dieses alles erstlich den </w:t>
      </w:r>
      <w:proofErr w:type="spellStart"/>
      <w:r>
        <w:t>studiosis</w:t>
      </w:r>
      <w:proofErr w:type="spellEnd"/>
      <w:r>
        <w:t xml:space="preserve"> </w:t>
      </w:r>
      <w:proofErr w:type="spellStart"/>
      <w:r>
        <w:t>Theologiae</w:t>
      </w:r>
      <w:proofErr w:type="spellEnd"/>
      <w:r>
        <w:t xml:space="preserve"> bey dem </w:t>
      </w:r>
      <w:proofErr w:type="spellStart"/>
      <w:r>
        <w:t>anfang</w:t>
      </w:r>
      <w:proofErr w:type="spellEnd"/>
      <w:r>
        <w:t xml:space="preserve"> ihres </w:t>
      </w:r>
      <w:proofErr w:type="spellStart"/>
      <w:r>
        <w:t>studii</w:t>
      </w:r>
      <w:proofErr w:type="spellEnd"/>
      <w:r>
        <w:t xml:space="preserve"> </w:t>
      </w:r>
      <w:proofErr w:type="spellStart"/>
      <w:r>
        <w:t>Theologici</w:t>
      </w:r>
      <w:proofErr w:type="spellEnd"/>
      <w:r>
        <w:t xml:space="preserve"> vorgehalten und </w:t>
      </w:r>
      <w:proofErr w:type="spellStart"/>
      <w:r>
        <w:t>inculciret</w:t>
      </w:r>
      <w:proofErr w:type="spellEnd"/>
      <w:r>
        <w:t xml:space="preserve"> würde/ so hoffte Ich/ </w:t>
      </w:r>
      <w:proofErr w:type="spellStart"/>
      <w:r>
        <w:t>solte</w:t>
      </w:r>
      <w:proofErr w:type="spellEnd"/>
      <w:r>
        <w:t xml:space="preserve"> es </w:t>
      </w:r>
      <w:proofErr w:type="spellStart"/>
      <w:r>
        <w:t>nachmahl</w:t>
      </w:r>
      <w:proofErr w:type="spellEnd"/>
      <w:r>
        <w:t xml:space="preserve"> die </w:t>
      </w:r>
      <w:proofErr w:type="spellStart"/>
      <w:r>
        <w:t>gantze</w:t>
      </w:r>
      <w:proofErr w:type="spellEnd"/>
      <w:r>
        <w:t xml:space="preserve"> zeit ihres </w:t>
      </w:r>
      <w:proofErr w:type="spellStart"/>
      <w:r>
        <w:t>studii</w:t>
      </w:r>
      <w:proofErr w:type="spellEnd"/>
      <w:r>
        <w:t xml:space="preserve"> ja deß </w:t>
      </w:r>
      <w:proofErr w:type="spellStart"/>
      <w:r>
        <w:t>lebens</w:t>
      </w:r>
      <w:proofErr w:type="spellEnd"/>
      <w:r>
        <w:t xml:space="preserve">/ viel </w:t>
      </w:r>
      <w:proofErr w:type="spellStart"/>
      <w:r>
        <w:t>früchte</w:t>
      </w:r>
      <w:proofErr w:type="spellEnd"/>
      <w:r>
        <w:t xml:space="preserve"> nach sich ziehen. </w:t>
      </w:r>
    </w:p>
    <w:p w14:paraId="5C823F1F" w14:textId="77777777" w:rsidR="00F30817" w:rsidRDefault="00F30817" w:rsidP="00F30817">
      <w:pPr>
        <w:pStyle w:val="StandardWeb"/>
      </w:pPr>
      <w:r>
        <w:t xml:space="preserve">Darzu wäre sonderlich </w:t>
      </w:r>
      <w:proofErr w:type="spellStart"/>
      <w:r>
        <w:t>diensam</w:t>
      </w:r>
      <w:proofErr w:type="spellEnd"/>
      <w:r>
        <w:t xml:space="preserve">/ daß Herren </w:t>
      </w:r>
      <w:proofErr w:type="spellStart"/>
      <w:r>
        <w:t>Professores</w:t>
      </w:r>
      <w:proofErr w:type="spellEnd"/>
      <w:r>
        <w:t xml:space="preserve"> </w:t>
      </w:r>
      <w:proofErr w:type="spellStart"/>
      <w:r>
        <w:t>auff</w:t>
      </w:r>
      <w:proofErr w:type="spellEnd"/>
      <w:r>
        <w:t xml:space="preserve"> der ihnen anvertrauten </w:t>
      </w:r>
      <w:proofErr w:type="spellStart"/>
      <w:r>
        <w:t>studiosorum</w:t>
      </w:r>
      <w:proofErr w:type="spellEnd"/>
      <w:r>
        <w:t xml:space="preserve"> leben so </w:t>
      </w:r>
      <w:proofErr w:type="spellStart"/>
      <w:r>
        <w:t>wol</w:t>
      </w:r>
      <w:proofErr w:type="spellEnd"/>
      <w:r>
        <w:t xml:space="preserve"> als </w:t>
      </w:r>
      <w:proofErr w:type="spellStart"/>
      <w:r>
        <w:t>auff</w:t>
      </w:r>
      <w:proofErr w:type="spellEnd"/>
      <w:r>
        <w:t xml:space="preserve"> die </w:t>
      </w:r>
      <w:proofErr w:type="spellStart"/>
      <w:r>
        <w:t>studia</w:t>
      </w:r>
      <w:proofErr w:type="spellEnd"/>
      <w:r>
        <w:t xml:space="preserve"> acht geben/ und denen die es </w:t>
      </w:r>
      <w:proofErr w:type="spellStart"/>
      <w:r>
        <w:t>bedörffen</w:t>
      </w:r>
      <w:proofErr w:type="spellEnd"/>
      <w:r>
        <w:t xml:space="preserve"> </w:t>
      </w:r>
      <w:proofErr w:type="spellStart"/>
      <w:r>
        <w:t>deßwegen</w:t>
      </w:r>
      <w:proofErr w:type="spellEnd"/>
      <w:r>
        <w:t xml:space="preserve"> </w:t>
      </w:r>
      <w:proofErr w:type="spellStart"/>
      <w:r>
        <w:t>offt</w:t>
      </w:r>
      <w:proofErr w:type="spellEnd"/>
      <w:r>
        <w:t xml:space="preserve"> zusprechen/ auch gegen die </w:t>
      </w:r>
      <w:proofErr w:type="spellStart"/>
      <w:r>
        <w:t>jenige</w:t>
      </w:r>
      <w:proofErr w:type="spellEnd"/>
      <w:r>
        <w:t xml:space="preserve">/ welche zwar stattlich </w:t>
      </w:r>
      <w:proofErr w:type="spellStart"/>
      <w:r>
        <w:t>studiren</w:t>
      </w:r>
      <w:proofErr w:type="spellEnd"/>
      <w:r>
        <w:t xml:space="preserve">/ aber auch stattlich </w:t>
      </w:r>
      <w:proofErr w:type="spellStart"/>
      <w:r>
        <w:t>schwermen</w:t>
      </w:r>
      <w:proofErr w:type="spellEnd"/>
      <w:r>
        <w:t xml:space="preserve">/ </w:t>
      </w:r>
      <w:proofErr w:type="spellStart"/>
      <w:r>
        <w:t>sauffen</w:t>
      </w:r>
      <w:proofErr w:type="spellEnd"/>
      <w:r>
        <w:t xml:space="preserve">/ </w:t>
      </w:r>
      <w:proofErr w:type="spellStart"/>
      <w:r>
        <w:t>prachtiren</w:t>
      </w:r>
      <w:proofErr w:type="spellEnd"/>
      <w:r>
        <w:t xml:space="preserve">/ ihren </w:t>
      </w:r>
      <w:proofErr w:type="spellStart"/>
      <w:r>
        <w:t>ehrgeitz</w:t>
      </w:r>
      <w:proofErr w:type="spellEnd"/>
      <w:r>
        <w:t xml:space="preserve"> in den </w:t>
      </w:r>
      <w:proofErr w:type="spellStart"/>
      <w:r>
        <w:t>studiis</w:t>
      </w:r>
      <w:proofErr w:type="spellEnd"/>
      <w:r>
        <w:t xml:space="preserve"> und anderem hervor lassen/ und in summa zeigen/ sie leben nach der </w:t>
      </w:r>
      <w:proofErr w:type="spellStart"/>
      <w:r>
        <w:t>welt</w:t>
      </w:r>
      <w:proofErr w:type="spellEnd"/>
      <w:r>
        <w:t xml:space="preserve">/ nicht nach </w:t>
      </w:r>
      <w:proofErr w:type="spellStart"/>
      <w:r>
        <w:t>CHristo</w:t>
      </w:r>
      <w:proofErr w:type="spellEnd"/>
      <w:r>
        <w:t xml:space="preserve">/ sich also anstellen/ daß sie sehen müssen/ sie </w:t>
      </w:r>
      <w:proofErr w:type="spellStart"/>
      <w:r>
        <w:t>seyen</w:t>
      </w:r>
      <w:proofErr w:type="spellEnd"/>
      <w:r>
        <w:t xml:space="preserve"> </w:t>
      </w:r>
      <w:proofErr w:type="spellStart"/>
      <w:r>
        <w:t>deßwegen</w:t>
      </w:r>
      <w:proofErr w:type="spellEnd"/>
      <w:r>
        <w:t xml:space="preserve"> bey den </w:t>
      </w:r>
      <w:proofErr w:type="spellStart"/>
      <w:r>
        <w:t>Praeceptoribus</w:t>
      </w:r>
      <w:proofErr w:type="spellEnd"/>
      <w:r>
        <w:t xml:space="preserve"> </w:t>
      </w:r>
      <w:proofErr w:type="spellStart"/>
      <w:r>
        <w:t>veracht</w:t>
      </w:r>
      <w:proofErr w:type="spellEnd"/>
      <w:r>
        <w:t xml:space="preserve">/ und </w:t>
      </w:r>
      <w:proofErr w:type="spellStart"/>
      <w:r>
        <w:t>helffen</w:t>
      </w:r>
      <w:proofErr w:type="spellEnd"/>
      <w:r>
        <w:t xml:space="preserve"> sie ihre stattliche </w:t>
      </w:r>
      <w:proofErr w:type="spellStart"/>
      <w:r>
        <w:t>Ingenia</w:t>
      </w:r>
      <w:proofErr w:type="spellEnd"/>
      <w:r>
        <w:t xml:space="preserve"> und gute </w:t>
      </w:r>
      <w:proofErr w:type="spellStart"/>
      <w:r>
        <w:t>studia</w:t>
      </w:r>
      <w:proofErr w:type="spellEnd"/>
      <w:r>
        <w:t xml:space="preserve"> nichts/ sondern man sehe sie als </w:t>
      </w:r>
      <w:proofErr w:type="spellStart"/>
      <w:r>
        <w:t>leute</w:t>
      </w:r>
      <w:proofErr w:type="spellEnd"/>
      <w:r>
        <w:t xml:space="preserve"> an/ die so viel schädlicher </w:t>
      </w:r>
      <w:proofErr w:type="spellStart"/>
      <w:r>
        <w:t>einmahl</w:t>
      </w:r>
      <w:proofErr w:type="spellEnd"/>
      <w:r>
        <w:t xml:space="preserve"> seyn würden/ als mehr gaben sie empfangen: Hingegen/ daß jene gegen andere/ welche ob sie in </w:t>
      </w:r>
      <w:proofErr w:type="spellStart"/>
      <w:r>
        <w:t>studiis</w:t>
      </w:r>
      <w:proofErr w:type="spellEnd"/>
      <w:r>
        <w:t xml:space="preserve"> den vorigen nicht gleich sind/ jedoch ein recht gottselig leben führen/ </w:t>
      </w:r>
      <w:proofErr w:type="spellStart"/>
      <w:r>
        <w:t>offentlich</w:t>
      </w:r>
      <w:proofErr w:type="spellEnd"/>
      <w:r>
        <w:t xml:space="preserve"> und absonderlich zeigen/ wie lieb sie ihnen </w:t>
      </w:r>
      <w:proofErr w:type="spellStart"/>
      <w:r>
        <w:t>seyen</w:t>
      </w:r>
      <w:proofErr w:type="spellEnd"/>
      <w:r>
        <w:t xml:space="preserve">/ und den andern weit vorgezogen werden. </w:t>
      </w:r>
    </w:p>
    <w:p w14:paraId="0BBC6660" w14:textId="77777777" w:rsidR="00F30817" w:rsidRDefault="00F30817" w:rsidP="00F30817">
      <w:pPr>
        <w:pStyle w:val="StandardWeb"/>
      </w:pPr>
      <w:r>
        <w:t xml:space="preserve">Ja auch/ daß man diese </w:t>
      </w:r>
      <w:proofErr w:type="spellStart"/>
      <w:r>
        <w:t>allemahl</w:t>
      </w:r>
      <w:proofErr w:type="spellEnd"/>
      <w:r>
        <w:t xml:space="preserve"> jenen in der </w:t>
      </w:r>
      <w:proofErr w:type="spellStart"/>
      <w:r>
        <w:t>beförderung</w:t>
      </w:r>
      <w:proofErr w:type="spellEnd"/>
      <w:r>
        <w:t xml:space="preserve"> vorziehe/ oder vielmehr sie allein befördere/ die andern aber also lang von aller </w:t>
      </w:r>
      <w:proofErr w:type="spellStart"/>
      <w:r>
        <w:t>hoffnung</w:t>
      </w:r>
      <w:proofErr w:type="spellEnd"/>
      <w:r>
        <w:t xml:space="preserve"> der </w:t>
      </w:r>
      <w:proofErr w:type="spellStart"/>
      <w:r>
        <w:t>beförderung</w:t>
      </w:r>
      <w:proofErr w:type="spellEnd"/>
      <w:r>
        <w:t xml:space="preserve"> </w:t>
      </w:r>
      <w:proofErr w:type="spellStart"/>
      <w:r>
        <w:t>außschliesse</w:t>
      </w:r>
      <w:proofErr w:type="spellEnd"/>
      <w:r>
        <w:t xml:space="preserve">/ </w:t>
      </w:r>
      <w:proofErr w:type="spellStart"/>
      <w:r>
        <w:t>biß</w:t>
      </w:r>
      <w:proofErr w:type="spellEnd"/>
      <w:r>
        <w:t xml:space="preserve"> sie sich </w:t>
      </w:r>
      <w:proofErr w:type="spellStart"/>
      <w:r>
        <w:t>gantz</w:t>
      </w:r>
      <w:proofErr w:type="spellEnd"/>
      <w:r>
        <w:t xml:space="preserve"> geändert/ wie auch in der that es </w:t>
      </w:r>
      <w:proofErr w:type="spellStart"/>
      <w:r>
        <w:t>billich</w:t>
      </w:r>
      <w:proofErr w:type="spellEnd"/>
      <w:r>
        <w:t xml:space="preserve"> so seyn solle. Dann gewiß ist/ ein </w:t>
      </w:r>
      <w:proofErr w:type="spellStart"/>
      <w:r>
        <w:t>obwol</w:t>
      </w:r>
      <w:proofErr w:type="spellEnd"/>
      <w:r>
        <w:t xml:space="preserve"> mit </w:t>
      </w:r>
      <w:proofErr w:type="spellStart"/>
      <w:r>
        <w:t>wenigern</w:t>
      </w:r>
      <w:proofErr w:type="spellEnd"/>
      <w:r>
        <w:t xml:space="preserve"> gaben gezierter </w:t>
      </w:r>
      <w:proofErr w:type="spellStart"/>
      <w:r>
        <w:t>mensch</w:t>
      </w:r>
      <w:proofErr w:type="spellEnd"/>
      <w:r>
        <w:t xml:space="preserve">/ der aber GOTT </w:t>
      </w:r>
      <w:proofErr w:type="spellStart"/>
      <w:r>
        <w:t>hertzlich</w:t>
      </w:r>
      <w:proofErr w:type="spellEnd"/>
      <w:r>
        <w:t xml:space="preserve"> liebet/ wird mit seinem </w:t>
      </w:r>
      <w:proofErr w:type="spellStart"/>
      <w:r>
        <w:lastRenderedPageBreak/>
        <w:t>geringern</w:t>
      </w:r>
      <w:proofErr w:type="spellEnd"/>
      <w:r>
        <w:t xml:space="preserve"> </w:t>
      </w:r>
      <w:proofErr w:type="spellStart"/>
      <w:r>
        <w:t>Talento</w:t>
      </w:r>
      <w:proofErr w:type="spellEnd"/>
      <w:r>
        <w:t xml:space="preserve"> und </w:t>
      </w:r>
      <w:proofErr w:type="spellStart"/>
      <w:r>
        <w:t>studiis</w:t>
      </w:r>
      <w:proofErr w:type="spellEnd"/>
      <w:r>
        <w:t xml:space="preserve"> der Gemeinde </w:t>
      </w:r>
      <w:proofErr w:type="spellStart"/>
      <w:r>
        <w:t>GOttes</w:t>
      </w:r>
      <w:proofErr w:type="spellEnd"/>
      <w:r>
        <w:t xml:space="preserve"> mehr nutzen/ als ein doppel-</w:t>
      </w:r>
      <w:proofErr w:type="spellStart"/>
      <w:r>
        <w:t>doctor</w:t>
      </w:r>
      <w:proofErr w:type="spellEnd"/>
      <w:r>
        <w:t xml:space="preserve"> ‒ </w:t>
      </w:r>
      <w:proofErr w:type="spellStart"/>
      <w:r>
        <w:t>mässiger</w:t>
      </w:r>
      <w:proofErr w:type="spellEnd"/>
      <w:r>
        <w:t xml:space="preserve"> </w:t>
      </w:r>
      <w:proofErr w:type="spellStart"/>
      <w:r>
        <w:t>vanitätischer</w:t>
      </w:r>
      <w:proofErr w:type="spellEnd"/>
      <w:r>
        <w:t xml:space="preserve"> welt-narr/ so zwar voller </w:t>
      </w:r>
      <w:proofErr w:type="spellStart"/>
      <w:r>
        <w:t>kunst</w:t>
      </w:r>
      <w:proofErr w:type="spellEnd"/>
      <w:r>
        <w:t xml:space="preserve"> steckte/ aber von GOTT nicht gelehrt ist. Dann jenes </w:t>
      </w:r>
      <w:proofErr w:type="spellStart"/>
      <w:r>
        <w:t>arbeit</w:t>
      </w:r>
      <w:proofErr w:type="spellEnd"/>
      <w:r>
        <w:t xml:space="preserve"> ist gesegnet/ und er hat den Heiligen Geist bey sich/ dieser aber allein ein in der that fleischliches wissen/ damit er so leicht mehr schaden als nutzen </w:t>
      </w:r>
      <w:proofErr w:type="spellStart"/>
      <w:r>
        <w:t>kan</w:t>
      </w:r>
      <w:proofErr w:type="spellEnd"/>
      <w:r>
        <w:t xml:space="preserve">. </w:t>
      </w:r>
    </w:p>
    <w:p w14:paraId="55B029BF" w14:textId="77777777" w:rsidR="00F30817" w:rsidRDefault="00F30817" w:rsidP="00F30817">
      <w:pPr>
        <w:pStyle w:val="StandardWeb"/>
      </w:pPr>
      <w:r>
        <w:t xml:space="preserve">Es möchte auch etwa nicht übel seyn/ wo alle </w:t>
      </w:r>
      <w:proofErr w:type="spellStart"/>
      <w:r>
        <w:t>studiosi</w:t>
      </w:r>
      <w:proofErr w:type="spellEnd"/>
      <w:r>
        <w:t xml:space="preserve"> von jeglicher Universität </w:t>
      </w:r>
      <w:proofErr w:type="spellStart"/>
      <w:r>
        <w:t>zeugnüssen</w:t>
      </w:r>
      <w:proofErr w:type="spellEnd"/>
      <w:r>
        <w:t xml:space="preserve"> mitbringen </w:t>
      </w:r>
      <w:proofErr w:type="spellStart"/>
      <w:r>
        <w:t>müsten</w:t>
      </w:r>
      <w:proofErr w:type="spellEnd"/>
      <w:r>
        <w:t xml:space="preserve">/ nicht aber nur allein der </w:t>
      </w:r>
      <w:proofErr w:type="spellStart"/>
      <w:r>
        <w:t>geschicklichkeit</w:t>
      </w:r>
      <w:proofErr w:type="spellEnd"/>
      <w:r>
        <w:t xml:space="preserve"> und </w:t>
      </w:r>
      <w:proofErr w:type="spellStart"/>
      <w:r>
        <w:t>fleisses</w:t>
      </w:r>
      <w:proofErr w:type="spellEnd"/>
      <w:r>
        <w:t xml:space="preserve">/ sondern auch gottseligen </w:t>
      </w:r>
      <w:proofErr w:type="spellStart"/>
      <w:r>
        <w:t>lebens</w:t>
      </w:r>
      <w:proofErr w:type="spellEnd"/>
      <w:r>
        <w:t xml:space="preserve">: Hingegen/ daß dann solche </w:t>
      </w:r>
      <w:proofErr w:type="spellStart"/>
      <w:r>
        <w:t>zeugnüssen</w:t>
      </w:r>
      <w:proofErr w:type="spellEnd"/>
      <w:r>
        <w:t xml:space="preserve"> mit </w:t>
      </w:r>
      <w:proofErr w:type="spellStart"/>
      <w:r>
        <w:t>grossem</w:t>
      </w:r>
      <w:proofErr w:type="spellEnd"/>
      <w:r>
        <w:t xml:space="preserve"> bedacht gegeben/ nimmermehr aber einem nicht </w:t>
      </w:r>
      <w:proofErr w:type="spellStart"/>
      <w:r>
        <w:t>wolverdienten</w:t>
      </w:r>
      <w:proofErr w:type="spellEnd"/>
      <w:r>
        <w:t xml:space="preserve"> </w:t>
      </w:r>
      <w:proofErr w:type="spellStart"/>
      <w:r>
        <w:t>ertheilet</w:t>
      </w:r>
      <w:proofErr w:type="spellEnd"/>
      <w:r>
        <w:t xml:space="preserve"> würden. Diese mittel möchten </w:t>
      </w:r>
      <w:proofErr w:type="spellStart"/>
      <w:r>
        <w:t>wol</w:t>
      </w:r>
      <w:proofErr w:type="spellEnd"/>
      <w:r>
        <w:t xml:space="preserve"> zu wegen bringen/ daß </w:t>
      </w:r>
      <w:proofErr w:type="spellStart"/>
      <w:r>
        <w:t>studiosi</w:t>
      </w:r>
      <w:proofErr w:type="spellEnd"/>
      <w:r>
        <w:t xml:space="preserve"> </w:t>
      </w:r>
      <w:proofErr w:type="spellStart"/>
      <w:r>
        <w:t>Theologiae</w:t>
      </w:r>
      <w:proofErr w:type="spellEnd"/>
      <w:r>
        <w:t xml:space="preserve"> sehen/ wie </w:t>
      </w:r>
      <w:proofErr w:type="spellStart"/>
      <w:r>
        <w:t>nöhtig</w:t>
      </w:r>
      <w:proofErr w:type="spellEnd"/>
      <w:r>
        <w:t xml:space="preserve"> ihnen das </w:t>
      </w:r>
      <w:proofErr w:type="spellStart"/>
      <w:r>
        <w:t>seye</w:t>
      </w:r>
      <w:proofErr w:type="spellEnd"/>
      <w:r>
        <w:t xml:space="preserve">/ woran </w:t>
      </w:r>
      <w:proofErr w:type="spellStart"/>
      <w:r>
        <w:t>offt</w:t>
      </w:r>
      <w:proofErr w:type="spellEnd"/>
      <w:r>
        <w:t xml:space="preserve"> die wenigste </w:t>
      </w:r>
      <w:proofErr w:type="spellStart"/>
      <w:r>
        <w:t>gedencken</w:t>
      </w:r>
      <w:proofErr w:type="spellEnd"/>
      <w:r>
        <w:t xml:space="preserve">. </w:t>
      </w:r>
    </w:p>
    <w:p w14:paraId="623E590E" w14:textId="77777777" w:rsidR="00F30817" w:rsidRDefault="00F30817" w:rsidP="00F30817">
      <w:pPr>
        <w:pStyle w:val="StandardWeb"/>
      </w:pPr>
      <w:proofErr w:type="spellStart"/>
      <w:r>
        <w:t>Nechstdeme</w:t>
      </w:r>
      <w:proofErr w:type="spellEnd"/>
      <w:r>
        <w:t xml:space="preserve"> so hätten dann die Herren </w:t>
      </w:r>
      <w:proofErr w:type="spellStart"/>
      <w:r>
        <w:t>Professores</w:t>
      </w:r>
      <w:proofErr w:type="spellEnd"/>
      <w:r>
        <w:t xml:space="preserve"> nach ihrer eigenen </w:t>
      </w:r>
      <w:proofErr w:type="spellStart"/>
      <w:r>
        <w:t>Dexterität</w:t>
      </w:r>
      <w:proofErr w:type="spellEnd"/>
      <w:r>
        <w:t xml:space="preserve"> </w:t>
      </w:r>
      <w:proofErr w:type="spellStart"/>
      <w:r>
        <w:t>wol</w:t>
      </w:r>
      <w:proofErr w:type="spellEnd"/>
      <w:r>
        <w:t xml:space="preserve"> zu beobachten/ welche </w:t>
      </w:r>
      <w:proofErr w:type="spellStart"/>
      <w:r>
        <w:t>studia</w:t>
      </w:r>
      <w:proofErr w:type="spellEnd"/>
      <w:r>
        <w:t xml:space="preserve"> etwa jeglichem der </w:t>
      </w:r>
      <w:proofErr w:type="spellStart"/>
      <w:r>
        <w:t>studiosorum</w:t>
      </w:r>
      <w:proofErr w:type="spellEnd"/>
      <w:r>
        <w:t xml:space="preserve">, nach </w:t>
      </w:r>
      <w:proofErr w:type="spellStart"/>
      <w:r>
        <w:t>beschaffenheit</w:t>
      </w:r>
      <w:proofErr w:type="spellEnd"/>
      <w:r>
        <w:t xml:space="preserve"> </w:t>
      </w:r>
      <w:proofErr w:type="spellStart"/>
      <w:r>
        <w:t>dero</w:t>
      </w:r>
      <w:proofErr w:type="spellEnd"/>
      <w:r>
        <w:t xml:space="preserve"> </w:t>
      </w:r>
      <w:proofErr w:type="spellStart"/>
      <w:r>
        <w:t>Ingenii</w:t>
      </w:r>
      <w:proofErr w:type="spellEnd"/>
      <w:r>
        <w:t xml:space="preserve">, Vatterlands/ hoffender Promotion, und dergleichen/ nützlich und </w:t>
      </w:r>
      <w:proofErr w:type="spellStart"/>
      <w:r>
        <w:t>nöhtig</w:t>
      </w:r>
      <w:proofErr w:type="spellEnd"/>
      <w:r>
        <w:t xml:space="preserve"> sind. Wo zwar </w:t>
      </w:r>
      <w:proofErr w:type="spellStart"/>
      <w:r>
        <w:t>freylich</w:t>
      </w:r>
      <w:proofErr w:type="spellEnd"/>
      <w:r>
        <w:t xml:space="preserve"> mit einigen die </w:t>
      </w:r>
      <w:proofErr w:type="spellStart"/>
      <w:r>
        <w:t>Controversiae</w:t>
      </w:r>
      <w:proofErr w:type="spellEnd"/>
      <w:r>
        <w:t xml:space="preserve"> mit </w:t>
      </w:r>
      <w:proofErr w:type="spellStart"/>
      <w:r>
        <w:t>mehrerm</w:t>
      </w:r>
      <w:proofErr w:type="spellEnd"/>
      <w:r>
        <w:t xml:space="preserve"> </w:t>
      </w:r>
      <w:proofErr w:type="spellStart"/>
      <w:r>
        <w:t>eiffer</w:t>
      </w:r>
      <w:proofErr w:type="spellEnd"/>
      <w:r>
        <w:t xml:space="preserve"> ex </w:t>
      </w:r>
      <w:proofErr w:type="spellStart"/>
      <w:r>
        <w:t>professo</w:t>
      </w:r>
      <w:proofErr w:type="spellEnd"/>
      <w:r>
        <w:t xml:space="preserve"> getrieben werden sollen und müssen; </w:t>
      </w:r>
      <w:proofErr w:type="spellStart"/>
      <w:r>
        <w:t>massen</w:t>
      </w:r>
      <w:proofErr w:type="spellEnd"/>
      <w:r>
        <w:t xml:space="preserve"> der Kirchen </w:t>
      </w:r>
      <w:proofErr w:type="spellStart"/>
      <w:r>
        <w:t>nöhtig</w:t>
      </w:r>
      <w:proofErr w:type="spellEnd"/>
      <w:r>
        <w:t xml:space="preserve"> ist/ daß sie allezeit auch gnugsam </w:t>
      </w:r>
      <w:proofErr w:type="spellStart"/>
      <w:r>
        <w:t>außgerüstet</w:t>
      </w:r>
      <w:proofErr w:type="spellEnd"/>
      <w:r>
        <w:t xml:space="preserve"> </w:t>
      </w:r>
      <w:proofErr w:type="spellStart"/>
      <w:r>
        <w:t>seye</w:t>
      </w:r>
      <w:proofErr w:type="spellEnd"/>
      <w:r>
        <w:t xml:space="preserve"> mit </w:t>
      </w:r>
      <w:proofErr w:type="spellStart"/>
      <w:r>
        <w:t>leuten</w:t>
      </w:r>
      <w:proofErr w:type="spellEnd"/>
      <w:r>
        <w:t xml:space="preserve">/ die den feinden der </w:t>
      </w:r>
      <w:proofErr w:type="spellStart"/>
      <w:r>
        <w:t>wahrheit</w:t>
      </w:r>
      <w:proofErr w:type="spellEnd"/>
      <w:r>
        <w:t xml:space="preserve"> den </w:t>
      </w:r>
      <w:proofErr w:type="spellStart"/>
      <w:r>
        <w:t>kopff</w:t>
      </w:r>
      <w:proofErr w:type="spellEnd"/>
      <w:r>
        <w:t xml:space="preserve"> bieten/ und nicht zulassen/ daß jeglicher Goliath ungescheut dem zeug </w:t>
      </w:r>
      <w:proofErr w:type="spellStart"/>
      <w:r>
        <w:t>Jsrael</w:t>
      </w:r>
      <w:proofErr w:type="spellEnd"/>
      <w:r>
        <w:t xml:space="preserve"> </w:t>
      </w:r>
      <w:proofErr w:type="spellStart"/>
      <w:r>
        <w:t>hohn</w:t>
      </w:r>
      <w:proofErr w:type="spellEnd"/>
      <w:r>
        <w:t xml:space="preserve"> spreche/ sondern/ daß man auch einige David habe/ die hervor </w:t>
      </w:r>
      <w:proofErr w:type="spellStart"/>
      <w:r>
        <w:t>tretten</w:t>
      </w:r>
      <w:proofErr w:type="spellEnd"/>
      <w:r>
        <w:t xml:space="preserve"> und denselben begegnen </w:t>
      </w:r>
      <w:proofErr w:type="spellStart"/>
      <w:r>
        <w:t>dörffen</w:t>
      </w:r>
      <w:proofErr w:type="spellEnd"/>
      <w:r>
        <w:t xml:space="preserve">. </w:t>
      </w:r>
      <w:proofErr w:type="spellStart"/>
      <w:r>
        <w:t>solte</w:t>
      </w:r>
      <w:proofErr w:type="spellEnd"/>
      <w:r>
        <w:t xml:space="preserve"> sich </w:t>
      </w:r>
      <w:proofErr w:type="spellStart"/>
      <w:r>
        <w:t>gelegenheit</w:t>
      </w:r>
      <w:proofErr w:type="spellEnd"/>
      <w:r>
        <w:t xml:space="preserve"> finden/ daß der von dem vortrefflichen </w:t>
      </w:r>
      <w:proofErr w:type="spellStart"/>
      <w:r>
        <w:t>Theologo</w:t>
      </w:r>
      <w:proofErr w:type="spellEnd"/>
      <w:r>
        <w:t xml:space="preserve"> D. </w:t>
      </w:r>
      <w:proofErr w:type="spellStart"/>
      <w:r>
        <w:t>Nicolao</w:t>
      </w:r>
      <w:proofErr w:type="spellEnd"/>
      <w:r>
        <w:t xml:space="preserve"> </w:t>
      </w:r>
      <w:proofErr w:type="spellStart"/>
      <w:r>
        <w:t>Hunnio</w:t>
      </w:r>
      <w:proofErr w:type="spellEnd"/>
      <w:r>
        <w:t xml:space="preserve"> seligen in seiner </w:t>
      </w:r>
      <w:proofErr w:type="spellStart"/>
      <w:r>
        <w:t>Consultation</w:t>
      </w:r>
      <w:proofErr w:type="spellEnd"/>
      <w:r>
        <w:t xml:space="preserve"> </w:t>
      </w:r>
      <w:proofErr w:type="spellStart"/>
      <w:r>
        <w:t>gethaner</w:t>
      </w:r>
      <w:proofErr w:type="spellEnd"/>
      <w:r>
        <w:t xml:space="preserve"> </w:t>
      </w:r>
      <w:proofErr w:type="spellStart"/>
      <w:r>
        <w:t>vorschlag</w:t>
      </w:r>
      <w:proofErr w:type="spellEnd"/>
      <w:r>
        <w:t xml:space="preserve"> in das </w:t>
      </w:r>
      <w:proofErr w:type="spellStart"/>
      <w:r>
        <w:t>werck</w:t>
      </w:r>
      <w:proofErr w:type="spellEnd"/>
      <w:r>
        <w:t xml:space="preserve"> gerichtet würde/ so wäre solcher </w:t>
      </w:r>
      <w:proofErr w:type="spellStart"/>
      <w:r>
        <w:t>sach</w:t>
      </w:r>
      <w:proofErr w:type="spellEnd"/>
      <w:r>
        <w:t xml:space="preserve"> etlicher </w:t>
      </w:r>
      <w:proofErr w:type="spellStart"/>
      <w:r>
        <w:t>massen</w:t>
      </w:r>
      <w:proofErr w:type="spellEnd"/>
      <w:r>
        <w:t xml:space="preserve"> </w:t>
      </w:r>
      <w:proofErr w:type="spellStart"/>
      <w:r>
        <w:t>geholffen</w:t>
      </w:r>
      <w:proofErr w:type="spellEnd"/>
      <w:r>
        <w:t xml:space="preserve">. Bey andern </w:t>
      </w:r>
      <w:proofErr w:type="spellStart"/>
      <w:r>
        <w:t>bedarff</w:t>
      </w:r>
      <w:proofErr w:type="spellEnd"/>
      <w:r>
        <w:t xml:space="preserve"> es nicht eben so sehr/ daß dieses ihr eigenes haupt-studium </w:t>
      </w:r>
      <w:proofErr w:type="spellStart"/>
      <w:r>
        <w:t>seye</w:t>
      </w:r>
      <w:proofErr w:type="spellEnd"/>
      <w:r>
        <w:t xml:space="preserve">/ jedoch müssen sie sich </w:t>
      </w:r>
      <w:proofErr w:type="spellStart"/>
      <w:r>
        <w:t>gleichwol</w:t>
      </w:r>
      <w:proofErr w:type="spellEnd"/>
      <w:r>
        <w:t xml:space="preserve"> auch also rüsten/ daß sie bey begebender </w:t>
      </w:r>
      <w:proofErr w:type="spellStart"/>
      <w:r>
        <w:t>gelegenheit</w:t>
      </w:r>
      <w:proofErr w:type="spellEnd"/>
      <w:r>
        <w:t xml:space="preserve"> vermögen den Widersachern das maul zu </w:t>
      </w:r>
      <w:proofErr w:type="spellStart"/>
      <w:r>
        <w:t>stopffen</w:t>
      </w:r>
      <w:proofErr w:type="spellEnd"/>
      <w:r>
        <w:t xml:space="preserve">/ und ihre Gemeinden </w:t>
      </w:r>
      <w:proofErr w:type="spellStart"/>
      <w:r>
        <w:t>dermahl</w:t>
      </w:r>
      <w:proofErr w:type="spellEnd"/>
      <w:r>
        <w:t xml:space="preserve"> eins vor </w:t>
      </w:r>
      <w:proofErr w:type="spellStart"/>
      <w:r>
        <w:t>irrthum</w:t>
      </w:r>
      <w:proofErr w:type="spellEnd"/>
      <w:r>
        <w:t xml:space="preserve"> zu verwahren. Wo wir sonderlich zu wünschen haben/ daß die </w:t>
      </w:r>
      <w:proofErr w:type="spellStart"/>
      <w:r>
        <w:t>jenige</w:t>
      </w:r>
      <w:proofErr w:type="spellEnd"/>
      <w:r>
        <w:t xml:space="preserve">/ in </w:t>
      </w:r>
      <w:proofErr w:type="spellStart"/>
      <w:r>
        <w:t>dero</w:t>
      </w:r>
      <w:proofErr w:type="spellEnd"/>
      <w:r>
        <w:t xml:space="preserve"> Vatterland etwa </w:t>
      </w:r>
      <w:proofErr w:type="spellStart"/>
      <w:r>
        <w:t>Jüden</w:t>
      </w:r>
      <w:proofErr w:type="spellEnd"/>
      <w:r>
        <w:t xml:space="preserve"> wohnen/ </w:t>
      </w:r>
      <w:proofErr w:type="spellStart"/>
      <w:r>
        <w:t>umb</w:t>
      </w:r>
      <w:proofErr w:type="spellEnd"/>
      <w:r>
        <w:t xml:space="preserve"> an solchen ihr </w:t>
      </w:r>
      <w:proofErr w:type="spellStart"/>
      <w:r>
        <w:t>ampt</w:t>
      </w:r>
      <w:proofErr w:type="spellEnd"/>
      <w:r>
        <w:t xml:space="preserve"> zu thun/ auch in denen </w:t>
      </w:r>
      <w:proofErr w:type="spellStart"/>
      <w:r>
        <w:t>Controversien</w:t>
      </w:r>
      <w:proofErr w:type="spellEnd"/>
      <w:r>
        <w:t xml:space="preserve">, die wir mit denselben haben </w:t>
      </w:r>
      <w:proofErr w:type="spellStart"/>
      <w:r>
        <w:t>fleissiger</w:t>
      </w:r>
      <w:proofErr w:type="spellEnd"/>
      <w:r>
        <w:t xml:space="preserve"> </w:t>
      </w:r>
      <w:proofErr w:type="spellStart"/>
      <w:r>
        <w:t>geübet</w:t>
      </w:r>
      <w:proofErr w:type="spellEnd"/>
      <w:r>
        <w:t xml:space="preserve"> würden: ins </w:t>
      </w:r>
      <w:proofErr w:type="spellStart"/>
      <w:r>
        <w:t>gesampt</w:t>
      </w:r>
      <w:proofErr w:type="spellEnd"/>
      <w:r>
        <w:t xml:space="preserve"> aber zu verlangen stehet/ welches etliche vortreffliche </w:t>
      </w:r>
      <w:proofErr w:type="spellStart"/>
      <w:r>
        <w:t>Theologi</w:t>
      </w:r>
      <w:proofErr w:type="spellEnd"/>
      <w:r>
        <w:t xml:space="preserve"> </w:t>
      </w:r>
      <w:proofErr w:type="spellStart"/>
      <w:r>
        <w:t>offt</w:t>
      </w:r>
      <w:proofErr w:type="spellEnd"/>
      <w:r>
        <w:t xml:space="preserve"> </w:t>
      </w:r>
      <w:proofErr w:type="spellStart"/>
      <w:r>
        <w:t>gewünschet</w:t>
      </w:r>
      <w:proofErr w:type="spellEnd"/>
      <w:r>
        <w:t xml:space="preserve">/ daß </w:t>
      </w:r>
      <w:proofErr w:type="spellStart"/>
      <w:r>
        <w:t>Disputationes</w:t>
      </w:r>
      <w:proofErr w:type="spellEnd"/>
      <w:r>
        <w:t xml:space="preserve"> </w:t>
      </w:r>
      <w:proofErr w:type="spellStart"/>
      <w:r>
        <w:t>auff</w:t>
      </w:r>
      <w:proofErr w:type="spellEnd"/>
      <w:r>
        <w:t xml:space="preserve"> </w:t>
      </w:r>
      <w:proofErr w:type="spellStart"/>
      <w:r>
        <w:t>Academien</w:t>
      </w:r>
      <w:proofErr w:type="spellEnd"/>
      <w:r>
        <w:t xml:space="preserve"> auch in </w:t>
      </w:r>
      <w:proofErr w:type="spellStart"/>
      <w:r>
        <w:t>Teutscher</w:t>
      </w:r>
      <w:proofErr w:type="spellEnd"/>
      <w:r>
        <w:t xml:space="preserve"> sprach gehalten </w:t>
      </w:r>
      <w:proofErr w:type="spellStart"/>
      <w:r>
        <w:t>wůrden</w:t>
      </w:r>
      <w:proofErr w:type="spellEnd"/>
      <w:r>
        <w:t xml:space="preserve">/ damit die </w:t>
      </w:r>
      <w:proofErr w:type="spellStart"/>
      <w:r>
        <w:t>studiosi</w:t>
      </w:r>
      <w:proofErr w:type="spellEnd"/>
      <w:r>
        <w:t xml:space="preserve"> sich der hierzu </w:t>
      </w:r>
      <w:proofErr w:type="spellStart"/>
      <w:r>
        <w:t>diensamen</w:t>
      </w:r>
      <w:proofErr w:type="spellEnd"/>
      <w:r>
        <w:t xml:space="preserve"> </w:t>
      </w:r>
      <w:proofErr w:type="spellStart"/>
      <w:r>
        <w:t>terminorũ</w:t>
      </w:r>
      <w:proofErr w:type="spellEnd"/>
      <w:r>
        <w:t xml:space="preserve"> gebrauchen </w:t>
      </w:r>
      <w:proofErr w:type="spellStart"/>
      <w:r>
        <w:t>lerneten</w:t>
      </w:r>
      <w:proofErr w:type="spellEnd"/>
      <w:r>
        <w:t xml:space="preserve">/ da sonst ihnen in dem </w:t>
      </w:r>
      <w:proofErr w:type="spellStart"/>
      <w:r>
        <w:t>ampt</w:t>
      </w:r>
      <w:proofErr w:type="spellEnd"/>
      <w:r>
        <w:t xml:space="preserve"> schwer wird/ wo sie </w:t>
      </w:r>
      <w:proofErr w:type="spellStart"/>
      <w:r>
        <w:t>auff</w:t>
      </w:r>
      <w:proofErr w:type="spellEnd"/>
      <w:r>
        <w:t xml:space="preserve"> der </w:t>
      </w:r>
      <w:proofErr w:type="spellStart"/>
      <w:r>
        <w:t>Cantzel</w:t>
      </w:r>
      <w:proofErr w:type="spellEnd"/>
      <w:r>
        <w:t xml:space="preserve"> etwas von einer </w:t>
      </w:r>
      <w:proofErr w:type="spellStart"/>
      <w:r>
        <w:t>Controvers</w:t>
      </w:r>
      <w:proofErr w:type="spellEnd"/>
      <w:r>
        <w:t xml:space="preserve"> </w:t>
      </w:r>
      <w:proofErr w:type="spellStart"/>
      <w:r>
        <w:t>gedencken</w:t>
      </w:r>
      <w:proofErr w:type="spellEnd"/>
      <w:r>
        <w:t xml:space="preserve">/ und die </w:t>
      </w:r>
      <w:proofErr w:type="spellStart"/>
      <w:r>
        <w:t>sache</w:t>
      </w:r>
      <w:proofErr w:type="spellEnd"/>
      <w:r>
        <w:t xml:space="preserve"> deutsch der Gemeinde vortragen sollen/ </w:t>
      </w:r>
      <w:proofErr w:type="spellStart"/>
      <w:r>
        <w:t>worinnen</w:t>
      </w:r>
      <w:proofErr w:type="spellEnd"/>
      <w:r>
        <w:t xml:space="preserve"> sie sich </w:t>
      </w:r>
      <w:proofErr w:type="spellStart"/>
      <w:r>
        <w:t>niemahl</w:t>
      </w:r>
      <w:proofErr w:type="spellEnd"/>
      <w:r>
        <w:t xml:space="preserve"> </w:t>
      </w:r>
      <w:proofErr w:type="spellStart"/>
      <w:r>
        <w:t>geübet</w:t>
      </w:r>
      <w:proofErr w:type="spellEnd"/>
      <w:r>
        <w:t xml:space="preserve"> haben. Hingegen nebens denen/ welchen die </w:t>
      </w:r>
      <w:proofErr w:type="spellStart"/>
      <w:r>
        <w:t>Controversiae</w:t>
      </w:r>
      <w:proofErr w:type="spellEnd"/>
      <w:r>
        <w:t xml:space="preserve"> </w:t>
      </w:r>
      <w:proofErr w:type="spellStart"/>
      <w:r>
        <w:t>fleissiger</w:t>
      </w:r>
      <w:proofErr w:type="spellEnd"/>
      <w:r>
        <w:t xml:space="preserve"> zu </w:t>
      </w:r>
      <w:proofErr w:type="spellStart"/>
      <w:r>
        <w:t>tractiren</w:t>
      </w:r>
      <w:proofErr w:type="spellEnd"/>
      <w:r>
        <w:t xml:space="preserve"> stehen/ sind </w:t>
      </w:r>
      <w:proofErr w:type="spellStart"/>
      <w:r>
        <w:t>wiederumb</w:t>
      </w:r>
      <w:proofErr w:type="spellEnd"/>
      <w:r>
        <w:t xml:space="preserve"> andere/ welchen </w:t>
      </w:r>
      <w:proofErr w:type="spellStart"/>
      <w:r>
        <w:t>gnug</w:t>
      </w:r>
      <w:proofErr w:type="spellEnd"/>
      <w:r>
        <w:t xml:space="preserve"> seyn </w:t>
      </w:r>
      <w:proofErr w:type="spellStart"/>
      <w:r>
        <w:t>wůrde</w:t>
      </w:r>
      <w:proofErr w:type="spellEnd"/>
      <w:r>
        <w:t xml:space="preserve">/ wo sie ihre </w:t>
      </w:r>
      <w:proofErr w:type="spellStart"/>
      <w:r>
        <w:t>Thesin</w:t>
      </w:r>
      <w:proofErr w:type="spellEnd"/>
      <w:r>
        <w:t xml:space="preserve"> gründlich verstehen/ und von der </w:t>
      </w:r>
      <w:proofErr w:type="spellStart"/>
      <w:r>
        <w:t>Antithesi</w:t>
      </w:r>
      <w:proofErr w:type="spellEnd"/>
      <w:r>
        <w:t xml:space="preserve"> allein so viel wissen/ daß sie vor </w:t>
      </w:r>
      <w:proofErr w:type="spellStart"/>
      <w:r>
        <w:t>irrthumb</w:t>
      </w:r>
      <w:proofErr w:type="spellEnd"/>
      <w:r>
        <w:t xml:space="preserve"> gesichert </w:t>
      </w:r>
      <w:proofErr w:type="spellStart"/>
      <w:r>
        <w:t>seyen</w:t>
      </w:r>
      <w:proofErr w:type="spellEnd"/>
      <w:r>
        <w:t xml:space="preserve">/ und ihren Zuhörern </w:t>
      </w:r>
      <w:proofErr w:type="spellStart"/>
      <w:r>
        <w:t>einmahl</w:t>
      </w:r>
      <w:proofErr w:type="spellEnd"/>
      <w:r>
        <w:t xml:space="preserve"> dieses zeigen können/ was wahr oder nicht wahr: Wo es aber </w:t>
      </w:r>
      <w:proofErr w:type="spellStart"/>
      <w:r>
        <w:t>auff</w:t>
      </w:r>
      <w:proofErr w:type="spellEnd"/>
      <w:r>
        <w:t xml:space="preserve"> schwerere dinge kommt/ sich anderer </w:t>
      </w:r>
      <w:proofErr w:type="spellStart"/>
      <w:r>
        <w:t>hülff</w:t>
      </w:r>
      <w:proofErr w:type="spellEnd"/>
      <w:r>
        <w:t xml:space="preserve"> und </w:t>
      </w:r>
      <w:proofErr w:type="spellStart"/>
      <w:r>
        <w:t>rath</w:t>
      </w:r>
      <w:proofErr w:type="spellEnd"/>
      <w:r>
        <w:t xml:space="preserve"> bedienen mögen. </w:t>
      </w:r>
    </w:p>
    <w:p w14:paraId="0CEB51AB" w14:textId="77777777" w:rsidR="00F30817" w:rsidRDefault="00F30817" w:rsidP="00F30817">
      <w:pPr>
        <w:pStyle w:val="StandardWeb"/>
      </w:pPr>
      <w:r>
        <w:t xml:space="preserve">In allem diesem verstehet ein angehender </w:t>
      </w:r>
      <w:proofErr w:type="spellStart"/>
      <w:r>
        <w:t>studiosus</w:t>
      </w:r>
      <w:proofErr w:type="spellEnd"/>
      <w:r>
        <w:t xml:space="preserve"> eben nicht so </w:t>
      </w:r>
      <w:proofErr w:type="spellStart"/>
      <w:r>
        <w:t>wol</w:t>
      </w:r>
      <w:proofErr w:type="spellEnd"/>
      <w:r>
        <w:t xml:space="preserve">/ was ihm nöthig oder nicht ist/ er habe dann einen treuen </w:t>
      </w:r>
      <w:proofErr w:type="spellStart"/>
      <w:r>
        <w:t>handleiter</w:t>
      </w:r>
      <w:proofErr w:type="spellEnd"/>
      <w:r>
        <w:t xml:space="preserve">. in </w:t>
      </w:r>
      <w:proofErr w:type="spellStart"/>
      <w:r>
        <w:t>ermangelung</w:t>
      </w:r>
      <w:proofErr w:type="spellEnd"/>
      <w:r>
        <w:t xml:space="preserve"> dessen aber geschiehet/ was der auch zu dem rechten zweck absehende D. Christoph </w:t>
      </w:r>
      <w:proofErr w:type="spellStart"/>
      <w:r>
        <w:t>scheibler</w:t>
      </w:r>
      <w:proofErr w:type="spellEnd"/>
      <w:r>
        <w:t xml:space="preserve"> seliger/ in seiner oben angezogenen Vorrede/ deß Man. ad </w:t>
      </w:r>
      <w:proofErr w:type="spellStart"/>
      <w:r>
        <w:t>Theol</w:t>
      </w:r>
      <w:proofErr w:type="spellEnd"/>
      <w:r>
        <w:t xml:space="preserve">. </w:t>
      </w:r>
      <w:proofErr w:type="spellStart"/>
      <w:r>
        <w:t>Pract</w:t>
      </w:r>
      <w:proofErr w:type="spellEnd"/>
      <w:r>
        <w:t xml:space="preserve">. klaget: Daß/ wo etwa einige die </w:t>
      </w:r>
      <w:proofErr w:type="spellStart"/>
      <w:r>
        <w:t>gantze</w:t>
      </w:r>
      <w:proofErr w:type="spellEnd"/>
      <w:r>
        <w:t xml:space="preserve"> zeit ihrer </w:t>
      </w:r>
      <w:proofErr w:type="spellStart"/>
      <w:r>
        <w:t>studien</w:t>
      </w:r>
      <w:proofErr w:type="spellEnd"/>
      <w:r>
        <w:t xml:space="preserve"> mit </w:t>
      </w:r>
      <w:proofErr w:type="spellStart"/>
      <w:r>
        <w:t>streitsachen</w:t>
      </w:r>
      <w:proofErr w:type="spellEnd"/>
      <w:r>
        <w:t xml:space="preserve"> zugebracht/ daß dann deren eines folgenmüsse/ daß er entweder ein ungeschickter Prediger seyn </w:t>
      </w:r>
      <w:proofErr w:type="spellStart"/>
      <w:r>
        <w:t>můsse</w:t>
      </w:r>
      <w:proofErr w:type="spellEnd"/>
      <w:r>
        <w:t xml:space="preserve">/ wie gelehrt er auch in solchen streit-sachen wäre/ oder </w:t>
      </w:r>
      <w:proofErr w:type="spellStart"/>
      <w:r>
        <w:t>müste</w:t>
      </w:r>
      <w:proofErr w:type="spellEnd"/>
      <w:r>
        <w:t xml:space="preserve"> von neuem und </w:t>
      </w:r>
      <w:proofErr w:type="spellStart"/>
      <w:r>
        <w:t>auff</w:t>
      </w:r>
      <w:proofErr w:type="spellEnd"/>
      <w:r>
        <w:t xml:space="preserve"> eine andere </w:t>
      </w:r>
      <w:proofErr w:type="spellStart"/>
      <w:r>
        <w:t>art</w:t>
      </w:r>
      <w:proofErr w:type="spellEnd"/>
      <w:r>
        <w:t xml:space="preserve"> erst </w:t>
      </w:r>
      <w:proofErr w:type="spellStart"/>
      <w:r>
        <w:t>Theologiam</w:t>
      </w:r>
      <w:proofErr w:type="spellEnd"/>
      <w:r>
        <w:t xml:space="preserve"> </w:t>
      </w:r>
      <w:proofErr w:type="spellStart"/>
      <w:r>
        <w:t>studiren</w:t>
      </w:r>
      <w:proofErr w:type="spellEnd"/>
      <w:r>
        <w:t xml:space="preserve">/ und darinnen ein </w:t>
      </w:r>
      <w:proofErr w:type="spellStart"/>
      <w:r>
        <w:t>Incipient</w:t>
      </w:r>
      <w:proofErr w:type="spellEnd"/>
      <w:r>
        <w:t xml:space="preserve"> werden/ wie solches die tägliche </w:t>
      </w:r>
      <w:proofErr w:type="spellStart"/>
      <w:r>
        <w:t>erfahrung</w:t>
      </w:r>
      <w:proofErr w:type="spellEnd"/>
      <w:r>
        <w:t xml:space="preserve"> bezeuge. </w:t>
      </w:r>
    </w:p>
    <w:p w14:paraId="3AA8CFF5" w14:textId="77777777" w:rsidR="00F30817" w:rsidRDefault="00F30817" w:rsidP="00F30817">
      <w:pPr>
        <w:pStyle w:val="StandardWeb"/>
      </w:pPr>
      <w:r>
        <w:t xml:space="preserve">Bey allen aber </w:t>
      </w:r>
      <w:proofErr w:type="spellStart"/>
      <w:r>
        <w:t>insgesampt</w:t>
      </w:r>
      <w:proofErr w:type="spellEnd"/>
      <w:r>
        <w:t xml:space="preserve"> wäre sorgfältig acht zu geben/ daß auch in den </w:t>
      </w:r>
      <w:proofErr w:type="spellStart"/>
      <w:r>
        <w:t>Controversiis</w:t>
      </w:r>
      <w:proofErr w:type="spellEnd"/>
      <w:r>
        <w:t xml:space="preserve"> selbst maß gehalten/ die unnötige lieber abzuschneiden/ als zu </w:t>
      </w:r>
      <w:proofErr w:type="spellStart"/>
      <w:r>
        <w:t>excoliren</w:t>
      </w:r>
      <w:proofErr w:type="spellEnd"/>
      <w:r>
        <w:t xml:space="preserve">/ </w:t>
      </w:r>
      <w:proofErr w:type="spellStart"/>
      <w:r>
        <w:t>gezeiget</w:t>
      </w:r>
      <w:proofErr w:type="spellEnd"/>
      <w:r>
        <w:t xml:space="preserve">/ und die </w:t>
      </w:r>
      <w:proofErr w:type="spellStart"/>
      <w:r>
        <w:t>gantze</w:t>
      </w:r>
      <w:proofErr w:type="spellEnd"/>
      <w:r>
        <w:t xml:space="preserve"> </w:t>
      </w:r>
      <w:proofErr w:type="spellStart"/>
      <w:r>
        <w:t>Theologia</w:t>
      </w:r>
      <w:proofErr w:type="spellEnd"/>
      <w:r>
        <w:t xml:space="preserve"> wieder zu der Apostolischen </w:t>
      </w:r>
      <w:proofErr w:type="spellStart"/>
      <w:r>
        <w:t>einfalt</w:t>
      </w:r>
      <w:proofErr w:type="spellEnd"/>
      <w:r>
        <w:t xml:space="preserve"> gebracht werden möchte. </w:t>
      </w:r>
      <w:proofErr w:type="spellStart"/>
      <w:r>
        <w:t>Worzu</w:t>
      </w:r>
      <w:proofErr w:type="spellEnd"/>
      <w:r>
        <w:t xml:space="preserve"> die </w:t>
      </w:r>
      <w:proofErr w:type="spellStart"/>
      <w:r>
        <w:t>Professores</w:t>
      </w:r>
      <w:proofErr w:type="spellEnd"/>
      <w:r>
        <w:t xml:space="preserve"> stattlich </w:t>
      </w:r>
      <w:proofErr w:type="spellStart"/>
      <w:r>
        <w:t>helffen</w:t>
      </w:r>
      <w:proofErr w:type="spellEnd"/>
      <w:r>
        <w:t xml:space="preserve"> können/ wo sie theils selbst ihre </w:t>
      </w:r>
      <w:proofErr w:type="spellStart"/>
      <w:r>
        <w:t>gantze</w:t>
      </w:r>
      <w:proofErr w:type="spellEnd"/>
      <w:r>
        <w:t xml:space="preserve"> </w:t>
      </w:r>
      <w:proofErr w:type="spellStart"/>
      <w:r>
        <w:t>studia</w:t>
      </w:r>
      <w:proofErr w:type="spellEnd"/>
      <w:r>
        <w:t xml:space="preserve"> und </w:t>
      </w:r>
      <w:proofErr w:type="spellStart"/>
      <w:r>
        <w:t>schrifften</w:t>
      </w:r>
      <w:proofErr w:type="spellEnd"/>
      <w:r>
        <w:t xml:space="preserve"> </w:t>
      </w:r>
      <w:r>
        <w:lastRenderedPageBreak/>
        <w:t xml:space="preserve">darnach einrichten/ als auch der </w:t>
      </w:r>
      <w:proofErr w:type="spellStart"/>
      <w:r>
        <w:t>lüsterenden</w:t>
      </w:r>
      <w:proofErr w:type="spellEnd"/>
      <w:r>
        <w:t xml:space="preserve"> </w:t>
      </w:r>
      <w:proofErr w:type="spellStart"/>
      <w:r>
        <w:t>Ingeniorum</w:t>
      </w:r>
      <w:proofErr w:type="spellEnd"/>
      <w:r>
        <w:t xml:space="preserve"> </w:t>
      </w:r>
      <w:proofErr w:type="spellStart"/>
      <w:r>
        <w:t>fürwitz</w:t>
      </w:r>
      <w:proofErr w:type="spellEnd"/>
      <w:r>
        <w:t xml:space="preserve"> mit </w:t>
      </w:r>
      <w:proofErr w:type="spellStart"/>
      <w:r>
        <w:t>fleiß</w:t>
      </w:r>
      <w:proofErr w:type="spellEnd"/>
      <w:r>
        <w:t xml:space="preserve"> hintertreiben/ und einen </w:t>
      </w:r>
      <w:proofErr w:type="spellStart"/>
      <w:r>
        <w:t>widerwillen</w:t>
      </w:r>
      <w:proofErr w:type="spellEnd"/>
      <w:r>
        <w:t xml:space="preserve"> </w:t>
      </w:r>
      <w:proofErr w:type="spellStart"/>
      <w:r>
        <w:t>dargegen</w:t>
      </w:r>
      <w:proofErr w:type="spellEnd"/>
      <w:r>
        <w:t xml:space="preserve"> fort und fort weisen. Es möchte auch nützlich seyn/ daß die einfältige Büchlein/ die </w:t>
      </w:r>
      <w:proofErr w:type="spellStart"/>
      <w:r>
        <w:t>Teutsche</w:t>
      </w:r>
      <w:proofErr w:type="spellEnd"/>
      <w:r>
        <w:t xml:space="preserve"> </w:t>
      </w:r>
      <w:proofErr w:type="spellStart"/>
      <w:r>
        <w:t>Theologi</w:t>
      </w:r>
      <w:proofErr w:type="spellEnd"/>
      <w:r>
        <w:t xml:space="preserve">, sodann </w:t>
      </w:r>
      <w:proofErr w:type="spellStart"/>
      <w:r>
        <w:t>Tauleri</w:t>
      </w:r>
      <w:proofErr w:type="spellEnd"/>
      <w:r>
        <w:t xml:space="preserve"> </w:t>
      </w:r>
      <w:proofErr w:type="spellStart"/>
      <w:r>
        <w:t>schrifften</w:t>
      </w:r>
      <w:proofErr w:type="spellEnd"/>
      <w:r>
        <w:t xml:space="preserve">/ </w:t>
      </w:r>
      <w:proofErr w:type="spellStart"/>
      <w:r>
        <w:t>auß</w:t>
      </w:r>
      <w:proofErr w:type="spellEnd"/>
      <w:r>
        <w:t xml:space="preserve"> welchen </w:t>
      </w:r>
      <w:proofErr w:type="spellStart"/>
      <w:r>
        <w:t>gleichwol</w:t>
      </w:r>
      <w:proofErr w:type="spellEnd"/>
      <w:r>
        <w:t xml:space="preserve">/ </w:t>
      </w:r>
      <w:proofErr w:type="spellStart"/>
      <w:r>
        <w:t>nechst</w:t>
      </w:r>
      <w:proofErr w:type="spellEnd"/>
      <w:r>
        <w:t xml:space="preserve"> der </w:t>
      </w:r>
      <w:proofErr w:type="spellStart"/>
      <w:r>
        <w:t>schrifft</w:t>
      </w:r>
      <w:proofErr w:type="spellEnd"/>
      <w:r>
        <w:t xml:space="preserve">/ unser theure </w:t>
      </w:r>
      <w:proofErr w:type="spellStart"/>
      <w:r>
        <w:t>Lutherus</w:t>
      </w:r>
      <w:proofErr w:type="spellEnd"/>
      <w:r>
        <w:t xml:space="preserve"> worden/ was er gewesen ist/ in die </w:t>
      </w:r>
      <w:proofErr w:type="spellStart"/>
      <w:r>
        <w:t>hände</w:t>
      </w:r>
      <w:proofErr w:type="spellEnd"/>
      <w:r>
        <w:t xml:space="preserve"> der </w:t>
      </w:r>
      <w:proofErr w:type="spellStart"/>
      <w:r>
        <w:t>studiosorum</w:t>
      </w:r>
      <w:proofErr w:type="spellEnd"/>
      <w:r>
        <w:t xml:space="preserve"> mehr gebracht/ und </w:t>
      </w:r>
      <w:proofErr w:type="spellStart"/>
      <w:r>
        <w:t>dero</w:t>
      </w:r>
      <w:proofErr w:type="spellEnd"/>
      <w:r>
        <w:t xml:space="preserve"> gebrauch ihnen </w:t>
      </w:r>
      <w:proofErr w:type="spellStart"/>
      <w:r>
        <w:t>recommendiret</w:t>
      </w:r>
      <w:proofErr w:type="spellEnd"/>
      <w:r>
        <w:t xml:space="preserve"> würde. Ist der </w:t>
      </w:r>
      <w:proofErr w:type="spellStart"/>
      <w:r>
        <w:t>rath</w:t>
      </w:r>
      <w:proofErr w:type="spellEnd"/>
      <w:r>
        <w:t xml:space="preserve"> Luth. selbst/ welcher also schreibet von dem </w:t>
      </w:r>
      <w:proofErr w:type="spellStart"/>
      <w:r>
        <w:t>mann</w:t>
      </w:r>
      <w:proofErr w:type="spellEnd"/>
      <w:r>
        <w:t xml:space="preserve"> </w:t>
      </w:r>
      <w:proofErr w:type="spellStart"/>
      <w:r>
        <w:t>GOttes</w:t>
      </w:r>
      <w:proofErr w:type="spellEnd"/>
      <w:r>
        <w:t xml:space="preserve"> </w:t>
      </w:r>
      <w:proofErr w:type="spellStart"/>
      <w:r>
        <w:t>Taulero</w:t>
      </w:r>
      <w:proofErr w:type="spellEnd"/>
      <w:r>
        <w:t xml:space="preserve"> (wie er ihn anderswo nennet) in der 23. Epist. an </w:t>
      </w:r>
      <w:proofErr w:type="spellStart"/>
      <w:r>
        <w:t>spalatinum</w:t>
      </w:r>
      <w:proofErr w:type="spellEnd"/>
      <w:r>
        <w:t xml:space="preserve">: so du </w:t>
      </w:r>
      <w:proofErr w:type="spellStart"/>
      <w:r>
        <w:t>lust</w:t>
      </w:r>
      <w:proofErr w:type="spellEnd"/>
      <w:r>
        <w:t xml:space="preserve"> hast die alte reine </w:t>
      </w:r>
      <w:proofErr w:type="spellStart"/>
      <w:r>
        <w:t>Theologiam</w:t>
      </w:r>
      <w:proofErr w:type="spellEnd"/>
      <w:r>
        <w:t xml:space="preserve"> in </w:t>
      </w:r>
      <w:proofErr w:type="spellStart"/>
      <w:r>
        <w:t>Teutscher</w:t>
      </w:r>
      <w:proofErr w:type="spellEnd"/>
      <w:r>
        <w:t xml:space="preserve"> sprach </w:t>
      </w:r>
      <w:proofErr w:type="spellStart"/>
      <w:r>
        <w:t>zulesen</w:t>
      </w:r>
      <w:proofErr w:type="spellEnd"/>
      <w:r>
        <w:t xml:space="preserve">/ so </w:t>
      </w:r>
      <w:proofErr w:type="spellStart"/>
      <w:r>
        <w:t>kanst</w:t>
      </w:r>
      <w:proofErr w:type="spellEnd"/>
      <w:r>
        <w:t xml:space="preserve"> du dir die Predigten Johan. </w:t>
      </w:r>
      <w:proofErr w:type="spellStart"/>
      <w:r>
        <w:t>Tauleri</w:t>
      </w:r>
      <w:proofErr w:type="spellEnd"/>
      <w:r>
        <w:t xml:space="preserve"> deß Prediger Mönchs schaffen. Dann ich weder in Lateinischer noch </w:t>
      </w:r>
      <w:proofErr w:type="spellStart"/>
      <w:r>
        <w:t>Teutscher</w:t>
      </w:r>
      <w:proofErr w:type="spellEnd"/>
      <w:r>
        <w:t xml:space="preserve"> sprach die </w:t>
      </w:r>
      <w:proofErr w:type="spellStart"/>
      <w:r>
        <w:t>Theologiam</w:t>
      </w:r>
      <w:proofErr w:type="spellEnd"/>
      <w:r>
        <w:t xml:space="preserve"> reiner und heilsamer gefunden/ die also mit dem Evangelio </w:t>
      </w:r>
      <w:proofErr w:type="spellStart"/>
      <w:r>
        <w:t>übereinstimmete</w:t>
      </w:r>
      <w:proofErr w:type="spellEnd"/>
      <w:r>
        <w:t xml:space="preserve">. Und in der 17. Epist. Ich bitte dich noch </w:t>
      </w:r>
      <w:proofErr w:type="spellStart"/>
      <w:r>
        <w:t>einmahl</w:t>
      </w:r>
      <w:proofErr w:type="spellEnd"/>
      <w:r>
        <w:t xml:space="preserve">/ glaube mir doch in dem fall/ und folge mir/ und </w:t>
      </w:r>
      <w:proofErr w:type="spellStart"/>
      <w:r>
        <w:t>kauffe</w:t>
      </w:r>
      <w:proofErr w:type="spellEnd"/>
      <w:r>
        <w:t xml:space="preserve"> dir das Buch </w:t>
      </w:r>
      <w:proofErr w:type="spellStart"/>
      <w:r>
        <w:t>Tauleri</w:t>
      </w:r>
      <w:proofErr w:type="spellEnd"/>
      <w:r>
        <w:t xml:space="preserve">, darzu ich dich auch zuvor vermahnet habe/ wo du es nur bekommen </w:t>
      </w:r>
      <w:proofErr w:type="spellStart"/>
      <w:r>
        <w:t>kanst</w:t>
      </w:r>
      <w:proofErr w:type="spellEnd"/>
      <w:r>
        <w:t xml:space="preserve">. Wie du es dann leicht bekommen wirst. Dann das ist ein Buch/ darinnen du finden wirst solche </w:t>
      </w:r>
      <w:proofErr w:type="spellStart"/>
      <w:r>
        <w:t>kunst</w:t>
      </w:r>
      <w:proofErr w:type="spellEnd"/>
      <w:r>
        <w:t xml:space="preserve"> der reinen </w:t>
      </w:r>
      <w:proofErr w:type="spellStart"/>
      <w:r>
        <w:t>heylsamen</w:t>
      </w:r>
      <w:proofErr w:type="spellEnd"/>
      <w:r>
        <w:t xml:space="preserve"> Lehr/ </w:t>
      </w:r>
      <w:proofErr w:type="spellStart"/>
      <w:r>
        <w:t>dargegen</w:t>
      </w:r>
      <w:proofErr w:type="spellEnd"/>
      <w:r>
        <w:t xml:space="preserve"> jetzt alle </w:t>
      </w:r>
      <w:proofErr w:type="spellStart"/>
      <w:r>
        <w:t>kunst</w:t>
      </w:r>
      <w:proofErr w:type="spellEnd"/>
      <w:r>
        <w:t xml:space="preserve"> eisern und </w:t>
      </w:r>
      <w:proofErr w:type="spellStart"/>
      <w:r>
        <w:t>irrdisch</w:t>
      </w:r>
      <w:proofErr w:type="spellEnd"/>
      <w:r>
        <w:t xml:space="preserve"> ist/ es sey gleich in Griechischer oder Lateinischer oder Hebräischer sprach. Anderswo sagt er. Ich habe mehr der reinen Göttlichen lehr darinnen gefunden/ dann in allen </w:t>
      </w:r>
      <w:proofErr w:type="spellStart"/>
      <w:r>
        <w:t>Bůchern</w:t>
      </w:r>
      <w:proofErr w:type="spellEnd"/>
      <w:r>
        <w:t xml:space="preserve"> der schul-lehrer </w:t>
      </w:r>
      <w:proofErr w:type="spellStart"/>
      <w:r>
        <w:t>auff</w:t>
      </w:r>
      <w:proofErr w:type="spellEnd"/>
      <w:r>
        <w:t xml:space="preserve"> allen Universitäten gefunden habe/ oder darinnen gefunden werden mag. Von der </w:t>
      </w:r>
      <w:proofErr w:type="spellStart"/>
      <w:r>
        <w:t>Teutschen</w:t>
      </w:r>
      <w:proofErr w:type="spellEnd"/>
      <w:r>
        <w:t xml:space="preserve"> </w:t>
      </w:r>
      <w:proofErr w:type="spellStart"/>
      <w:r>
        <w:t>Theologia</w:t>
      </w:r>
      <w:proofErr w:type="spellEnd"/>
      <w:r>
        <w:t xml:space="preserve">, so er auch </w:t>
      </w:r>
      <w:proofErr w:type="spellStart"/>
      <w:r>
        <w:t>Taulero</w:t>
      </w:r>
      <w:proofErr w:type="spellEnd"/>
      <w:r>
        <w:t xml:space="preserve"> zuschreibet/ aber jünger ist/ und so Ich vor eine sonderbare Ehre hiesiger statt achte/ in unserem </w:t>
      </w:r>
      <w:proofErr w:type="spellStart"/>
      <w:r>
        <w:t>Franckfurt</w:t>
      </w:r>
      <w:proofErr w:type="spellEnd"/>
      <w:r>
        <w:t xml:space="preserve"> geschrieben solle seyn) gibt er dieses </w:t>
      </w:r>
      <w:proofErr w:type="spellStart"/>
      <w:r>
        <w:t>urtheil</w:t>
      </w:r>
      <w:proofErr w:type="spellEnd"/>
      <w:r>
        <w:t xml:space="preserve">. Ich muß meinen alten narren rühmen/ und sage/ daß mir nach der Bibel und s. </w:t>
      </w:r>
      <w:proofErr w:type="spellStart"/>
      <w:r>
        <w:t>Augustino</w:t>
      </w:r>
      <w:proofErr w:type="spellEnd"/>
      <w:r>
        <w:t xml:space="preserve"> nicht ein Buch </w:t>
      </w:r>
      <w:proofErr w:type="spellStart"/>
      <w:r>
        <w:t>fürkommen</w:t>
      </w:r>
      <w:proofErr w:type="spellEnd"/>
      <w:r>
        <w:t xml:space="preserve"> ist/ dar </w:t>
      </w:r>
      <w:proofErr w:type="spellStart"/>
      <w:r>
        <w:t>auß</w:t>
      </w:r>
      <w:proofErr w:type="spellEnd"/>
      <w:r>
        <w:t xml:space="preserve"> ich mehr gelernet habe und </w:t>
      </w:r>
      <w:proofErr w:type="spellStart"/>
      <w:r>
        <w:t>wil</w:t>
      </w:r>
      <w:proofErr w:type="spellEnd"/>
      <w:r>
        <w:t xml:space="preserve">/ was GOTT/ </w:t>
      </w:r>
      <w:proofErr w:type="spellStart"/>
      <w:r>
        <w:t>CHristus</w:t>
      </w:r>
      <w:proofErr w:type="spellEnd"/>
      <w:r>
        <w:t xml:space="preserve">/ Mensch und alle dinge seyn/ als eben das Büchlein. Daher auch solche Büchlein von unserm lieben </w:t>
      </w:r>
      <w:proofErr w:type="spellStart"/>
      <w:r>
        <w:t>Arndio</w:t>
      </w:r>
      <w:proofErr w:type="spellEnd"/>
      <w:r>
        <w:t xml:space="preserve"> der Christlichen </w:t>
      </w:r>
      <w:proofErr w:type="spellStart"/>
      <w:r>
        <w:t>erbauung</w:t>
      </w:r>
      <w:proofErr w:type="spellEnd"/>
      <w:r>
        <w:t xml:space="preserve"> zum besten </w:t>
      </w:r>
      <w:proofErr w:type="spellStart"/>
      <w:r>
        <w:t>auffs</w:t>
      </w:r>
      <w:proofErr w:type="spellEnd"/>
      <w:r>
        <w:t xml:space="preserve"> neue </w:t>
      </w:r>
      <w:proofErr w:type="spellStart"/>
      <w:r>
        <w:t>herauß</w:t>
      </w:r>
      <w:proofErr w:type="spellEnd"/>
      <w:r>
        <w:t xml:space="preserve"> gegeben/ und mit Vorrede gezieret worden. Wir auch ihm solches vielmehr zu lob anzuziehen/ als ihn deß wegen zu straffen haben/ daß der theure Mann in seinem Wahren </w:t>
      </w:r>
      <w:proofErr w:type="spellStart"/>
      <w:r>
        <w:t>Christenthumb</w:t>
      </w:r>
      <w:proofErr w:type="spellEnd"/>
      <w:r>
        <w:t xml:space="preserve"> sich </w:t>
      </w:r>
      <w:proofErr w:type="spellStart"/>
      <w:r>
        <w:t>Tauleri</w:t>
      </w:r>
      <w:proofErr w:type="spellEnd"/>
      <w:r>
        <w:t xml:space="preserve"> </w:t>
      </w:r>
      <w:proofErr w:type="spellStart"/>
      <w:r>
        <w:t>offt</w:t>
      </w:r>
      <w:proofErr w:type="spellEnd"/>
      <w:r>
        <w:t xml:space="preserve"> gebraucht/ und ihn </w:t>
      </w:r>
      <w:proofErr w:type="spellStart"/>
      <w:r>
        <w:t>gerühmet</w:t>
      </w:r>
      <w:proofErr w:type="spellEnd"/>
      <w:r>
        <w:t xml:space="preserve"> hat. Zu den </w:t>
      </w:r>
      <w:proofErr w:type="spellStart"/>
      <w:r>
        <w:t>beyden</w:t>
      </w:r>
      <w:proofErr w:type="spellEnd"/>
      <w:r>
        <w:t xml:space="preserve"> ist auch zu setzen Thomae à Kempis </w:t>
      </w:r>
      <w:proofErr w:type="spellStart"/>
      <w:r>
        <w:t>Nachfolgung</w:t>
      </w:r>
      <w:proofErr w:type="spellEnd"/>
      <w:r>
        <w:t xml:space="preserve"> Christi. Welche daher zum gemeinen nutzen/ der die </w:t>
      </w:r>
      <w:proofErr w:type="spellStart"/>
      <w:r>
        <w:t>praxin</w:t>
      </w:r>
      <w:proofErr w:type="spellEnd"/>
      <w:r>
        <w:t xml:space="preserve"> der Gottseligkeit in seinen </w:t>
      </w:r>
      <w:proofErr w:type="spellStart"/>
      <w:r>
        <w:t>schrifften</w:t>
      </w:r>
      <w:proofErr w:type="spellEnd"/>
      <w:r>
        <w:t xml:space="preserve"> auch löblich treibende D. Johann Olearius/ mein </w:t>
      </w:r>
      <w:proofErr w:type="spellStart"/>
      <w:r>
        <w:t>insonders</w:t>
      </w:r>
      <w:proofErr w:type="spellEnd"/>
      <w:r>
        <w:t xml:space="preserve"> hochgeehrter Gönner/ noch erst vor einigen Jahren </w:t>
      </w:r>
      <w:proofErr w:type="spellStart"/>
      <w:r>
        <w:t>auffs</w:t>
      </w:r>
      <w:proofErr w:type="spellEnd"/>
      <w:r>
        <w:t xml:space="preserve"> neue </w:t>
      </w:r>
      <w:proofErr w:type="spellStart"/>
      <w:r>
        <w:t>aufflegen</w:t>
      </w:r>
      <w:proofErr w:type="spellEnd"/>
      <w:r>
        <w:t xml:space="preserve"> lassen/ und eine </w:t>
      </w:r>
      <w:proofErr w:type="spellStart"/>
      <w:r>
        <w:t>anleitung</w:t>
      </w:r>
      <w:proofErr w:type="spellEnd"/>
      <w:r>
        <w:t xml:space="preserve"> </w:t>
      </w:r>
      <w:proofErr w:type="spellStart"/>
      <w:r>
        <w:t>beygefüget</w:t>
      </w:r>
      <w:proofErr w:type="spellEnd"/>
      <w:r>
        <w:t xml:space="preserve">. Wohin wir auch ziehen möchten unter den alten ein feines gottseliges </w:t>
      </w:r>
      <w:proofErr w:type="spellStart"/>
      <w:r>
        <w:t>scriptum</w:t>
      </w:r>
      <w:proofErr w:type="spellEnd"/>
      <w:r>
        <w:t xml:space="preserve"> eines </w:t>
      </w:r>
      <w:proofErr w:type="spellStart"/>
      <w:r>
        <w:t>unbekandten</w:t>
      </w:r>
      <w:proofErr w:type="spellEnd"/>
      <w:r>
        <w:t xml:space="preserve"> </w:t>
      </w:r>
      <w:proofErr w:type="spellStart"/>
      <w:r>
        <w:t>Autoris</w:t>
      </w:r>
      <w:proofErr w:type="spellEnd"/>
      <w:r>
        <w:t xml:space="preserve">, unter dem </w:t>
      </w:r>
      <w:proofErr w:type="spellStart"/>
      <w:r>
        <w:t>Titul</w:t>
      </w:r>
      <w:proofErr w:type="spellEnd"/>
      <w:r>
        <w:t xml:space="preserve"> Religionis </w:t>
      </w:r>
      <w:proofErr w:type="spellStart"/>
      <w:r>
        <w:t>Christianae</w:t>
      </w:r>
      <w:proofErr w:type="spellEnd"/>
      <w:r>
        <w:t xml:space="preserve"> </w:t>
      </w:r>
      <w:proofErr w:type="spellStart"/>
      <w:r>
        <w:t>deformationis</w:t>
      </w:r>
      <w:proofErr w:type="spellEnd"/>
      <w:r>
        <w:t xml:space="preserve"> à </w:t>
      </w:r>
      <w:proofErr w:type="spellStart"/>
      <w:r>
        <w:t>pristino</w:t>
      </w:r>
      <w:proofErr w:type="spellEnd"/>
      <w:r>
        <w:t xml:space="preserve"> </w:t>
      </w:r>
      <w:proofErr w:type="spellStart"/>
      <w:r>
        <w:t>decore</w:t>
      </w:r>
      <w:proofErr w:type="spellEnd"/>
      <w:r>
        <w:t xml:space="preserve"> &amp; </w:t>
      </w:r>
      <w:proofErr w:type="spellStart"/>
      <w:r>
        <w:t>desolationis</w:t>
      </w:r>
      <w:proofErr w:type="spellEnd"/>
      <w:r>
        <w:t xml:space="preserve"> </w:t>
      </w:r>
      <w:proofErr w:type="spellStart"/>
      <w:r>
        <w:t>causae</w:t>
      </w:r>
      <w:proofErr w:type="spellEnd"/>
      <w:r>
        <w:t xml:space="preserve"> </w:t>
      </w:r>
      <w:proofErr w:type="spellStart"/>
      <w:r>
        <w:t>quae</w:t>
      </w:r>
      <w:proofErr w:type="spellEnd"/>
      <w:r>
        <w:t xml:space="preserve">, &amp; quo </w:t>
      </w:r>
      <w:proofErr w:type="spellStart"/>
      <w:r>
        <w:t>pacto</w:t>
      </w:r>
      <w:proofErr w:type="spellEnd"/>
      <w:r>
        <w:t xml:space="preserve"> Christianus </w:t>
      </w:r>
      <w:proofErr w:type="spellStart"/>
      <w:r>
        <w:t>quisque</w:t>
      </w:r>
      <w:proofErr w:type="spellEnd"/>
      <w:r>
        <w:t xml:space="preserve"> </w:t>
      </w:r>
      <w:proofErr w:type="spellStart"/>
      <w:r>
        <w:t>possit</w:t>
      </w:r>
      <w:proofErr w:type="spellEnd"/>
      <w:r>
        <w:t xml:space="preserve"> ad sui </w:t>
      </w:r>
      <w:proofErr w:type="spellStart"/>
      <w:r>
        <w:t>conditoris</w:t>
      </w:r>
      <w:proofErr w:type="spellEnd"/>
      <w:r>
        <w:t xml:space="preserve"> </w:t>
      </w:r>
      <w:proofErr w:type="spellStart"/>
      <w:r>
        <w:t>reformari</w:t>
      </w:r>
      <w:proofErr w:type="spellEnd"/>
      <w:r>
        <w:t xml:space="preserve"> </w:t>
      </w:r>
      <w:proofErr w:type="spellStart"/>
      <w:r>
        <w:t>imaginem</w:t>
      </w:r>
      <w:proofErr w:type="spellEnd"/>
      <w:r>
        <w:t xml:space="preserve"> &amp; </w:t>
      </w:r>
      <w:proofErr w:type="spellStart"/>
      <w:r>
        <w:t>amicitiam</w:t>
      </w:r>
      <w:proofErr w:type="spellEnd"/>
      <w:r>
        <w:t xml:space="preserve">, welches zu den </w:t>
      </w:r>
      <w:proofErr w:type="spellStart"/>
      <w:r>
        <w:t>opusculis</w:t>
      </w:r>
      <w:proofErr w:type="spellEnd"/>
      <w:r>
        <w:t xml:space="preserve"> </w:t>
      </w:r>
      <w:proofErr w:type="spellStart"/>
      <w:r>
        <w:t>Ephraemi</w:t>
      </w:r>
      <w:proofErr w:type="spellEnd"/>
      <w:r>
        <w:t xml:space="preserve"> </w:t>
      </w:r>
      <w:proofErr w:type="spellStart"/>
      <w:r>
        <w:t>syri</w:t>
      </w:r>
      <w:proofErr w:type="spellEnd"/>
      <w:r>
        <w:t xml:space="preserve"> </w:t>
      </w:r>
      <w:proofErr w:type="spellStart"/>
      <w:r>
        <w:t>angetruckt</w:t>
      </w:r>
      <w:proofErr w:type="spellEnd"/>
      <w:r>
        <w:t xml:space="preserve"> ist/ und andere dergleichen viele der alten </w:t>
      </w:r>
      <w:proofErr w:type="spellStart"/>
      <w:r>
        <w:t>scripta</w:t>
      </w:r>
      <w:proofErr w:type="spellEnd"/>
      <w:r>
        <w:t xml:space="preserve">. Kein </w:t>
      </w:r>
      <w:proofErr w:type="spellStart"/>
      <w:r>
        <w:t>zweiffel</w:t>
      </w:r>
      <w:proofErr w:type="spellEnd"/>
      <w:r>
        <w:t xml:space="preserve"> ist/ solche </w:t>
      </w:r>
      <w:proofErr w:type="spellStart"/>
      <w:r>
        <w:t>Bůchlein</w:t>
      </w:r>
      <w:proofErr w:type="spellEnd"/>
      <w:r>
        <w:t xml:space="preserve">/ denen/ was </w:t>
      </w:r>
      <w:proofErr w:type="spellStart"/>
      <w:r>
        <w:t>auß</w:t>
      </w:r>
      <w:proofErr w:type="spellEnd"/>
      <w:r>
        <w:t xml:space="preserve"> der </w:t>
      </w:r>
      <w:proofErr w:type="spellStart"/>
      <w:r>
        <w:t>finsternüß</w:t>
      </w:r>
      <w:proofErr w:type="spellEnd"/>
      <w:r>
        <w:t xml:space="preserve"> ihrer zeit ihnen noch anklebet/ leicht zu gut gehalten werden </w:t>
      </w:r>
      <w:proofErr w:type="spellStart"/>
      <w:r>
        <w:t>kan</w:t>
      </w:r>
      <w:proofErr w:type="spellEnd"/>
      <w:r>
        <w:t xml:space="preserve"> und soll/ auch dasselbige einen verständigen Leser nicht irren wird/ würden bey den </w:t>
      </w:r>
      <w:proofErr w:type="spellStart"/>
      <w:r>
        <w:t>studiosis</w:t>
      </w:r>
      <w:proofErr w:type="spellEnd"/>
      <w:r>
        <w:t xml:space="preserve"> vielmehr gutes </w:t>
      </w:r>
      <w:proofErr w:type="spellStart"/>
      <w:r>
        <w:t>außrichten</w:t>
      </w:r>
      <w:proofErr w:type="spellEnd"/>
      <w:r>
        <w:t xml:space="preserve">/ und ihnen einen </w:t>
      </w:r>
      <w:proofErr w:type="spellStart"/>
      <w:r>
        <w:t>geschmack</w:t>
      </w:r>
      <w:proofErr w:type="spellEnd"/>
      <w:r>
        <w:t xml:space="preserve"> der wahren Gottseligkeit geben/ wo sie ihnen </w:t>
      </w:r>
      <w:proofErr w:type="spellStart"/>
      <w:r>
        <w:t>fleissiger</w:t>
      </w:r>
      <w:proofErr w:type="spellEnd"/>
      <w:r>
        <w:t xml:space="preserve"> in den </w:t>
      </w:r>
      <w:proofErr w:type="spellStart"/>
      <w:r>
        <w:t>händen</w:t>
      </w:r>
      <w:proofErr w:type="spellEnd"/>
      <w:r>
        <w:t xml:space="preserve"> wären/ als etwa andere </w:t>
      </w:r>
      <w:proofErr w:type="spellStart"/>
      <w:r>
        <w:t>offtmahls</w:t>
      </w:r>
      <w:proofErr w:type="spellEnd"/>
      <w:r>
        <w:t xml:space="preserve"> mit unnützen </w:t>
      </w:r>
      <w:proofErr w:type="spellStart"/>
      <w:r>
        <w:t>subtilitäten</w:t>
      </w:r>
      <w:proofErr w:type="spellEnd"/>
      <w:r>
        <w:t xml:space="preserve"> </w:t>
      </w:r>
      <w:proofErr w:type="spellStart"/>
      <w:r>
        <w:t>erfüllete</w:t>
      </w:r>
      <w:proofErr w:type="spellEnd"/>
      <w:r>
        <w:t xml:space="preserve"> </w:t>
      </w:r>
      <w:proofErr w:type="spellStart"/>
      <w:r>
        <w:t>scripta</w:t>
      </w:r>
      <w:proofErr w:type="spellEnd"/>
      <w:r>
        <w:t xml:space="preserve">, die nur dem </w:t>
      </w:r>
      <w:proofErr w:type="spellStart"/>
      <w:r>
        <w:t>ehrgeitz</w:t>
      </w:r>
      <w:proofErr w:type="spellEnd"/>
      <w:r>
        <w:t xml:space="preserve"> deß alten Adams vieles und bequemliches </w:t>
      </w:r>
      <w:proofErr w:type="spellStart"/>
      <w:r>
        <w:t>futter</w:t>
      </w:r>
      <w:proofErr w:type="spellEnd"/>
      <w:r>
        <w:t xml:space="preserve"> geben. Es würde </w:t>
      </w:r>
      <w:proofErr w:type="spellStart"/>
      <w:r>
        <w:t>verhoffentlich</w:t>
      </w:r>
      <w:proofErr w:type="spellEnd"/>
      <w:r>
        <w:t xml:space="preserve"> bey vielen durch solche mittel erfüllet werden/ was mehr-gedachter </w:t>
      </w:r>
      <w:proofErr w:type="spellStart"/>
      <w:r>
        <w:t>Chytraeus</w:t>
      </w:r>
      <w:proofErr w:type="spellEnd"/>
      <w:r>
        <w:t xml:space="preserve"> so </w:t>
      </w:r>
      <w:proofErr w:type="spellStart"/>
      <w:r>
        <w:t>hertzlich</w:t>
      </w:r>
      <w:proofErr w:type="spellEnd"/>
      <w:r>
        <w:t xml:space="preserve"> verlanget: </w:t>
      </w:r>
      <w:proofErr w:type="spellStart"/>
      <w:r>
        <w:t>Ut</w:t>
      </w:r>
      <w:proofErr w:type="spellEnd"/>
      <w:r>
        <w:t xml:space="preserve"> </w:t>
      </w:r>
      <w:proofErr w:type="spellStart"/>
      <w:r>
        <w:t>pie</w:t>
      </w:r>
      <w:proofErr w:type="spellEnd"/>
      <w:r>
        <w:t xml:space="preserve"> </w:t>
      </w:r>
      <w:proofErr w:type="spellStart"/>
      <w:r>
        <w:t>credendo</w:t>
      </w:r>
      <w:proofErr w:type="spellEnd"/>
      <w:r>
        <w:t xml:space="preserve"> &amp; </w:t>
      </w:r>
      <w:proofErr w:type="spellStart"/>
      <w:r>
        <w:t>sancte</w:t>
      </w:r>
      <w:proofErr w:type="spellEnd"/>
      <w:r>
        <w:t xml:space="preserve"> </w:t>
      </w:r>
      <w:proofErr w:type="spellStart"/>
      <w:r>
        <w:t>vivendo</w:t>
      </w:r>
      <w:proofErr w:type="spellEnd"/>
      <w:r>
        <w:t xml:space="preserve"> &amp; </w:t>
      </w:r>
      <w:proofErr w:type="spellStart"/>
      <w:r>
        <w:t>Deum</w:t>
      </w:r>
      <w:proofErr w:type="spellEnd"/>
      <w:r>
        <w:t xml:space="preserve"> &amp; proximum </w:t>
      </w:r>
      <w:proofErr w:type="spellStart"/>
      <w:r>
        <w:t>diligendo</w:t>
      </w:r>
      <w:proofErr w:type="spellEnd"/>
      <w:r>
        <w:t xml:space="preserve"> </w:t>
      </w:r>
      <w:proofErr w:type="spellStart"/>
      <w:r>
        <w:t>potius</w:t>
      </w:r>
      <w:proofErr w:type="spellEnd"/>
      <w:r>
        <w:t xml:space="preserve">, quam </w:t>
      </w:r>
      <w:proofErr w:type="spellStart"/>
      <w:r>
        <w:t>subtiliter</w:t>
      </w:r>
      <w:proofErr w:type="spellEnd"/>
      <w:r>
        <w:t xml:space="preserve"> &amp; </w:t>
      </w:r>
      <w:proofErr w:type="spellStart"/>
      <w:r>
        <w:t>argute</w:t>
      </w:r>
      <w:proofErr w:type="spellEnd"/>
      <w:r>
        <w:t xml:space="preserve"> </w:t>
      </w:r>
      <w:proofErr w:type="spellStart"/>
      <w:r>
        <w:t>disputando</w:t>
      </w:r>
      <w:proofErr w:type="spellEnd"/>
      <w:r>
        <w:t xml:space="preserve">, nos Christianos &amp; Theologos esse </w:t>
      </w:r>
      <w:proofErr w:type="spellStart"/>
      <w:r>
        <w:t>ostendamus</w:t>
      </w:r>
      <w:proofErr w:type="spellEnd"/>
      <w:r>
        <w:t xml:space="preserve">: Daß man sich Christen und Theologos zu seyn bezeugte/ vielmehr durch gottselig glauben/ heilig leben/ Gott und den nächsten lieben/ als durch </w:t>
      </w:r>
      <w:proofErr w:type="spellStart"/>
      <w:r>
        <w:t>scharpff</w:t>
      </w:r>
      <w:proofErr w:type="spellEnd"/>
      <w:r>
        <w:t xml:space="preserve"> und spitzfindig </w:t>
      </w:r>
      <w:proofErr w:type="spellStart"/>
      <w:r>
        <w:t>disputiren</w:t>
      </w:r>
      <w:proofErr w:type="spellEnd"/>
      <w:r>
        <w:t xml:space="preserve">. </w:t>
      </w:r>
    </w:p>
    <w:p w14:paraId="793EC4BD" w14:textId="77777777" w:rsidR="00F30817" w:rsidRDefault="00F30817" w:rsidP="00F30817">
      <w:pPr>
        <w:pStyle w:val="StandardWeb"/>
      </w:pPr>
      <w:r>
        <w:t xml:space="preserve">Weilen aber eben der </w:t>
      </w:r>
      <w:proofErr w:type="spellStart"/>
      <w:r>
        <w:t>ursachen</w:t>
      </w:r>
      <w:proofErr w:type="spellEnd"/>
      <w:r>
        <w:t xml:space="preserve"> wegen/ daß die </w:t>
      </w:r>
      <w:proofErr w:type="spellStart"/>
      <w:r>
        <w:t>Theologia</w:t>
      </w:r>
      <w:proofErr w:type="spellEnd"/>
      <w:r>
        <w:t xml:space="preserve"> ein </w:t>
      </w:r>
      <w:proofErr w:type="spellStart"/>
      <w:r>
        <w:t>habitus</w:t>
      </w:r>
      <w:proofErr w:type="spellEnd"/>
      <w:r>
        <w:t xml:space="preserve"> </w:t>
      </w:r>
      <w:proofErr w:type="spellStart"/>
      <w:r>
        <w:t>practicus</w:t>
      </w:r>
      <w:proofErr w:type="spellEnd"/>
      <w:r>
        <w:t xml:space="preserve"> ist/ und nicht in </w:t>
      </w:r>
      <w:proofErr w:type="spellStart"/>
      <w:r>
        <w:t>blosser</w:t>
      </w:r>
      <w:proofErr w:type="spellEnd"/>
      <w:r>
        <w:t xml:space="preserve"> </w:t>
      </w:r>
      <w:proofErr w:type="spellStart"/>
      <w:r>
        <w:t>wissenschafft</w:t>
      </w:r>
      <w:proofErr w:type="spellEnd"/>
      <w:r>
        <w:t xml:space="preserve"> bestehet/ nicht </w:t>
      </w:r>
      <w:proofErr w:type="spellStart"/>
      <w:r>
        <w:t>gnug</w:t>
      </w:r>
      <w:proofErr w:type="spellEnd"/>
      <w:r>
        <w:t xml:space="preserve"> ist das </w:t>
      </w:r>
      <w:proofErr w:type="spellStart"/>
      <w:r>
        <w:t>blosse</w:t>
      </w:r>
      <w:proofErr w:type="spellEnd"/>
      <w:r>
        <w:t xml:space="preserve"> </w:t>
      </w:r>
      <w:proofErr w:type="spellStart"/>
      <w:r>
        <w:t>studiren</w:t>
      </w:r>
      <w:proofErr w:type="spellEnd"/>
      <w:r>
        <w:t xml:space="preserve">/ und anderseits das </w:t>
      </w:r>
      <w:proofErr w:type="spellStart"/>
      <w:r>
        <w:t>blosse</w:t>
      </w:r>
      <w:proofErr w:type="spellEnd"/>
      <w:r>
        <w:t xml:space="preserve"> </w:t>
      </w:r>
      <w:proofErr w:type="spellStart"/>
      <w:r>
        <w:t>profitiren</w:t>
      </w:r>
      <w:proofErr w:type="spellEnd"/>
      <w:r>
        <w:t xml:space="preserve"> und </w:t>
      </w:r>
      <w:proofErr w:type="spellStart"/>
      <w:r>
        <w:t>informiren</w:t>
      </w:r>
      <w:proofErr w:type="spellEnd"/>
      <w:r>
        <w:t xml:space="preserve">. so wäre dahin </w:t>
      </w:r>
      <w:proofErr w:type="spellStart"/>
      <w:r>
        <w:t>zugedencken</w:t>
      </w:r>
      <w:proofErr w:type="spellEnd"/>
      <w:r>
        <w:t xml:space="preserve">/ wie allerhand </w:t>
      </w:r>
      <w:proofErr w:type="spellStart"/>
      <w:r>
        <w:t>übungen</w:t>
      </w:r>
      <w:proofErr w:type="spellEnd"/>
      <w:r>
        <w:t xml:space="preserve"> </w:t>
      </w:r>
      <w:proofErr w:type="spellStart"/>
      <w:r>
        <w:t>angestellet</w:t>
      </w:r>
      <w:proofErr w:type="spellEnd"/>
      <w:r>
        <w:t xml:space="preserve"> werden möchten/ in denen auch das gemüht zu den </w:t>
      </w:r>
      <w:proofErr w:type="spellStart"/>
      <w:r>
        <w:t>jenigen</w:t>
      </w:r>
      <w:proofErr w:type="spellEnd"/>
      <w:r>
        <w:t xml:space="preserve"> dingen/ die zu der praxi und eigenen </w:t>
      </w:r>
      <w:proofErr w:type="spellStart"/>
      <w:r>
        <w:t>erbauung</w:t>
      </w:r>
      <w:proofErr w:type="spellEnd"/>
      <w:r>
        <w:t xml:space="preserve"> gehören/ </w:t>
      </w:r>
      <w:proofErr w:type="spellStart"/>
      <w:r>
        <w:t>gewehnet</w:t>
      </w:r>
      <w:proofErr w:type="spellEnd"/>
      <w:r>
        <w:t xml:space="preserve"> und </w:t>
      </w:r>
      <w:proofErr w:type="spellStart"/>
      <w:r>
        <w:t>darinn</w:t>
      </w:r>
      <w:proofErr w:type="spellEnd"/>
      <w:r>
        <w:t xml:space="preserve"> </w:t>
      </w:r>
      <w:proofErr w:type="spellStart"/>
      <w:r>
        <w:t>geübet</w:t>
      </w:r>
      <w:proofErr w:type="spellEnd"/>
      <w:r>
        <w:t xml:space="preserve"> würde. </w:t>
      </w:r>
      <w:proofErr w:type="spellStart"/>
      <w:r>
        <w:t>Dahero</w:t>
      </w:r>
      <w:proofErr w:type="spellEnd"/>
      <w:r>
        <w:t xml:space="preserve"> nicht allein </w:t>
      </w:r>
      <w:proofErr w:type="spellStart"/>
      <w:r>
        <w:t>wünschete</w:t>
      </w:r>
      <w:proofErr w:type="spellEnd"/>
      <w:r>
        <w:t xml:space="preserve">/ daß in gewissen </w:t>
      </w:r>
      <w:proofErr w:type="spellStart"/>
      <w:r>
        <w:t>Collegiis</w:t>
      </w:r>
      <w:proofErr w:type="spellEnd"/>
      <w:r>
        <w:t xml:space="preserve"> solche Materien </w:t>
      </w:r>
      <w:proofErr w:type="spellStart"/>
      <w:r>
        <w:t>fleissig</w:t>
      </w:r>
      <w:proofErr w:type="spellEnd"/>
      <w:r>
        <w:t xml:space="preserve">/ sonderlich </w:t>
      </w:r>
      <w:proofErr w:type="spellStart"/>
      <w:r>
        <w:t>auß</w:t>
      </w:r>
      <w:proofErr w:type="spellEnd"/>
      <w:r>
        <w:t xml:space="preserve"> den </w:t>
      </w:r>
      <w:r>
        <w:lastRenderedPageBreak/>
        <w:t xml:space="preserve">Lebensregeln/ die wir von unserm liebsten Heyland und von seinen Aposteln aufgezeichnet haben/ </w:t>
      </w:r>
      <w:proofErr w:type="spellStart"/>
      <w:r>
        <w:t>gehandlet</w:t>
      </w:r>
      <w:proofErr w:type="spellEnd"/>
      <w:r>
        <w:t xml:space="preserve">/ und den </w:t>
      </w:r>
      <w:proofErr w:type="spellStart"/>
      <w:r>
        <w:t>studiosis</w:t>
      </w:r>
      <w:proofErr w:type="spellEnd"/>
      <w:r>
        <w:t xml:space="preserve"> </w:t>
      </w:r>
      <w:proofErr w:type="spellStart"/>
      <w:r>
        <w:t>eingeschärpffet</w:t>
      </w:r>
      <w:proofErr w:type="spellEnd"/>
      <w:r>
        <w:t xml:space="preserve">: sondern ihnen auch an die </w:t>
      </w:r>
      <w:proofErr w:type="spellStart"/>
      <w:r>
        <w:t>hand</w:t>
      </w:r>
      <w:proofErr w:type="spellEnd"/>
      <w:r>
        <w:t xml:space="preserve"> gegeben würde/ wie sie gottselige </w:t>
      </w:r>
      <w:proofErr w:type="spellStart"/>
      <w:r>
        <w:t>betrachtungen</w:t>
      </w:r>
      <w:proofErr w:type="spellEnd"/>
      <w:r>
        <w:t xml:space="preserve"> anstellen/ wie sie in </w:t>
      </w:r>
      <w:proofErr w:type="spellStart"/>
      <w:r>
        <w:t>prüffung</w:t>
      </w:r>
      <w:proofErr w:type="spellEnd"/>
      <w:r>
        <w:t xml:space="preserve"> ihrer selbst sich besser erkennen/ wie sie den </w:t>
      </w:r>
      <w:proofErr w:type="spellStart"/>
      <w:r>
        <w:t>lüsten</w:t>
      </w:r>
      <w:proofErr w:type="spellEnd"/>
      <w:r>
        <w:t xml:space="preserve"> deß </w:t>
      </w:r>
      <w:proofErr w:type="spellStart"/>
      <w:r>
        <w:t>fleisches</w:t>
      </w:r>
      <w:proofErr w:type="spellEnd"/>
      <w:r>
        <w:t xml:space="preserve"> widerstreben/ wie sie ihre </w:t>
      </w:r>
      <w:proofErr w:type="spellStart"/>
      <w:r>
        <w:t>begierden</w:t>
      </w:r>
      <w:proofErr w:type="spellEnd"/>
      <w:r>
        <w:t xml:space="preserve"> zähmen/ der </w:t>
      </w:r>
      <w:proofErr w:type="spellStart"/>
      <w:r>
        <w:t>welt</w:t>
      </w:r>
      <w:proofErr w:type="spellEnd"/>
      <w:r>
        <w:t xml:space="preserve"> allerdings absterben (nach s. </w:t>
      </w:r>
      <w:proofErr w:type="spellStart"/>
      <w:r>
        <w:t>Augustini</w:t>
      </w:r>
      <w:proofErr w:type="spellEnd"/>
      <w:r>
        <w:t xml:space="preserve"> Regel de </w:t>
      </w:r>
      <w:proofErr w:type="spellStart"/>
      <w:r>
        <w:t>Doct</w:t>
      </w:r>
      <w:proofErr w:type="spellEnd"/>
      <w:r>
        <w:t xml:space="preserve">. Christ. </w:t>
      </w:r>
      <w:proofErr w:type="spellStart"/>
      <w:r>
        <w:t>cap</w:t>
      </w:r>
      <w:proofErr w:type="spellEnd"/>
      <w:r>
        <w:t xml:space="preserve">. 7. in </w:t>
      </w:r>
      <w:proofErr w:type="spellStart"/>
      <w:r>
        <w:t>tantum</w:t>
      </w:r>
      <w:proofErr w:type="spellEnd"/>
      <w:r>
        <w:t xml:space="preserve"> </w:t>
      </w:r>
      <w:proofErr w:type="spellStart"/>
      <w:r>
        <w:t>vident</w:t>
      </w:r>
      <w:proofErr w:type="spellEnd"/>
      <w:r>
        <w:t xml:space="preserve"> </w:t>
      </w:r>
      <w:proofErr w:type="spellStart"/>
      <w:r>
        <w:t>homines</w:t>
      </w:r>
      <w:proofErr w:type="spellEnd"/>
      <w:r>
        <w:t xml:space="preserve">, in </w:t>
      </w:r>
      <w:proofErr w:type="spellStart"/>
      <w:r>
        <w:t>quantum</w:t>
      </w:r>
      <w:proofErr w:type="spellEnd"/>
      <w:r>
        <w:t xml:space="preserve"> </w:t>
      </w:r>
      <w:proofErr w:type="spellStart"/>
      <w:r>
        <w:t>moriuntur</w:t>
      </w:r>
      <w:proofErr w:type="spellEnd"/>
      <w:r>
        <w:t xml:space="preserve"> </w:t>
      </w:r>
      <w:proofErr w:type="spellStart"/>
      <w:r>
        <w:t>huic</w:t>
      </w:r>
      <w:proofErr w:type="spellEnd"/>
      <w:r>
        <w:t xml:space="preserve"> </w:t>
      </w:r>
      <w:proofErr w:type="spellStart"/>
      <w:r>
        <w:t>seculo</w:t>
      </w:r>
      <w:proofErr w:type="spellEnd"/>
      <w:r>
        <w:t xml:space="preserve">, in </w:t>
      </w:r>
      <w:proofErr w:type="spellStart"/>
      <w:r>
        <w:t>quantum</w:t>
      </w:r>
      <w:proofErr w:type="spellEnd"/>
      <w:r>
        <w:t xml:space="preserve"> </w:t>
      </w:r>
      <w:proofErr w:type="spellStart"/>
      <w:r>
        <w:t>autem</w:t>
      </w:r>
      <w:proofErr w:type="spellEnd"/>
      <w:r>
        <w:t xml:space="preserve"> </w:t>
      </w:r>
      <w:proofErr w:type="spellStart"/>
      <w:r>
        <w:t>huic</w:t>
      </w:r>
      <w:proofErr w:type="spellEnd"/>
      <w:r>
        <w:t xml:space="preserve"> </w:t>
      </w:r>
      <w:proofErr w:type="spellStart"/>
      <w:r>
        <w:t>vivunt</w:t>
      </w:r>
      <w:proofErr w:type="spellEnd"/>
      <w:r>
        <w:t xml:space="preserve">, non </w:t>
      </w:r>
      <w:proofErr w:type="spellStart"/>
      <w:r>
        <w:t>vident</w:t>
      </w:r>
      <w:proofErr w:type="spellEnd"/>
      <w:r>
        <w:t xml:space="preserve">. so viel sehen die Menschen als sie dieser </w:t>
      </w:r>
      <w:proofErr w:type="spellStart"/>
      <w:r>
        <w:t>welt</w:t>
      </w:r>
      <w:proofErr w:type="spellEnd"/>
      <w:r>
        <w:t xml:space="preserve"> absterben/ sofern sie aber derselben leben/ sehen sie nichts/) wie sie ihren </w:t>
      </w:r>
      <w:proofErr w:type="spellStart"/>
      <w:r>
        <w:t>wachsthum</w:t>
      </w:r>
      <w:proofErr w:type="spellEnd"/>
      <w:r>
        <w:t xml:space="preserve"> in dem guten oder wo es ihnen noch mangele/ forschen möchten/ und also das </w:t>
      </w:r>
      <w:proofErr w:type="spellStart"/>
      <w:r>
        <w:t>jenige</w:t>
      </w:r>
      <w:proofErr w:type="spellEnd"/>
      <w:r>
        <w:t xml:space="preserve"> selbst zu thun/ was sie </w:t>
      </w:r>
      <w:proofErr w:type="spellStart"/>
      <w:r>
        <w:t>dermahl</w:t>
      </w:r>
      <w:proofErr w:type="spellEnd"/>
      <w:r>
        <w:t xml:space="preserve"> eins andere lehren </w:t>
      </w:r>
      <w:proofErr w:type="spellStart"/>
      <w:r>
        <w:t>solten</w:t>
      </w:r>
      <w:proofErr w:type="spellEnd"/>
      <w:r>
        <w:t xml:space="preserve">. Dann </w:t>
      </w:r>
      <w:proofErr w:type="spellStart"/>
      <w:r>
        <w:t>einmahl</w:t>
      </w:r>
      <w:proofErr w:type="spellEnd"/>
      <w:r>
        <w:t xml:space="preserve"> das </w:t>
      </w:r>
      <w:proofErr w:type="spellStart"/>
      <w:r>
        <w:t>blosse</w:t>
      </w:r>
      <w:proofErr w:type="spellEnd"/>
      <w:r>
        <w:t xml:space="preserve"> </w:t>
      </w:r>
      <w:proofErr w:type="spellStart"/>
      <w:r>
        <w:t>studiren</w:t>
      </w:r>
      <w:proofErr w:type="spellEnd"/>
      <w:r>
        <w:t xml:space="preserve"> mags nicht thun: Unser liebe </w:t>
      </w:r>
      <w:proofErr w:type="spellStart"/>
      <w:r>
        <w:t>Lutherus</w:t>
      </w:r>
      <w:proofErr w:type="spellEnd"/>
      <w:r>
        <w:t xml:space="preserve"> hat also </w:t>
      </w:r>
      <w:proofErr w:type="spellStart"/>
      <w:r>
        <w:t>darvon</w:t>
      </w:r>
      <w:proofErr w:type="spellEnd"/>
      <w:r>
        <w:t xml:space="preserve"> gehalten. Tom. 2. Jen. lat. f. 57. über den 5. Psalm: </w:t>
      </w:r>
      <w:proofErr w:type="spellStart"/>
      <w:r>
        <w:t>Vivendo</w:t>
      </w:r>
      <w:proofErr w:type="spellEnd"/>
      <w:r>
        <w:t xml:space="preserve">, </w:t>
      </w:r>
      <w:proofErr w:type="spellStart"/>
      <w:r>
        <w:t>imo</w:t>
      </w:r>
      <w:proofErr w:type="spellEnd"/>
      <w:r>
        <w:t xml:space="preserve"> </w:t>
      </w:r>
      <w:proofErr w:type="spellStart"/>
      <w:r>
        <w:t>moriendo</w:t>
      </w:r>
      <w:proofErr w:type="spellEnd"/>
      <w:r>
        <w:t xml:space="preserve"> &amp; </w:t>
      </w:r>
      <w:proofErr w:type="spellStart"/>
      <w:r>
        <w:t>damnando</w:t>
      </w:r>
      <w:proofErr w:type="spellEnd"/>
      <w:r>
        <w:t xml:space="preserve"> fit </w:t>
      </w:r>
      <w:proofErr w:type="spellStart"/>
      <w:r>
        <w:t>Theologus</w:t>
      </w:r>
      <w:proofErr w:type="spellEnd"/>
      <w:r>
        <w:t xml:space="preserve">, non </w:t>
      </w:r>
      <w:proofErr w:type="spellStart"/>
      <w:r>
        <w:t>intelligendo</w:t>
      </w:r>
      <w:proofErr w:type="spellEnd"/>
      <w:r>
        <w:t xml:space="preserve">, </w:t>
      </w:r>
      <w:proofErr w:type="spellStart"/>
      <w:r>
        <w:t>legendo</w:t>
      </w:r>
      <w:proofErr w:type="spellEnd"/>
      <w:r>
        <w:t xml:space="preserve"> </w:t>
      </w:r>
      <w:proofErr w:type="spellStart"/>
      <w:r>
        <w:t>aut</w:t>
      </w:r>
      <w:proofErr w:type="spellEnd"/>
      <w:r>
        <w:t xml:space="preserve"> </w:t>
      </w:r>
      <w:proofErr w:type="spellStart"/>
      <w:r>
        <w:t>speculando</w:t>
      </w:r>
      <w:proofErr w:type="spellEnd"/>
      <w:r>
        <w:t xml:space="preserve">: Oder wie es gegeben wird Tom. 2. </w:t>
      </w:r>
      <w:proofErr w:type="spellStart"/>
      <w:r>
        <w:t>Altenb</w:t>
      </w:r>
      <w:proofErr w:type="spellEnd"/>
      <w:r>
        <w:t xml:space="preserve">. f. 601. a. ein rechter </w:t>
      </w:r>
      <w:proofErr w:type="spellStart"/>
      <w:r>
        <w:t>Theologus</w:t>
      </w:r>
      <w:proofErr w:type="spellEnd"/>
      <w:r>
        <w:t xml:space="preserve"> wird nicht durch verstehen/ oder lesen/ oder </w:t>
      </w:r>
      <w:proofErr w:type="spellStart"/>
      <w:r>
        <w:t>tieffsinnen</w:t>
      </w:r>
      <w:proofErr w:type="spellEnd"/>
      <w:r>
        <w:t xml:space="preserve">/ sondern durch leben/ ja durch sterben und </w:t>
      </w:r>
      <w:proofErr w:type="spellStart"/>
      <w:r>
        <w:t>verdamnüß</w:t>
      </w:r>
      <w:proofErr w:type="spellEnd"/>
      <w:r>
        <w:t xml:space="preserve">. </w:t>
      </w:r>
    </w:p>
    <w:p w14:paraId="780E8596" w14:textId="77777777" w:rsidR="00F30817" w:rsidRDefault="00F30817" w:rsidP="00F30817">
      <w:pPr>
        <w:pStyle w:val="StandardWeb"/>
      </w:pPr>
      <w:r>
        <w:t xml:space="preserve">Wie aber solche </w:t>
      </w:r>
      <w:proofErr w:type="spellStart"/>
      <w:r>
        <w:t>übungen</w:t>
      </w:r>
      <w:proofErr w:type="spellEnd"/>
      <w:r>
        <w:t xml:space="preserve"> anzustellen/ setze ich zu gottseliger und verständiger </w:t>
      </w:r>
      <w:proofErr w:type="spellStart"/>
      <w:r>
        <w:t>Professorum</w:t>
      </w:r>
      <w:proofErr w:type="spellEnd"/>
      <w:r>
        <w:t xml:space="preserve"> eignem befinden. </w:t>
      </w:r>
      <w:proofErr w:type="spellStart"/>
      <w:r>
        <w:t>solte</w:t>
      </w:r>
      <w:proofErr w:type="spellEnd"/>
      <w:r>
        <w:t xml:space="preserve"> ich </w:t>
      </w:r>
      <w:proofErr w:type="spellStart"/>
      <w:r>
        <w:t>erlaubnüß</w:t>
      </w:r>
      <w:proofErr w:type="spellEnd"/>
      <w:r>
        <w:t xml:space="preserve"> haben einen </w:t>
      </w:r>
      <w:proofErr w:type="spellStart"/>
      <w:r>
        <w:t>vorschlag</w:t>
      </w:r>
      <w:proofErr w:type="spellEnd"/>
      <w:r>
        <w:t xml:space="preserve"> zu thun/ so würde ich folgendes vor dienlich achten: Daß ein frommer </w:t>
      </w:r>
      <w:proofErr w:type="spellStart"/>
      <w:r>
        <w:t>Theologus</w:t>
      </w:r>
      <w:proofErr w:type="spellEnd"/>
      <w:r>
        <w:t xml:space="preserve"> die </w:t>
      </w:r>
      <w:proofErr w:type="spellStart"/>
      <w:r>
        <w:t>sache</w:t>
      </w:r>
      <w:proofErr w:type="spellEnd"/>
      <w:r>
        <w:t xml:space="preserve"> anfangs mit nicht gar vielen/ aber solchen unter der zahl seiner </w:t>
      </w:r>
      <w:proofErr w:type="spellStart"/>
      <w:r>
        <w:t>Auditorum</w:t>
      </w:r>
      <w:proofErr w:type="spellEnd"/>
      <w:r>
        <w:t xml:space="preserve">, </w:t>
      </w:r>
      <w:proofErr w:type="spellStart"/>
      <w:r>
        <w:t>anfienge</w:t>
      </w:r>
      <w:proofErr w:type="spellEnd"/>
      <w:r>
        <w:t xml:space="preserve">/ bey denen er bereits eine </w:t>
      </w:r>
      <w:proofErr w:type="spellStart"/>
      <w:r>
        <w:t>hertzliche</w:t>
      </w:r>
      <w:proofErr w:type="spellEnd"/>
      <w:r>
        <w:t xml:space="preserve"> </w:t>
      </w:r>
      <w:proofErr w:type="spellStart"/>
      <w:r>
        <w:t>begierde</w:t>
      </w:r>
      <w:proofErr w:type="spellEnd"/>
      <w:r>
        <w:t xml:space="preserve">/ rechtschaffene Christen zu seyn/ </w:t>
      </w:r>
      <w:proofErr w:type="spellStart"/>
      <w:r>
        <w:t>bemerckte</w:t>
      </w:r>
      <w:proofErr w:type="spellEnd"/>
      <w:r>
        <w:t xml:space="preserve">/ und also mit ihnen das N. Testament vornehme zu </w:t>
      </w:r>
      <w:proofErr w:type="spellStart"/>
      <w:r>
        <w:t>tractiren</w:t>
      </w:r>
      <w:proofErr w:type="spellEnd"/>
      <w:r>
        <w:t xml:space="preserve">/ daß sie </w:t>
      </w:r>
      <w:proofErr w:type="spellStart"/>
      <w:r>
        <w:t>ohngesucht</w:t>
      </w:r>
      <w:proofErr w:type="spellEnd"/>
      <w:r>
        <w:t xml:space="preserve"> einiges/ so zu der Erudition gehört/ allein </w:t>
      </w:r>
      <w:proofErr w:type="spellStart"/>
      <w:r>
        <w:t>darauff</w:t>
      </w:r>
      <w:proofErr w:type="spellEnd"/>
      <w:r>
        <w:t xml:space="preserve"> acht geben/ was zu ihrer </w:t>
      </w:r>
      <w:proofErr w:type="spellStart"/>
      <w:r>
        <w:t>erbauung</w:t>
      </w:r>
      <w:proofErr w:type="spellEnd"/>
      <w:r>
        <w:t xml:space="preserve"> </w:t>
      </w:r>
      <w:proofErr w:type="spellStart"/>
      <w:r>
        <w:t>diensam</w:t>
      </w:r>
      <w:proofErr w:type="spellEnd"/>
      <w:r>
        <w:t xml:space="preserve">: Und zwar/ daß sie </w:t>
      </w:r>
      <w:proofErr w:type="spellStart"/>
      <w:r>
        <w:t>selbsten</w:t>
      </w:r>
      <w:proofErr w:type="spellEnd"/>
      <w:r>
        <w:t xml:space="preserve"> die </w:t>
      </w:r>
      <w:proofErr w:type="spellStart"/>
      <w:r>
        <w:t>erlaubnüß</w:t>
      </w:r>
      <w:proofErr w:type="spellEnd"/>
      <w:r>
        <w:t xml:space="preserve"> haben/ jeglicher </w:t>
      </w:r>
      <w:proofErr w:type="spellStart"/>
      <w:r>
        <w:t>jedesmahl</w:t>
      </w:r>
      <w:proofErr w:type="spellEnd"/>
      <w:r>
        <w:t xml:space="preserve"> zu sagen/ was ihm von jeglichem </w:t>
      </w:r>
      <w:proofErr w:type="spellStart"/>
      <w:r>
        <w:t>versicul</w:t>
      </w:r>
      <w:proofErr w:type="spellEnd"/>
      <w:r>
        <w:t xml:space="preserve"> deuchtet/ und wie er denselben zu eignem und anderer gebrauch anzuwenden finde/ da der Professor als </w:t>
      </w:r>
      <w:proofErr w:type="spellStart"/>
      <w:r>
        <w:t>Director</w:t>
      </w:r>
      <w:proofErr w:type="spellEnd"/>
      <w:r>
        <w:t xml:space="preserve"> was </w:t>
      </w:r>
      <w:proofErr w:type="spellStart"/>
      <w:r>
        <w:t>wol</w:t>
      </w:r>
      <w:proofErr w:type="spellEnd"/>
      <w:r>
        <w:t xml:space="preserve"> beobachtet/ mehr </w:t>
      </w:r>
      <w:proofErr w:type="spellStart"/>
      <w:r>
        <w:t>bekräfftigen</w:t>
      </w:r>
      <w:proofErr w:type="spellEnd"/>
      <w:r>
        <w:t xml:space="preserve">/ wann er aber von dem rechten zweck sie abzuweichen </w:t>
      </w:r>
      <w:proofErr w:type="spellStart"/>
      <w:r>
        <w:t>sihet</w:t>
      </w:r>
      <w:proofErr w:type="spellEnd"/>
      <w:r>
        <w:t xml:space="preserve">/ denselben freundlich und </w:t>
      </w:r>
      <w:proofErr w:type="spellStart"/>
      <w:r>
        <w:t>klärlich</w:t>
      </w:r>
      <w:proofErr w:type="spellEnd"/>
      <w:r>
        <w:t xml:space="preserve"> </w:t>
      </w:r>
      <w:proofErr w:type="spellStart"/>
      <w:r>
        <w:t>auß</w:t>
      </w:r>
      <w:proofErr w:type="spellEnd"/>
      <w:r>
        <w:t xml:space="preserve"> dem Text zeigen/ und in was </w:t>
      </w:r>
      <w:proofErr w:type="spellStart"/>
      <w:r>
        <w:t>gelegenheit</w:t>
      </w:r>
      <w:proofErr w:type="spellEnd"/>
      <w:r>
        <w:t xml:space="preserve"> diese oder jene Regel in die </w:t>
      </w:r>
      <w:proofErr w:type="spellStart"/>
      <w:r>
        <w:t>übung</w:t>
      </w:r>
      <w:proofErr w:type="spellEnd"/>
      <w:r>
        <w:t xml:space="preserve"> zu bringen/ weisen würde. </w:t>
      </w:r>
      <w:proofErr w:type="spellStart"/>
      <w:r>
        <w:t>Dabey</w:t>
      </w:r>
      <w:proofErr w:type="spellEnd"/>
      <w:r>
        <w:t xml:space="preserve"> dann solche </w:t>
      </w:r>
      <w:proofErr w:type="spellStart"/>
      <w:r>
        <w:t>verträulichkeit</w:t>
      </w:r>
      <w:proofErr w:type="spellEnd"/>
      <w:r>
        <w:t xml:space="preserve"> und freundschafft unter den </w:t>
      </w:r>
      <w:proofErr w:type="spellStart"/>
      <w:r>
        <w:t>Commilitonibus</w:t>
      </w:r>
      <w:proofErr w:type="spellEnd"/>
      <w:r>
        <w:t xml:space="preserve"> </w:t>
      </w:r>
      <w:proofErr w:type="spellStart"/>
      <w:r>
        <w:t>gestifftet</w:t>
      </w:r>
      <w:proofErr w:type="spellEnd"/>
      <w:r>
        <w:t xml:space="preserve"> werden möchte/ daß sie nicht nur allein einander zu </w:t>
      </w:r>
      <w:proofErr w:type="spellStart"/>
      <w:r>
        <w:t>übung</w:t>
      </w:r>
      <w:proofErr w:type="spellEnd"/>
      <w:r>
        <w:t xml:space="preserve"> dessen/ was sie </w:t>
      </w:r>
      <w:proofErr w:type="spellStart"/>
      <w:r>
        <w:t>höreten</w:t>
      </w:r>
      <w:proofErr w:type="spellEnd"/>
      <w:r>
        <w:t xml:space="preserve">/ </w:t>
      </w:r>
      <w:proofErr w:type="spellStart"/>
      <w:r>
        <w:t>vermahneten</w:t>
      </w:r>
      <w:proofErr w:type="spellEnd"/>
      <w:r>
        <w:t xml:space="preserve">/ sondern jeglicher bey sich </w:t>
      </w:r>
      <w:proofErr w:type="spellStart"/>
      <w:r>
        <w:t>forscheten</w:t>
      </w:r>
      <w:proofErr w:type="spellEnd"/>
      <w:r>
        <w:t xml:space="preserve">/ wo sie solche Regeln </w:t>
      </w:r>
      <w:proofErr w:type="spellStart"/>
      <w:r>
        <w:t>bißher</w:t>
      </w:r>
      <w:proofErr w:type="spellEnd"/>
      <w:r>
        <w:t xml:space="preserve"> möchten nicht beobachtet haben/ und </w:t>
      </w:r>
      <w:proofErr w:type="spellStart"/>
      <w:r>
        <w:t>nachmal</w:t>
      </w:r>
      <w:proofErr w:type="spellEnd"/>
      <w:r>
        <w:t xml:space="preserve"> so bald trachteten/ solche ins </w:t>
      </w:r>
      <w:proofErr w:type="spellStart"/>
      <w:r>
        <w:t>werck</w:t>
      </w:r>
      <w:proofErr w:type="spellEnd"/>
      <w:r>
        <w:t xml:space="preserve"> zu setzen/ auch sich unter einander beredeten/ </w:t>
      </w:r>
      <w:proofErr w:type="spellStart"/>
      <w:r>
        <w:t>auff</w:t>
      </w:r>
      <w:proofErr w:type="spellEnd"/>
      <w:r>
        <w:t xml:space="preserve"> einander zu sehen/ wie je ein und anderer sich darzu schicken würde/ mit darzu gehöriger brüderlicher </w:t>
      </w:r>
      <w:proofErr w:type="spellStart"/>
      <w:r>
        <w:t>erinnerung</w:t>
      </w:r>
      <w:proofErr w:type="spellEnd"/>
      <w:r>
        <w:t xml:space="preserve">: Ja </w:t>
      </w:r>
      <w:proofErr w:type="spellStart"/>
      <w:r>
        <w:t>wol</w:t>
      </w:r>
      <w:proofErr w:type="spellEnd"/>
      <w:r>
        <w:t xml:space="preserve"> einander selbst und ihrem </w:t>
      </w:r>
      <w:proofErr w:type="spellStart"/>
      <w:r>
        <w:t>Professori</w:t>
      </w:r>
      <w:proofErr w:type="spellEnd"/>
      <w:r>
        <w:t xml:space="preserve"> </w:t>
      </w:r>
      <w:proofErr w:type="spellStart"/>
      <w:r>
        <w:t>rechenschaft</w:t>
      </w:r>
      <w:proofErr w:type="spellEnd"/>
      <w:r>
        <w:t xml:space="preserve"> zu geben/ wie sie in dieser oder jener </w:t>
      </w:r>
      <w:proofErr w:type="spellStart"/>
      <w:r>
        <w:t>gelegenheit</w:t>
      </w:r>
      <w:proofErr w:type="spellEnd"/>
      <w:r>
        <w:t xml:space="preserve"> sich den vorgegeben Regeln gemäß bezeuget: da dann in solcher vertraulicher </w:t>
      </w:r>
      <w:proofErr w:type="spellStart"/>
      <w:r>
        <w:t>Conferenz</w:t>
      </w:r>
      <w:proofErr w:type="spellEnd"/>
      <w:r>
        <w:t xml:space="preserve">, wo jede </w:t>
      </w:r>
      <w:proofErr w:type="spellStart"/>
      <w:r>
        <w:t>sache</w:t>
      </w:r>
      <w:proofErr w:type="spellEnd"/>
      <w:r>
        <w:t xml:space="preserve">/ was sie angehet (dann sie sich gleich zu </w:t>
      </w:r>
      <w:proofErr w:type="spellStart"/>
      <w:r>
        <w:t>gewehnen</w:t>
      </w:r>
      <w:proofErr w:type="spellEnd"/>
      <w:r>
        <w:t xml:space="preserve">/ von andern nicht </w:t>
      </w:r>
      <w:proofErr w:type="spellStart"/>
      <w:r>
        <w:t>vermessenlich</w:t>
      </w:r>
      <w:proofErr w:type="spellEnd"/>
      <w:r>
        <w:t xml:space="preserve"> zu </w:t>
      </w:r>
      <w:proofErr w:type="spellStart"/>
      <w:r>
        <w:t>urtheilen</w:t>
      </w:r>
      <w:proofErr w:type="spellEnd"/>
      <w:r>
        <w:t xml:space="preserve">/ oder einen </w:t>
      </w:r>
      <w:proofErr w:type="spellStart"/>
      <w:r>
        <w:t>frembden</w:t>
      </w:r>
      <w:proofErr w:type="spellEnd"/>
      <w:r>
        <w:t xml:space="preserve"> </w:t>
      </w:r>
      <w:proofErr w:type="spellStart"/>
      <w:r>
        <w:t>knecht</w:t>
      </w:r>
      <w:proofErr w:type="spellEnd"/>
      <w:r>
        <w:t xml:space="preserve"> zurichten) nach Gottes Wort </w:t>
      </w:r>
      <w:proofErr w:type="spellStart"/>
      <w:r>
        <w:t>examiniret</w:t>
      </w:r>
      <w:proofErr w:type="spellEnd"/>
      <w:r>
        <w:t xml:space="preserve"> wird/ sich bald zeiget/ wie weit man </w:t>
      </w:r>
      <w:proofErr w:type="spellStart"/>
      <w:r>
        <w:t>proficiret</w:t>
      </w:r>
      <w:proofErr w:type="spellEnd"/>
      <w:r>
        <w:t xml:space="preserve">/ und wo noch vornehmlich zu </w:t>
      </w:r>
      <w:proofErr w:type="spellStart"/>
      <w:r>
        <w:t>helffen</w:t>
      </w:r>
      <w:proofErr w:type="spellEnd"/>
      <w:r>
        <w:t xml:space="preserve"> </w:t>
      </w:r>
      <w:proofErr w:type="spellStart"/>
      <w:r>
        <w:t>seye</w:t>
      </w:r>
      <w:proofErr w:type="spellEnd"/>
      <w:r>
        <w:t xml:space="preserve">. Es würde aber der Professor keine andere Meisterschafft über das ihm anvertrauende gewissen </w:t>
      </w:r>
      <w:proofErr w:type="spellStart"/>
      <w:r>
        <w:t>arrogiren</w:t>
      </w:r>
      <w:proofErr w:type="spellEnd"/>
      <w:r>
        <w:t xml:space="preserve">/ als daß er als ein geübterer ihnen </w:t>
      </w:r>
      <w:proofErr w:type="spellStart"/>
      <w:r>
        <w:t>auß</w:t>
      </w:r>
      <w:proofErr w:type="spellEnd"/>
      <w:r>
        <w:t xml:space="preserve"> unsers einigen Meisters Wort/ das </w:t>
      </w:r>
      <w:proofErr w:type="spellStart"/>
      <w:r>
        <w:t>jenige</w:t>
      </w:r>
      <w:proofErr w:type="spellEnd"/>
      <w:r>
        <w:t xml:space="preserve"> zeigte/ was er von jeglichem fall halte/ und je mehr und mehr/ als sie selbst </w:t>
      </w:r>
      <w:proofErr w:type="spellStart"/>
      <w:r>
        <w:t>geübet</w:t>
      </w:r>
      <w:proofErr w:type="spellEnd"/>
      <w:r>
        <w:t xml:space="preserve"> werden/ mit ihnen collegialiter von allem schlösse. </w:t>
      </w:r>
    </w:p>
    <w:p w14:paraId="6027C04E" w14:textId="77777777" w:rsidR="00F30817" w:rsidRDefault="00F30817" w:rsidP="00F30817">
      <w:pPr>
        <w:pStyle w:val="StandardWeb"/>
      </w:pPr>
      <w:r>
        <w:t xml:space="preserve">Wo solches eine weil mit </w:t>
      </w:r>
      <w:proofErr w:type="spellStart"/>
      <w:r>
        <w:t>hertzlicher</w:t>
      </w:r>
      <w:proofErr w:type="spellEnd"/>
      <w:r>
        <w:t xml:space="preserve"> und </w:t>
      </w:r>
      <w:proofErr w:type="spellStart"/>
      <w:r>
        <w:t>eifferiger</w:t>
      </w:r>
      <w:proofErr w:type="spellEnd"/>
      <w:r>
        <w:t xml:space="preserve"> </w:t>
      </w:r>
      <w:proofErr w:type="spellStart"/>
      <w:r>
        <w:t>anruffung</w:t>
      </w:r>
      <w:proofErr w:type="spellEnd"/>
      <w:r>
        <w:t xml:space="preserve"> Gottes </w:t>
      </w:r>
      <w:proofErr w:type="spellStart"/>
      <w:r>
        <w:t>continuiret</w:t>
      </w:r>
      <w:proofErr w:type="spellEnd"/>
      <w:r>
        <w:t xml:space="preserve"> würde/ auch sonderlich jeder/ vornehmlich wo er zu dem H. Abendmahl sich schicken </w:t>
      </w:r>
      <w:proofErr w:type="spellStart"/>
      <w:r>
        <w:t>wolte</w:t>
      </w:r>
      <w:proofErr w:type="spellEnd"/>
      <w:r>
        <w:t xml:space="preserve">/ den zustand seines </w:t>
      </w:r>
      <w:proofErr w:type="spellStart"/>
      <w:r>
        <w:t>gewissens</w:t>
      </w:r>
      <w:proofErr w:type="spellEnd"/>
      <w:r>
        <w:t xml:space="preserve"> dem </w:t>
      </w:r>
      <w:proofErr w:type="spellStart"/>
      <w:r>
        <w:t>gesampten</w:t>
      </w:r>
      <w:proofErr w:type="spellEnd"/>
      <w:r>
        <w:t xml:space="preserve"> Collegio </w:t>
      </w:r>
      <w:proofErr w:type="spellStart"/>
      <w:r>
        <w:t>vorstellete</w:t>
      </w:r>
      <w:proofErr w:type="spellEnd"/>
      <w:r>
        <w:t xml:space="preserve">/ und </w:t>
      </w:r>
      <w:proofErr w:type="spellStart"/>
      <w:r>
        <w:t>allemahl</w:t>
      </w:r>
      <w:proofErr w:type="spellEnd"/>
      <w:r>
        <w:t xml:space="preserve"> dessen </w:t>
      </w:r>
      <w:proofErr w:type="spellStart"/>
      <w:r>
        <w:t>rath</w:t>
      </w:r>
      <w:proofErr w:type="spellEnd"/>
      <w:r>
        <w:t xml:space="preserve"> </w:t>
      </w:r>
      <w:proofErr w:type="spellStart"/>
      <w:r>
        <w:t>folgete</w:t>
      </w:r>
      <w:proofErr w:type="spellEnd"/>
      <w:r>
        <w:t xml:space="preserve">/ </w:t>
      </w:r>
      <w:proofErr w:type="spellStart"/>
      <w:r>
        <w:t>wolte</w:t>
      </w:r>
      <w:proofErr w:type="spellEnd"/>
      <w:r>
        <w:t xml:space="preserve"> Ich nicht </w:t>
      </w:r>
      <w:proofErr w:type="spellStart"/>
      <w:r>
        <w:t>zweiffeln</w:t>
      </w:r>
      <w:proofErr w:type="spellEnd"/>
      <w:r>
        <w:t xml:space="preserve">/ es </w:t>
      </w:r>
      <w:proofErr w:type="spellStart"/>
      <w:r>
        <w:t>solten</w:t>
      </w:r>
      <w:proofErr w:type="spellEnd"/>
      <w:r>
        <w:t xml:space="preserve"> in </w:t>
      </w:r>
      <w:proofErr w:type="spellStart"/>
      <w:r>
        <w:t>kurtzer</w:t>
      </w:r>
      <w:proofErr w:type="spellEnd"/>
      <w:r>
        <w:t xml:space="preserve"> zeit herrliche </w:t>
      </w:r>
      <w:proofErr w:type="spellStart"/>
      <w:r>
        <w:t>Profectus</w:t>
      </w:r>
      <w:proofErr w:type="spellEnd"/>
      <w:r>
        <w:t xml:space="preserve"> in der Gottseligkeit folgen: so dann wo es </w:t>
      </w:r>
      <w:proofErr w:type="spellStart"/>
      <w:r>
        <w:t>einmahl</w:t>
      </w:r>
      <w:proofErr w:type="spellEnd"/>
      <w:r>
        <w:t xml:space="preserve"> recht angefangen/ immer mehrere mit nutzen darzu gezogen/ und endlich solche </w:t>
      </w:r>
      <w:proofErr w:type="spellStart"/>
      <w:r>
        <w:t>leute</w:t>
      </w:r>
      <w:proofErr w:type="spellEnd"/>
      <w:r>
        <w:t xml:space="preserve"> </w:t>
      </w:r>
      <w:proofErr w:type="spellStart"/>
      <w:r>
        <w:t>auß</w:t>
      </w:r>
      <w:proofErr w:type="spellEnd"/>
      <w:r>
        <w:t xml:space="preserve"> ihnen werden können/ welche rechtschaffene Christen würden/ ehe sie in das </w:t>
      </w:r>
      <w:proofErr w:type="spellStart"/>
      <w:r>
        <w:t>Ampt</w:t>
      </w:r>
      <w:proofErr w:type="spellEnd"/>
      <w:r>
        <w:t xml:space="preserve"> </w:t>
      </w:r>
      <w:proofErr w:type="spellStart"/>
      <w:r>
        <w:t>tretten</w:t>
      </w:r>
      <w:proofErr w:type="spellEnd"/>
      <w:r>
        <w:t xml:space="preserve">/ da sie andere darzu machen sollen/ und also die sich eher </w:t>
      </w:r>
      <w:proofErr w:type="spellStart"/>
      <w:r>
        <w:t>befleissen</w:t>
      </w:r>
      <w:proofErr w:type="spellEnd"/>
      <w:r>
        <w:t xml:space="preserve"> zu thun als zu lehren: so die rechte </w:t>
      </w:r>
      <w:proofErr w:type="spellStart"/>
      <w:r>
        <w:t>art</w:t>
      </w:r>
      <w:proofErr w:type="spellEnd"/>
      <w:r>
        <w:t xml:space="preserve"> ist der wahren Lehrer in der </w:t>
      </w:r>
      <w:proofErr w:type="spellStart"/>
      <w:r>
        <w:t>schul</w:t>
      </w:r>
      <w:proofErr w:type="spellEnd"/>
      <w:r>
        <w:t xml:space="preserve"> unsers </w:t>
      </w:r>
      <w:proofErr w:type="spellStart"/>
      <w:r>
        <w:t>Heylandes</w:t>
      </w:r>
      <w:proofErr w:type="spellEnd"/>
      <w:r>
        <w:t xml:space="preserve">/ wie solches mein </w:t>
      </w:r>
      <w:proofErr w:type="spellStart"/>
      <w:r>
        <w:t>hochwerther</w:t>
      </w:r>
      <w:proofErr w:type="spellEnd"/>
      <w:r>
        <w:t xml:space="preserve"> Freund und in dem Herrn </w:t>
      </w:r>
      <w:proofErr w:type="spellStart"/>
      <w:r>
        <w:t>geliebtester</w:t>
      </w:r>
      <w:proofErr w:type="spellEnd"/>
      <w:r>
        <w:t xml:space="preserve"> Bruder/ welcher den schaden Joseph </w:t>
      </w:r>
      <w:r>
        <w:lastRenderedPageBreak/>
        <w:t xml:space="preserve">ihm </w:t>
      </w:r>
      <w:proofErr w:type="spellStart"/>
      <w:r>
        <w:t>wol</w:t>
      </w:r>
      <w:proofErr w:type="spellEnd"/>
      <w:r>
        <w:t xml:space="preserve"> inniglich zu </w:t>
      </w:r>
      <w:proofErr w:type="spellStart"/>
      <w:r>
        <w:t>hertzen</w:t>
      </w:r>
      <w:proofErr w:type="spellEnd"/>
      <w:r>
        <w:t xml:space="preserve"> zeucht/ Herr Gottlieb </w:t>
      </w:r>
      <w:proofErr w:type="spellStart"/>
      <w:r>
        <w:t>spitzel</w:t>
      </w:r>
      <w:proofErr w:type="spellEnd"/>
      <w:r>
        <w:t xml:space="preserve">/ in seiner </w:t>
      </w:r>
      <w:proofErr w:type="spellStart"/>
      <w:r>
        <w:t>Veteri</w:t>
      </w:r>
      <w:proofErr w:type="spellEnd"/>
      <w:r>
        <w:t xml:space="preserve"> Academia Jesu Christi, mit so lieben und würdigen </w:t>
      </w:r>
      <w:proofErr w:type="spellStart"/>
      <w:r>
        <w:t>Exemplis</w:t>
      </w:r>
      <w:proofErr w:type="spellEnd"/>
      <w:r>
        <w:t xml:space="preserve"> vorstellet. Dessen </w:t>
      </w:r>
      <w:proofErr w:type="spellStart"/>
      <w:r>
        <w:t>pius</w:t>
      </w:r>
      <w:proofErr w:type="spellEnd"/>
      <w:r>
        <w:t xml:space="preserve"> </w:t>
      </w:r>
      <w:proofErr w:type="spellStart"/>
      <w:r>
        <w:t>literati</w:t>
      </w:r>
      <w:proofErr w:type="spellEnd"/>
      <w:r>
        <w:t xml:space="preserve"> hominis </w:t>
      </w:r>
      <w:proofErr w:type="spellStart"/>
      <w:r>
        <w:t>secessus</w:t>
      </w:r>
      <w:proofErr w:type="spellEnd"/>
      <w:r>
        <w:t xml:space="preserve"> </w:t>
      </w:r>
      <w:proofErr w:type="spellStart"/>
      <w:r>
        <w:t>seu</w:t>
      </w:r>
      <w:proofErr w:type="spellEnd"/>
      <w:r>
        <w:t xml:space="preserve"> à </w:t>
      </w:r>
      <w:proofErr w:type="spellStart"/>
      <w:r>
        <w:t>profanae</w:t>
      </w:r>
      <w:proofErr w:type="spellEnd"/>
      <w:r>
        <w:t xml:space="preserve"> </w:t>
      </w:r>
      <w:proofErr w:type="spellStart"/>
      <w:r>
        <w:t>doctrinae</w:t>
      </w:r>
      <w:proofErr w:type="spellEnd"/>
      <w:r>
        <w:t xml:space="preserve"> </w:t>
      </w:r>
      <w:proofErr w:type="spellStart"/>
      <w:r>
        <w:t>vanitate</w:t>
      </w:r>
      <w:proofErr w:type="spellEnd"/>
      <w:r>
        <w:t xml:space="preserve"> ad </w:t>
      </w:r>
      <w:proofErr w:type="spellStart"/>
      <w:r>
        <w:t>sinceram</w:t>
      </w:r>
      <w:proofErr w:type="spellEnd"/>
      <w:r>
        <w:t xml:space="preserve"> </w:t>
      </w:r>
      <w:proofErr w:type="spellStart"/>
      <w:r>
        <w:t>pietatem</w:t>
      </w:r>
      <w:proofErr w:type="spellEnd"/>
      <w:r>
        <w:t xml:space="preserve"> </w:t>
      </w:r>
      <w:proofErr w:type="spellStart"/>
      <w:r>
        <w:t>manuductio</w:t>
      </w:r>
      <w:proofErr w:type="spellEnd"/>
      <w:r>
        <w:t xml:space="preserve">, auch ein über </w:t>
      </w:r>
      <w:proofErr w:type="spellStart"/>
      <w:r>
        <w:t>allemassen</w:t>
      </w:r>
      <w:proofErr w:type="spellEnd"/>
      <w:r>
        <w:t xml:space="preserve"> nützliches </w:t>
      </w:r>
      <w:proofErr w:type="spellStart"/>
      <w:r>
        <w:t>werck</w:t>
      </w:r>
      <w:proofErr w:type="spellEnd"/>
      <w:r>
        <w:t xml:space="preserve">/ sehr vielen </w:t>
      </w:r>
      <w:proofErr w:type="spellStart"/>
      <w:r>
        <w:t>vorschub</w:t>
      </w:r>
      <w:proofErr w:type="spellEnd"/>
      <w:r>
        <w:t xml:space="preserve"> und </w:t>
      </w:r>
      <w:proofErr w:type="spellStart"/>
      <w:r>
        <w:t>liecht</w:t>
      </w:r>
      <w:proofErr w:type="spellEnd"/>
      <w:r>
        <w:t xml:space="preserve"> zu dem vorhaben/ gottselige Theologos zu machen/ geben </w:t>
      </w:r>
      <w:proofErr w:type="spellStart"/>
      <w:r>
        <w:t>kan</w:t>
      </w:r>
      <w:proofErr w:type="spellEnd"/>
      <w:r>
        <w:t xml:space="preserve">/ auch von denen zu dem rechten zweck sich schickenden </w:t>
      </w:r>
      <w:proofErr w:type="spellStart"/>
      <w:r>
        <w:t>studiosis</w:t>
      </w:r>
      <w:proofErr w:type="spellEnd"/>
      <w:r>
        <w:t xml:space="preserve"> allen </w:t>
      </w:r>
      <w:proofErr w:type="spellStart"/>
      <w:r>
        <w:t>billich</w:t>
      </w:r>
      <w:proofErr w:type="spellEnd"/>
      <w:r>
        <w:t xml:space="preserve"> gelesen werden </w:t>
      </w:r>
      <w:proofErr w:type="spellStart"/>
      <w:r>
        <w:t>kan</w:t>
      </w:r>
      <w:proofErr w:type="spellEnd"/>
      <w:r>
        <w:t xml:space="preserve">. </w:t>
      </w:r>
    </w:p>
    <w:p w14:paraId="70095111" w14:textId="77777777" w:rsidR="00F30817" w:rsidRDefault="00F30817" w:rsidP="00F30817">
      <w:pPr>
        <w:pStyle w:val="StandardWeb"/>
      </w:pPr>
      <w:r>
        <w:t xml:space="preserve">Neben diesem zu ihrem eigenen Christenthum dienlichen </w:t>
      </w:r>
      <w:proofErr w:type="spellStart"/>
      <w:r>
        <w:t>Exercitiis</w:t>
      </w:r>
      <w:proofErr w:type="spellEnd"/>
      <w:r>
        <w:t xml:space="preserve">, </w:t>
      </w:r>
      <w:proofErr w:type="spellStart"/>
      <w:r>
        <w:t>solte</w:t>
      </w:r>
      <w:proofErr w:type="spellEnd"/>
      <w:r>
        <w:t xml:space="preserve"> auch </w:t>
      </w:r>
      <w:proofErr w:type="spellStart"/>
      <w:r>
        <w:t>wol</w:t>
      </w:r>
      <w:proofErr w:type="spellEnd"/>
      <w:r>
        <w:t xml:space="preserve"> nützlich seyn/ wo ihnen von ihren </w:t>
      </w:r>
      <w:proofErr w:type="spellStart"/>
      <w:r>
        <w:t>Praeceptoribus</w:t>
      </w:r>
      <w:proofErr w:type="spellEnd"/>
      <w:r>
        <w:t xml:space="preserve"> </w:t>
      </w:r>
      <w:proofErr w:type="spellStart"/>
      <w:r>
        <w:t>gelegenheit</w:t>
      </w:r>
      <w:proofErr w:type="spellEnd"/>
      <w:r>
        <w:t xml:space="preserve"> gemacht würde/ zu einigen </w:t>
      </w:r>
      <w:proofErr w:type="spellStart"/>
      <w:r>
        <w:t>vorübungen</w:t>
      </w:r>
      <w:proofErr w:type="spellEnd"/>
      <w:r>
        <w:t xml:space="preserve"> der dinge/ damit sie in ihrem </w:t>
      </w:r>
      <w:proofErr w:type="spellStart"/>
      <w:r>
        <w:t>ampt</w:t>
      </w:r>
      <w:proofErr w:type="spellEnd"/>
      <w:r>
        <w:t xml:space="preserve"> </w:t>
      </w:r>
      <w:proofErr w:type="spellStart"/>
      <w:r>
        <w:t>dermahl</w:t>
      </w:r>
      <w:proofErr w:type="spellEnd"/>
      <w:r>
        <w:t xml:space="preserve"> eins </w:t>
      </w:r>
      <w:proofErr w:type="spellStart"/>
      <w:r>
        <w:t>umbzugehen</w:t>
      </w:r>
      <w:proofErr w:type="spellEnd"/>
      <w:r>
        <w:t xml:space="preserve"> haben werden: Zuweilen einige unwissende zu unterrichten </w:t>
      </w:r>
      <w:proofErr w:type="spellStart"/>
      <w:r>
        <w:t>krancke</w:t>
      </w:r>
      <w:proofErr w:type="spellEnd"/>
      <w:r>
        <w:t xml:space="preserve"> zu trösten/ und dergleichen; Vornehmlich aber in den Predigten sich also zu üben/ daß ihnen bald gezeigt werde/ wie sie alles in solchen Predigten zu der </w:t>
      </w:r>
      <w:proofErr w:type="spellStart"/>
      <w:r>
        <w:t>erbauung</w:t>
      </w:r>
      <w:proofErr w:type="spellEnd"/>
      <w:r>
        <w:t xml:space="preserve"> einzurichten. Wie Ich dann </w:t>
      </w:r>
      <w:proofErr w:type="spellStart"/>
      <w:r>
        <w:t>jetzo</w:t>
      </w:r>
      <w:proofErr w:type="spellEnd"/>
      <w:r>
        <w:t xml:space="preserve"> noch dieses vor das 6. mittel anhänge/ wodurch der Christlichen Kirchen zu besserem stand </w:t>
      </w:r>
      <w:proofErr w:type="spellStart"/>
      <w:r>
        <w:t>geholffen</w:t>
      </w:r>
      <w:proofErr w:type="spellEnd"/>
      <w:r>
        <w:t xml:space="preserve"> werden möchte/ wo </w:t>
      </w:r>
      <w:proofErr w:type="spellStart"/>
      <w:r>
        <w:t>nehmlich</w:t>
      </w:r>
      <w:proofErr w:type="spellEnd"/>
      <w:r>
        <w:t xml:space="preserve"> die Predigten auch also von allen eingerichtet würden/ daß der zweck </w:t>
      </w:r>
      <w:proofErr w:type="spellStart"/>
      <w:r>
        <w:t>deroselben</w:t>
      </w:r>
      <w:proofErr w:type="spellEnd"/>
      <w:r>
        <w:t xml:space="preserve">/ </w:t>
      </w:r>
      <w:proofErr w:type="spellStart"/>
      <w:r>
        <w:t>nehmlich</w:t>
      </w:r>
      <w:proofErr w:type="spellEnd"/>
      <w:r>
        <w:t xml:space="preserve"> glaube und dessen </w:t>
      </w:r>
      <w:proofErr w:type="spellStart"/>
      <w:r>
        <w:t>früchten</w:t>
      </w:r>
      <w:proofErr w:type="spellEnd"/>
      <w:r>
        <w:t xml:space="preserve">/ bey den </w:t>
      </w:r>
      <w:proofErr w:type="spellStart"/>
      <w:r>
        <w:t>zuhörern</w:t>
      </w:r>
      <w:proofErr w:type="spellEnd"/>
      <w:r>
        <w:t xml:space="preserve"> </w:t>
      </w:r>
      <w:proofErr w:type="spellStart"/>
      <w:r>
        <w:t>bestmüglichst</w:t>
      </w:r>
      <w:proofErr w:type="spellEnd"/>
      <w:r>
        <w:t xml:space="preserve"> befördert werden. Es ist zwar </w:t>
      </w:r>
      <w:proofErr w:type="spellStart"/>
      <w:r>
        <w:t>freylich</w:t>
      </w:r>
      <w:proofErr w:type="spellEnd"/>
      <w:r>
        <w:t xml:space="preserve"> an dem/ daß wenig Ort unserer Religion seyn werden/ da </w:t>
      </w:r>
      <w:proofErr w:type="spellStart"/>
      <w:r>
        <w:t>mangel</w:t>
      </w:r>
      <w:proofErr w:type="spellEnd"/>
      <w:r>
        <w:t xml:space="preserve"> </w:t>
      </w:r>
      <w:proofErr w:type="spellStart"/>
      <w:r>
        <w:t>solte</w:t>
      </w:r>
      <w:proofErr w:type="spellEnd"/>
      <w:r>
        <w:t xml:space="preserve"> seyn/ daß nicht </w:t>
      </w:r>
      <w:proofErr w:type="spellStart"/>
      <w:r>
        <w:t>gnug</w:t>
      </w:r>
      <w:proofErr w:type="spellEnd"/>
      <w:r>
        <w:t xml:space="preserve"> Predigten gehalten würden. Aber viel gottselige </w:t>
      </w:r>
      <w:proofErr w:type="spellStart"/>
      <w:r>
        <w:t>gemüther</w:t>
      </w:r>
      <w:proofErr w:type="spellEnd"/>
      <w:r>
        <w:t xml:space="preserve"> finden </w:t>
      </w:r>
      <w:proofErr w:type="spellStart"/>
      <w:r>
        <w:t>gleichwol</w:t>
      </w:r>
      <w:proofErr w:type="spellEnd"/>
      <w:r>
        <w:t xml:space="preserve"> nicht wenig </w:t>
      </w:r>
      <w:proofErr w:type="spellStart"/>
      <w:r>
        <w:t>mangel</w:t>
      </w:r>
      <w:proofErr w:type="spellEnd"/>
      <w:r>
        <w:t xml:space="preserve"> an vielen Predigten. indem es solche Prediger gibt/ welche </w:t>
      </w:r>
      <w:proofErr w:type="spellStart"/>
      <w:r>
        <w:t>öffters</w:t>
      </w:r>
      <w:proofErr w:type="spellEnd"/>
      <w:r>
        <w:t xml:space="preserve"> ihre meiste Predigen mit dergleichen dingen zubringen/ damit sie sich vor gelehrte </w:t>
      </w:r>
      <w:proofErr w:type="spellStart"/>
      <w:r>
        <w:t>leute</w:t>
      </w:r>
      <w:proofErr w:type="spellEnd"/>
      <w:r>
        <w:t xml:space="preserve"> darstellen/ </w:t>
      </w:r>
      <w:proofErr w:type="spellStart"/>
      <w:r>
        <w:t>obs</w:t>
      </w:r>
      <w:proofErr w:type="spellEnd"/>
      <w:r>
        <w:t xml:space="preserve"> </w:t>
      </w:r>
      <w:proofErr w:type="spellStart"/>
      <w:r>
        <w:t>wol</w:t>
      </w:r>
      <w:proofErr w:type="spellEnd"/>
      <w:r>
        <w:t xml:space="preserve"> die Zuhörer nicht verstehen: Da müssen </w:t>
      </w:r>
      <w:proofErr w:type="spellStart"/>
      <w:r>
        <w:t>offt</w:t>
      </w:r>
      <w:proofErr w:type="spellEnd"/>
      <w:r>
        <w:t xml:space="preserve"> viele </w:t>
      </w:r>
      <w:proofErr w:type="spellStart"/>
      <w:r>
        <w:t>frembde</w:t>
      </w:r>
      <w:proofErr w:type="spellEnd"/>
      <w:r>
        <w:t xml:space="preserve"> sprachen </w:t>
      </w:r>
      <w:proofErr w:type="spellStart"/>
      <w:r>
        <w:t>herbey</w:t>
      </w:r>
      <w:proofErr w:type="spellEnd"/>
      <w:r>
        <w:t xml:space="preserve">/ da etwa nicht ein einiger in der Kirchen ein </w:t>
      </w:r>
      <w:proofErr w:type="spellStart"/>
      <w:r>
        <w:t>wort</w:t>
      </w:r>
      <w:proofErr w:type="spellEnd"/>
      <w:r>
        <w:t xml:space="preserve"> </w:t>
      </w:r>
      <w:proofErr w:type="spellStart"/>
      <w:r>
        <w:t>darvon</w:t>
      </w:r>
      <w:proofErr w:type="spellEnd"/>
      <w:r>
        <w:t xml:space="preserve"> weiß: Wie manche tragen </w:t>
      </w:r>
      <w:proofErr w:type="spellStart"/>
      <w:r>
        <w:t>wol</w:t>
      </w:r>
      <w:proofErr w:type="spellEnd"/>
      <w:r>
        <w:t xml:space="preserve"> etwa mehr sorge davor/ daß ja das Exordium sich recht schicke/ und die </w:t>
      </w:r>
      <w:proofErr w:type="spellStart"/>
      <w:r>
        <w:t>zusammenfügung</w:t>
      </w:r>
      <w:proofErr w:type="spellEnd"/>
      <w:r>
        <w:t xml:space="preserve"> artig; daß die Disposition kunstreich und etwa verborgen </w:t>
      </w:r>
      <w:proofErr w:type="spellStart"/>
      <w:r>
        <w:t>gnug</w:t>
      </w:r>
      <w:proofErr w:type="spellEnd"/>
      <w:r>
        <w:t xml:space="preserve">; daß alle Theile recht nach der Redekunst abgemessen und </w:t>
      </w:r>
      <w:proofErr w:type="spellStart"/>
      <w:r>
        <w:t>außgeziert</w:t>
      </w:r>
      <w:proofErr w:type="spellEnd"/>
      <w:r>
        <w:t xml:space="preserve"> </w:t>
      </w:r>
      <w:proofErr w:type="spellStart"/>
      <w:r>
        <w:t>seyen</w:t>
      </w:r>
      <w:proofErr w:type="spellEnd"/>
      <w:r>
        <w:t xml:space="preserve">/ als wie sie solche Materien </w:t>
      </w:r>
      <w:proofErr w:type="spellStart"/>
      <w:r>
        <w:t>wehleten</w:t>
      </w:r>
      <w:proofErr w:type="spellEnd"/>
      <w:r>
        <w:t xml:space="preserve"> und durch </w:t>
      </w:r>
      <w:proofErr w:type="spellStart"/>
      <w:r>
        <w:t>GOttes</w:t>
      </w:r>
      <w:proofErr w:type="spellEnd"/>
      <w:r>
        <w:t xml:space="preserve"> Gnade </w:t>
      </w:r>
      <w:proofErr w:type="spellStart"/>
      <w:r>
        <w:t>außfůhreten</w:t>
      </w:r>
      <w:proofErr w:type="spellEnd"/>
      <w:r>
        <w:t xml:space="preserve">/ </w:t>
      </w:r>
      <w:proofErr w:type="spellStart"/>
      <w:r>
        <w:t>darvon</w:t>
      </w:r>
      <w:proofErr w:type="spellEnd"/>
      <w:r>
        <w:t xml:space="preserve"> der Zuhörer im leben und sterben nutzen haben mag. so solle es nun nicht seyn/ sondern weil die </w:t>
      </w:r>
      <w:proofErr w:type="spellStart"/>
      <w:r>
        <w:t>Cantzel</w:t>
      </w:r>
      <w:proofErr w:type="spellEnd"/>
      <w:r>
        <w:t xml:space="preserve"> nicht derjenige Ort ist/ da man seine </w:t>
      </w:r>
      <w:proofErr w:type="spellStart"/>
      <w:r>
        <w:t>kunst</w:t>
      </w:r>
      <w:proofErr w:type="spellEnd"/>
      <w:r>
        <w:t xml:space="preserve"> mit </w:t>
      </w:r>
      <w:proofErr w:type="spellStart"/>
      <w:r>
        <w:t>pracht</w:t>
      </w:r>
      <w:proofErr w:type="spellEnd"/>
      <w:r>
        <w:t xml:space="preserve"> sehen lassen/ sondern das Wort deß Herrn einfältig/ aber gewaltig predigen/ und dieses das Göttliche mittel seyn </w:t>
      </w:r>
      <w:proofErr w:type="spellStart"/>
      <w:r>
        <w:t>solte</w:t>
      </w:r>
      <w:proofErr w:type="spellEnd"/>
      <w:r>
        <w:t xml:space="preserve">/ die </w:t>
      </w:r>
      <w:proofErr w:type="spellStart"/>
      <w:r>
        <w:t>leute</w:t>
      </w:r>
      <w:proofErr w:type="spellEnd"/>
      <w:r>
        <w:t xml:space="preserve"> selig zu machen/ so </w:t>
      </w:r>
      <w:proofErr w:type="spellStart"/>
      <w:r>
        <w:t>solte</w:t>
      </w:r>
      <w:proofErr w:type="spellEnd"/>
      <w:r>
        <w:t xml:space="preserve"> </w:t>
      </w:r>
      <w:proofErr w:type="spellStart"/>
      <w:r>
        <w:t>billich</w:t>
      </w:r>
      <w:proofErr w:type="spellEnd"/>
      <w:r>
        <w:t xml:space="preserve"> alles auch nach diesem zweck gerichtet werden. Und hat sich darinnen der Prediger vielmehr nach seinen </w:t>
      </w:r>
      <w:proofErr w:type="spellStart"/>
      <w:r>
        <w:t>zuhörern</w:t>
      </w:r>
      <w:proofErr w:type="spellEnd"/>
      <w:r>
        <w:t xml:space="preserve">/ weil sie nach ihm nicht können/ zu richten: Allezeit aber mehr </w:t>
      </w:r>
      <w:proofErr w:type="spellStart"/>
      <w:r>
        <w:t>auff</w:t>
      </w:r>
      <w:proofErr w:type="spellEnd"/>
      <w:r>
        <w:t xml:space="preserve"> die einfältige/ so den meisten </w:t>
      </w:r>
      <w:proofErr w:type="spellStart"/>
      <w:r>
        <w:t>theil</w:t>
      </w:r>
      <w:proofErr w:type="spellEnd"/>
      <w:r>
        <w:t xml:space="preserve"> machen/ als </w:t>
      </w:r>
      <w:proofErr w:type="spellStart"/>
      <w:r>
        <w:t>auff</w:t>
      </w:r>
      <w:proofErr w:type="spellEnd"/>
      <w:r>
        <w:t xml:space="preserve"> etliche wenige gelehrte/ wo sich dergleichen antreffen lassen/ zu sehen. </w:t>
      </w:r>
    </w:p>
    <w:p w14:paraId="3077E61F" w14:textId="77777777" w:rsidR="00F30817" w:rsidRDefault="00F30817" w:rsidP="00F30817">
      <w:pPr>
        <w:pStyle w:val="StandardWeb"/>
      </w:pPr>
      <w:r>
        <w:t xml:space="preserve">Gleich wie nun der </w:t>
      </w:r>
      <w:proofErr w:type="spellStart"/>
      <w:r>
        <w:t>Catechismus</w:t>
      </w:r>
      <w:proofErr w:type="spellEnd"/>
      <w:r>
        <w:t xml:space="preserve"> die erste </w:t>
      </w:r>
      <w:proofErr w:type="spellStart"/>
      <w:r>
        <w:t>rudimenta</w:t>
      </w:r>
      <w:proofErr w:type="spellEnd"/>
      <w:r>
        <w:t xml:space="preserve"> deß Christenthums in sich fasset/ und alle </w:t>
      </w:r>
      <w:proofErr w:type="spellStart"/>
      <w:r>
        <w:t>auß</w:t>
      </w:r>
      <w:proofErr w:type="spellEnd"/>
      <w:r>
        <w:t xml:space="preserve"> demselben zu erst ihren glauben gelernet/ so solle nicht nur derselbe/ vielmehr dem verstand als worten nach/ immer </w:t>
      </w:r>
      <w:proofErr w:type="spellStart"/>
      <w:r>
        <w:t>fleissiger</w:t>
      </w:r>
      <w:proofErr w:type="spellEnd"/>
      <w:r>
        <w:t xml:space="preserve"> in Kinder-lehren/ auch wo man die alte </w:t>
      </w:r>
      <w:proofErr w:type="spellStart"/>
      <w:r>
        <w:t>darbey</w:t>
      </w:r>
      <w:proofErr w:type="spellEnd"/>
      <w:r>
        <w:t xml:space="preserve"> haben </w:t>
      </w:r>
      <w:proofErr w:type="spellStart"/>
      <w:r>
        <w:t>kan</w:t>
      </w:r>
      <w:proofErr w:type="spellEnd"/>
      <w:r>
        <w:t xml:space="preserve">/ </w:t>
      </w:r>
      <w:proofErr w:type="spellStart"/>
      <w:r>
        <w:t>sowol</w:t>
      </w:r>
      <w:proofErr w:type="spellEnd"/>
      <w:r>
        <w:t xml:space="preserve"> bey denselben/ getrieben/ und ein Prediger darüber nicht müde werden: sondern hat der Prediger </w:t>
      </w:r>
      <w:proofErr w:type="spellStart"/>
      <w:r>
        <w:t>gelegenheit</w:t>
      </w:r>
      <w:proofErr w:type="spellEnd"/>
      <w:r>
        <w:t xml:space="preserve">/ so thut er auch </w:t>
      </w:r>
      <w:proofErr w:type="spellStart"/>
      <w:r>
        <w:t>wol</w:t>
      </w:r>
      <w:proofErr w:type="spellEnd"/>
      <w:r>
        <w:t xml:space="preserve"> in den Predigten das </w:t>
      </w:r>
      <w:proofErr w:type="spellStart"/>
      <w:r>
        <w:t>jenige</w:t>
      </w:r>
      <w:proofErr w:type="spellEnd"/>
      <w:r>
        <w:t xml:space="preserve"> immer den </w:t>
      </w:r>
      <w:proofErr w:type="spellStart"/>
      <w:r>
        <w:t>leuten</w:t>
      </w:r>
      <w:proofErr w:type="spellEnd"/>
      <w:r>
        <w:t xml:space="preserve"> wieder vorzulegen/ was sie </w:t>
      </w:r>
      <w:proofErr w:type="spellStart"/>
      <w:r>
        <w:t>einmahl</w:t>
      </w:r>
      <w:proofErr w:type="spellEnd"/>
      <w:r>
        <w:t xml:space="preserve"> gelernet/ und sich selbst dessen nicht zu schämen. </w:t>
      </w:r>
    </w:p>
    <w:p w14:paraId="02C4114D" w14:textId="77777777" w:rsidR="00F30817" w:rsidRDefault="00F30817" w:rsidP="00F30817">
      <w:pPr>
        <w:pStyle w:val="StandardWeb"/>
      </w:pPr>
      <w:r>
        <w:t xml:space="preserve">Was ein und andere </w:t>
      </w:r>
      <w:proofErr w:type="spellStart"/>
      <w:r>
        <w:t>anmerckungen</w:t>
      </w:r>
      <w:proofErr w:type="spellEnd"/>
      <w:r>
        <w:t xml:space="preserve"> </w:t>
      </w:r>
      <w:proofErr w:type="spellStart"/>
      <w:r>
        <w:t>sonsten</w:t>
      </w:r>
      <w:proofErr w:type="spellEnd"/>
      <w:r>
        <w:t xml:space="preserve"> sind/ die bey den Predigten zu beobachten/ übergehe hier gern. Das vornehmste aber achte Ich dieses zu seyn/ weil ja unser </w:t>
      </w:r>
      <w:proofErr w:type="spellStart"/>
      <w:r>
        <w:t>gantzes</w:t>
      </w:r>
      <w:proofErr w:type="spellEnd"/>
      <w:r>
        <w:t xml:space="preserve"> Christenthum bestehet in dem innern oder neuen </w:t>
      </w:r>
      <w:proofErr w:type="spellStart"/>
      <w:r>
        <w:t>menschen</w:t>
      </w:r>
      <w:proofErr w:type="spellEnd"/>
      <w:r>
        <w:t xml:space="preserve">/ dessen </w:t>
      </w:r>
      <w:proofErr w:type="spellStart"/>
      <w:r>
        <w:t>seele</w:t>
      </w:r>
      <w:proofErr w:type="spellEnd"/>
      <w:r>
        <w:t xml:space="preserve"> der Glaube und seine </w:t>
      </w:r>
      <w:proofErr w:type="spellStart"/>
      <w:r>
        <w:t>würckungen</w:t>
      </w:r>
      <w:proofErr w:type="spellEnd"/>
      <w:r>
        <w:t xml:space="preserve"> die </w:t>
      </w:r>
      <w:proofErr w:type="spellStart"/>
      <w:r>
        <w:t>früchten</w:t>
      </w:r>
      <w:proofErr w:type="spellEnd"/>
      <w:r>
        <w:t xml:space="preserve"> deß </w:t>
      </w:r>
      <w:proofErr w:type="spellStart"/>
      <w:r>
        <w:t>lebens</w:t>
      </w:r>
      <w:proofErr w:type="spellEnd"/>
      <w:r>
        <w:t xml:space="preserve"> sind: Daß dann die Predigten </w:t>
      </w:r>
      <w:proofErr w:type="spellStart"/>
      <w:r>
        <w:t>insgesampt</w:t>
      </w:r>
      <w:proofErr w:type="spellEnd"/>
      <w:r>
        <w:t xml:space="preserve"> dahin gerichtet </w:t>
      </w:r>
      <w:proofErr w:type="spellStart"/>
      <w:r>
        <w:t>solten</w:t>
      </w:r>
      <w:proofErr w:type="spellEnd"/>
      <w:r>
        <w:t xml:space="preserve"> werden. Eins theils zwar die theure </w:t>
      </w:r>
      <w:proofErr w:type="spellStart"/>
      <w:r>
        <w:t>Wolthaten</w:t>
      </w:r>
      <w:proofErr w:type="spellEnd"/>
      <w:r>
        <w:t xml:space="preserve"> Gottes/ wie sie </w:t>
      </w:r>
      <w:proofErr w:type="spellStart"/>
      <w:r>
        <w:t>auff</w:t>
      </w:r>
      <w:proofErr w:type="spellEnd"/>
      <w:r>
        <w:t xml:space="preserve"> den innern </w:t>
      </w:r>
      <w:proofErr w:type="spellStart"/>
      <w:r>
        <w:t>menschen</w:t>
      </w:r>
      <w:proofErr w:type="spellEnd"/>
      <w:r>
        <w:t xml:space="preserve"> zielen/ also vorzutragen/ daß daher der glaube und in demselben solcher innere </w:t>
      </w:r>
      <w:proofErr w:type="spellStart"/>
      <w:r>
        <w:t>mensch</w:t>
      </w:r>
      <w:proofErr w:type="spellEnd"/>
      <w:r>
        <w:t xml:space="preserve"> immer mehr und mehr </w:t>
      </w:r>
      <w:proofErr w:type="spellStart"/>
      <w:r>
        <w:t>gestärcket</w:t>
      </w:r>
      <w:proofErr w:type="spellEnd"/>
      <w:r>
        <w:t xml:space="preserve"> werde: Anderen theils aber die </w:t>
      </w:r>
      <w:proofErr w:type="spellStart"/>
      <w:r>
        <w:t>werck</w:t>
      </w:r>
      <w:proofErr w:type="spellEnd"/>
      <w:r>
        <w:t xml:space="preserve"> also zu treiben/ daß wir bey leibe nicht zu frieden </w:t>
      </w:r>
      <w:proofErr w:type="spellStart"/>
      <w:r>
        <w:t>seyen</w:t>
      </w:r>
      <w:proofErr w:type="spellEnd"/>
      <w:r>
        <w:t xml:space="preserve">/ die </w:t>
      </w:r>
      <w:proofErr w:type="spellStart"/>
      <w:r>
        <w:t>leute</w:t>
      </w:r>
      <w:proofErr w:type="spellEnd"/>
      <w:r>
        <w:t xml:space="preserve"> allein zu </w:t>
      </w:r>
      <w:proofErr w:type="spellStart"/>
      <w:r>
        <w:t>unterlassung</w:t>
      </w:r>
      <w:proofErr w:type="spellEnd"/>
      <w:r>
        <w:t xml:space="preserve"> der </w:t>
      </w:r>
      <w:proofErr w:type="spellStart"/>
      <w:r>
        <w:t>äusserlichen</w:t>
      </w:r>
      <w:proofErr w:type="spellEnd"/>
      <w:r>
        <w:t xml:space="preserve"> </w:t>
      </w:r>
      <w:proofErr w:type="spellStart"/>
      <w:r>
        <w:t>laster</w:t>
      </w:r>
      <w:proofErr w:type="spellEnd"/>
      <w:r>
        <w:t xml:space="preserve"> und </w:t>
      </w:r>
      <w:proofErr w:type="spellStart"/>
      <w:r>
        <w:t>übung</w:t>
      </w:r>
      <w:proofErr w:type="spellEnd"/>
      <w:r>
        <w:t xml:space="preserve"> der </w:t>
      </w:r>
      <w:proofErr w:type="spellStart"/>
      <w:r>
        <w:t>äusserlichen</w:t>
      </w:r>
      <w:proofErr w:type="spellEnd"/>
      <w:r>
        <w:t xml:space="preserve"> </w:t>
      </w:r>
      <w:proofErr w:type="spellStart"/>
      <w:r>
        <w:t>tugenden</w:t>
      </w:r>
      <w:proofErr w:type="spellEnd"/>
      <w:r>
        <w:t xml:space="preserve"> zu treiben/ und also gleichsam nur </w:t>
      </w:r>
      <w:r>
        <w:lastRenderedPageBreak/>
        <w:t xml:space="preserve">mit dem </w:t>
      </w:r>
      <w:proofErr w:type="spellStart"/>
      <w:r>
        <w:t>äusserlichen</w:t>
      </w:r>
      <w:proofErr w:type="spellEnd"/>
      <w:r>
        <w:t xml:space="preserve"> </w:t>
      </w:r>
      <w:proofErr w:type="spellStart"/>
      <w:r>
        <w:t>menschen</w:t>
      </w:r>
      <w:proofErr w:type="spellEnd"/>
      <w:r>
        <w:t xml:space="preserve"> es zu thun zu haben/ das die </w:t>
      </w:r>
      <w:proofErr w:type="spellStart"/>
      <w:r>
        <w:t>Heydnische</w:t>
      </w:r>
      <w:proofErr w:type="spellEnd"/>
      <w:r>
        <w:t xml:space="preserve"> </w:t>
      </w:r>
      <w:proofErr w:type="spellStart"/>
      <w:r>
        <w:t>Ethic</w:t>
      </w:r>
      <w:proofErr w:type="spellEnd"/>
      <w:r>
        <w:t xml:space="preserve"> auch thun </w:t>
      </w:r>
      <w:proofErr w:type="spellStart"/>
      <w:r>
        <w:t>kan</w:t>
      </w:r>
      <w:proofErr w:type="spellEnd"/>
      <w:r>
        <w:t xml:space="preserve">: sondern/ daß wir den </w:t>
      </w:r>
      <w:proofErr w:type="spellStart"/>
      <w:r>
        <w:t>grund</w:t>
      </w:r>
      <w:proofErr w:type="spellEnd"/>
      <w:r>
        <w:t xml:space="preserve"> recht in dem </w:t>
      </w:r>
      <w:proofErr w:type="spellStart"/>
      <w:r>
        <w:t>hertzen</w:t>
      </w:r>
      <w:proofErr w:type="spellEnd"/>
      <w:r>
        <w:t xml:space="preserve"> legen; zeigen/ es </w:t>
      </w:r>
      <w:proofErr w:type="spellStart"/>
      <w:r>
        <w:t>seye</w:t>
      </w:r>
      <w:proofErr w:type="spellEnd"/>
      <w:r>
        <w:t xml:space="preserve"> lauter </w:t>
      </w:r>
      <w:proofErr w:type="spellStart"/>
      <w:r>
        <w:t>heucheley</w:t>
      </w:r>
      <w:proofErr w:type="spellEnd"/>
      <w:r>
        <w:t xml:space="preserve">/ was nicht </w:t>
      </w:r>
      <w:proofErr w:type="spellStart"/>
      <w:r>
        <w:t>auß</w:t>
      </w:r>
      <w:proofErr w:type="spellEnd"/>
      <w:r>
        <w:t xml:space="preserve"> diesem </w:t>
      </w:r>
      <w:proofErr w:type="spellStart"/>
      <w:r>
        <w:t>grunde</w:t>
      </w:r>
      <w:proofErr w:type="spellEnd"/>
      <w:r>
        <w:t xml:space="preserve"> gehet/ und daher die </w:t>
      </w:r>
      <w:proofErr w:type="spellStart"/>
      <w:r>
        <w:t>leute</w:t>
      </w:r>
      <w:proofErr w:type="spellEnd"/>
      <w:r>
        <w:t xml:space="preserve"> </w:t>
      </w:r>
      <w:proofErr w:type="spellStart"/>
      <w:r>
        <w:t>gewehnen</w:t>
      </w:r>
      <w:proofErr w:type="spellEnd"/>
      <w:r>
        <w:t xml:space="preserve">/ erstlich an solchem innerlichen zu arbeiten/ die Liebe </w:t>
      </w:r>
      <w:proofErr w:type="spellStart"/>
      <w:r>
        <w:t>GOttes</w:t>
      </w:r>
      <w:proofErr w:type="spellEnd"/>
      <w:r>
        <w:t xml:space="preserve"> und deß Nächsten bey sich durch gehörige mittel zu erwecken/ und </w:t>
      </w:r>
      <w:proofErr w:type="spellStart"/>
      <w:r>
        <w:t>nachmahl</w:t>
      </w:r>
      <w:proofErr w:type="spellEnd"/>
      <w:r>
        <w:t xml:space="preserve"> </w:t>
      </w:r>
      <w:proofErr w:type="spellStart"/>
      <w:r>
        <w:t>auß</w:t>
      </w:r>
      <w:proofErr w:type="spellEnd"/>
      <w:r>
        <w:t xml:space="preserve"> solchem erst zu </w:t>
      </w:r>
      <w:proofErr w:type="spellStart"/>
      <w:r>
        <w:t>würcken</w:t>
      </w:r>
      <w:proofErr w:type="spellEnd"/>
      <w:r>
        <w:t xml:space="preserve">. Daher auch solle man </w:t>
      </w:r>
      <w:proofErr w:type="spellStart"/>
      <w:r>
        <w:t>fleissig</w:t>
      </w:r>
      <w:proofErr w:type="spellEnd"/>
      <w:r>
        <w:t xml:space="preserve"> treiben/ wie alle Göttliche Mittel deß Worts und </w:t>
      </w:r>
      <w:proofErr w:type="spellStart"/>
      <w:r>
        <w:t>sacramenten</w:t>
      </w:r>
      <w:proofErr w:type="spellEnd"/>
      <w:r>
        <w:t xml:space="preserve">/ es mit solchem innerlichen Menschen zu thun haben/ und es ja nicht </w:t>
      </w:r>
      <w:proofErr w:type="spellStart"/>
      <w:r>
        <w:t>gnug</w:t>
      </w:r>
      <w:proofErr w:type="spellEnd"/>
      <w:r>
        <w:t xml:space="preserve"> </w:t>
      </w:r>
      <w:proofErr w:type="spellStart"/>
      <w:r>
        <w:t>seye</w:t>
      </w:r>
      <w:proofErr w:type="spellEnd"/>
      <w:r>
        <w:t xml:space="preserve">/ daß wir das Wort mit dem </w:t>
      </w:r>
      <w:proofErr w:type="spellStart"/>
      <w:r>
        <w:t>äusserlichen</w:t>
      </w:r>
      <w:proofErr w:type="spellEnd"/>
      <w:r>
        <w:t xml:space="preserve"> </w:t>
      </w:r>
      <w:proofErr w:type="spellStart"/>
      <w:r>
        <w:t>ohr</w:t>
      </w:r>
      <w:proofErr w:type="spellEnd"/>
      <w:r>
        <w:t xml:space="preserve"> hören/ sondern wie wirs auch in das </w:t>
      </w:r>
      <w:proofErr w:type="spellStart"/>
      <w:r>
        <w:t>hertz</w:t>
      </w:r>
      <w:proofErr w:type="spellEnd"/>
      <w:r>
        <w:t xml:space="preserve"> dringen müssen lassen/ daß wir daselbst den Heiligen Geist reden hören/ das ist/ seine </w:t>
      </w:r>
      <w:proofErr w:type="spellStart"/>
      <w:r>
        <w:t>versiegelung</w:t>
      </w:r>
      <w:proofErr w:type="spellEnd"/>
      <w:r>
        <w:t xml:space="preserve"> und </w:t>
      </w:r>
      <w:proofErr w:type="spellStart"/>
      <w:r>
        <w:t>krafft</w:t>
      </w:r>
      <w:proofErr w:type="spellEnd"/>
      <w:r>
        <w:t xml:space="preserve"> deß Worts mit lebendiger </w:t>
      </w:r>
      <w:proofErr w:type="spellStart"/>
      <w:r>
        <w:t>bewegung</w:t>
      </w:r>
      <w:proofErr w:type="spellEnd"/>
      <w:r>
        <w:t xml:space="preserve"> und </w:t>
      </w:r>
      <w:proofErr w:type="spellStart"/>
      <w:r>
        <w:t>trost</w:t>
      </w:r>
      <w:proofErr w:type="spellEnd"/>
      <w:r>
        <w:t xml:space="preserve"> fühlen: Also/ daß es nicht </w:t>
      </w:r>
      <w:proofErr w:type="spellStart"/>
      <w:r>
        <w:t>gnug</w:t>
      </w:r>
      <w:proofErr w:type="spellEnd"/>
      <w:r>
        <w:t xml:space="preserve"> </w:t>
      </w:r>
      <w:proofErr w:type="spellStart"/>
      <w:r>
        <w:t>seye</w:t>
      </w:r>
      <w:proofErr w:type="spellEnd"/>
      <w:r>
        <w:t xml:space="preserve">/ </w:t>
      </w:r>
      <w:proofErr w:type="spellStart"/>
      <w:r>
        <w:t>getaufft</w:t>
      </w:r>
      <w:proofErr w:type="spellEnd"/>
      <w:r>
        <w:t xml:space="preserve"> seyn/ sondern/ daß unser innerlicher </w:t>
      </w:r>
      <w:proofErr w:type="spellStart"/>
      <w:r>
        <w:t>mensch</w:t>
      </w:r>
      <w:proofErr w:type="spellEnd"/>
      <w:r>
        <w:t xml:space="preserve">/ darinnen wir </w:t>
      </w:r>
      <w:proofErr w:type="spellStart"/>
      <w:r>
        <w:t>CHristum</w:t>
      </w:r>
      <w:proofErr w:type="spellEnd"/>
      <w:r>
        <w:t xml:space="preserve"> vermittels desselben angezogen/ ihn auch müsse anbehalten/ und dessen </w:t>
      </w:r>
      <w:proofErr w:type="spellStart"/>
      <w:r>
        <w:t>zeugnüß</w:t>
      </w:r>
      <w:proofErr w:type="spellEnd"/>
      <w:r>
        <w:t xml:space="preserve"> an dem </w:t>
      </w:r>
      <w:proofErr w:type="spellStart"/>
      <w:r>
        <w:t>äusserlichen</w:t>
      </w:r>
      <w:proofErr w:type="spellEnd"/>
      <w:r>
        <w:t xml:space="preserve"> leben zeigen: Daß es nicht </w:t>
      </w:r>
      <w:proofErr w:type="spellStart"/>
      <w:r>
        <w:t>gnug</w:t>
      </w:r>
      <w:proofErr w:type="spellEnd"/>
      <w:r>
        <w:t xml:space="preserve"> </w:t>
      </w:r>
      <w:proofErr w:type="spellStart"/>
      <w:r>
        <w:t>seye</w:t>
      </w:r>
      <w:proofErr w:type="spellEnd"/>
      <w:r>
        <w:t xml:space="preserve">/ </w:t>
      </w:r>
      <w:proofErr w:type="spellStart"/>
      <w:r>
        <w:t>äusserlich</w:t>
      </w:r>
      <w:proofErr w:type="spellEnd"/>
      <w:r>
        <w:t xml:space="preserve"> das Heil. Abendmahl empfangen zu haben/ sondern/ daß auch unser innerlicher </w:t>
      </w:r>
      <w:proofErr w:type="spellStart"/>
      <w:r>
        <w:t>mensch</w:t>
      </w:r>
      <w:proofErr w:type="spellEnd"/>
      <w:r>
        <w:t xml:space="preserve"> durch solche selige speise müsse </w:t>
      </w:r>
      <w:proofErr w:type="spellStart"/>
      <w:r>
        <w:t>wahrhafftig</w:t>
      </w:r>
      <w:proofErr w:type="spellEnd"/>
      <w:r>
        <w:t xml:space="preserve"> </w:t>
      </w:r>
      <w:proofErr w:type="spellStart"/>
      <w:r>
        <w:t>genehret</w:t>
      </w:r>
      <w:proofErr w:type="spellEnd"/>
      <w:r>
        <w:t xml:space="preserve"> werden: Daß es nicht </w:t>
      </w:r>
      <w:proofErr w:type="spellStart"/>
      <w:r>
        <w:t>gnug</w:t>
      </w:r>
      <w:proofErr w:type="spellEnd"/>
      <w:r>
        <w:t xml:space="preserve"> </w:t>
      </w:r>
      <w:proofErr w:type="spellStart"/>
      <w:r>
        <w:t>seye</w:t>
      </w:r>
      <w:proofErr w:type="spellEnd"/>
      <w:r>
        <w:t xml:space="preserve">/ </w:t>
      </w:r>
      <w:proofErr w:type="spellStart"/>
      <w:r>
        <w:t>äusserlich</w:t>
      </w:r>
      <w:proofErr w:type="spellEnd"/>
      <w:r>
        <w:t xml:space="preserve"> mit dem munde zu beten/ sondern/ daß das rechte und vornehmste gebet in unserm innerlichen </w:t>
      </w:r>
      <w:proofErr w:type="spellStart"/>
      <w:r>
        <w:t>menschen</w:t>
      </w:r>
      <w:proofErr w:type="spellEnd"/>
      <w:r>
        <w:t xml:space="preserve"> geschehe/ und sich entweder in die </w:t>
      </w:r>
      <w:proofErr w:type="spellStart"/>
      <w:r>
        <w:t>wort</w:t>
      </w:r>
      <w:proofErr w:type="spellEnd"/>
      <w:r>
        <w:t xml:space="preserve"> erst </w:t>
      </w:r>
      <w:proofErr w:type="spellStart"/>
      <w:r>
        <w:t>außlasse</w:t>
      </w:r>
      <w:proofErr w:type="spellEnd"/>
      <w:r>
        <w:t xml:space="preserve">/ oder aber </w:t>
      </w:r>
      <w:proofErr w:type="spellStart"/>
      <w:r>
        <w:t>wol</w:t>
      </w:r>
      <w:proofErr w:type="spellEnd"/>
      <w:r>
        <w:t xml:space="preserve"> gar in der </w:t>
      </w:r>
      <w:proofErr w:type="spellStart"/>
      <w:r>
        <w:t>seele</w:t>
      </w:r>
      <w:proofErr w:type="spellEnd"/>
      <w:r>
        <w:t xml:space="preserve"> bleibe/ und doch daselbst GOTT finde und antreffe: Daß es nicht </w:t>
      </w:r>
      <w:proofErr w:type="spellStart"/>
      <w:r>
        <w:t>gnug</w:t>
      </w:r>
      <w:proofErr w:type="spellEnd"/>
      <w:r>
        <w:t xml:space="preserve"> </w:t>
      </w:r>
      <w:proofErr w:type="spellStart"/>
      <w:r>
        <w:t>seye</w:t>
      </w:r>
      <w:proofErr w:type="spellEnd"/>
      <w:r>
        <w:t xml:space="preserve">/ </w:t>
      </w:r>
      <w:proofErr w:type="spellStart"/>
      <w:r>
        <w:t>GOtt</w:t>
      </w:r>
      <w:proofErr w:type="spellEnd"/>
      <w:r>
        <w:t xml:space="preserve"> seinen Dienst in dem </w:t>
      </w:r>
      <w:proofErr w:type="spellStart"/>
      <w:r>
        <w:t>äusserlichen</w:t>
      </w:r>
      <w:proofErr w:type="spellEnd"/>
      <w:r>
        <w:t xml:space="preserve"> Tempel zu leisten/ sondern/ daß unser innerliche </w:t>
      </w:r>
      <w:proofErr w:type="spellStart"/>
      <w:r>
        <w:t>mensch</w:t>
      </w:r>
      <w:proofErr w:type="spellEnd"/>
      <w:r>
        <w:t xml:space="preserve"> den vornehmsten dienst </w:t>
      </w:r>
      <w:proofErr w:type="spellStart"/>
      <w:r>
        <w:t>GOtt</w:t>
      </w:r>
      <w:proofErr w:type="spellEnd"/>
      <w:r>
        <w:t xml:space="preserve"> in seinem eigenen Tempel/ er </w:t>
      </w:r>
      <w:proofErr w:type="spellStart"/>
      <w:r>
        <w:t>seye</w:t>
      </w:r>
      <w:proofErr w:type="spellEnd"/>
      <w:r>
        <w:t xml:space="preserve"> jetzt in dem </w:t>
      </w:r>
      <w:proofErr w:type="spellStart"/>
      <w:r>
        <w:t>äusserlichen</w:t>
      </w:r>
      <w:proofErr w:type="spellEnd"/>
      <w:r>
        <w:t xml:space="preserve"> oder nicht/ leisten müsse; und was dergleichen ist. </w:t>
      </w:r>
      <w:proofErr w:type="spellStart"/>
      <w:r>
        <w:t>Darauff</w:t>
      </w:r>
      <w:proofErr w:type="spellEnd"/>
      <w:r>
        <w:t xml:space="preserve">/ weil darinnen die rechte </w:t>
      </w:r>
      <w:proofErr w:type="spellStart"/>
      <w:r>
        <w:t>krafft</w:t>
      </w:r>
      <w:proofErr w:type="spellEnd"/>
      <w:r>
        <w:t xml:space="preserve"> deß </w:t>
      </w:r>
      <w:proofErr w:type="spellStart"/>
      <w:r>
        <w:t>gantzen</w:t>
      </w:r>
      <w:proofErr w:type="spellEnd"/>
      <w:r>
        <w:t xml:space="preserve"> Christenthums stehet/ sind </w:t>
      </w:r>
      <w:proofErr w:type="spellStart"/>
      <w:r>
        <w:t>billich</w:t>
      </w:r>
      <w:proofErr w:type="spellEnd"/>
      <w:r>
        <w:t xml:space="preserve"> ins gemein die Predigten zu richten. Und würde gewißlich/ wo solches geschehe/ vielmehr </w:t>
      </w:r>
      <w:proofErr w:type="spellStart"/>
      <w:r>
        <w:t>erbauung</w:t>
      </w:r>
      <w:proofErr w:type="spellEnd"/>
      <w:r>
        <w:t xml:space="preserve"> als </w:t>
      </w:r>
      <w:proofErr w:type="spellStart"/>
      <w:r>
        <w:t>auff</w:t>
      </w:r>
      <w:proofErr w:type="spellEnd"/>
      <w:r>
        <w:t xml:space="preserve"> diese weise bey vielen geschiehet erfolgen. Ein herrliches Exempel dessen haben wir an gegenwärtiger deß sel. </w:t>
      </w:r>
      <w:proofErr w:type="spellStart"/>
      <w:r>
        <w:t>theuren</w:t>
      </w:r>
      <w:proofErr w:type="spellEnd"/>
      <w:r>
        <w:t xml:space="preserve"> und geistreichen Lehrers weiland Herrn Johann </w:t>
      </w:r>
      <w:proofErr w:type="spellStart"/>
      <w:r>
        <w:t>Arndten</w:t>
      </w:r>
      <w:proofErr w:type="spellEnd"/>
      <w:r>
        <w:t xml:space="preserve"> </w:t>
      </w:r>
      <w:proofErr w:type="spellStart"/>
      <w:r>
        <w:t>Postill</w:t>
      </w:r>
      <w:proofErr w:type="spellEnd"/>
      <w:r>
        <w:t xml:space="preserve">. Gleichwie solcher vortrefflicher Lehrer und Nachfolger </w:t>
      </w:r>
      <w:proofErr w:type="spellStart"/>
      <w:r>
        <w:t>Lutheri</w:t>
      </w:r>
      <w:proofErr w:type="spellEnd"/>
      <w:r>
        <w:t xml:space="preserve">, den er auch so gar in denen allermeisten etwa von einigen übel-verstandenen/ und daher </w:t>
      </w:r>
      <w:proofErr w:type="spellStart"/>
      <w:r>
        <w:t>mißdeuteten</w:t>
      </w:r>
      <w:proofErr w:type="spellEnd"/>
      <w:r>
        <w:t xml:space="preserve">/ Redens-arten zum </w:t>
      </w:r>
      <w:proofErr w:type="spellStart"/>
      <w:r>
        <w:t>vorgänger</w:t>
      </w:r>
      <w:proofErr w:type="spellEnd"/>
      <w:r>
        <w:t xml:space="preserve"> hat/ in seinen übrigen geistreichen </w:t>
      </w:r>
      <w:proofErr w:type="spellStart"/>
      <w:r>
        <w:t>schrifften</w:t>
      </w:r>
      <w:proofErr w:type="spellEnd"/>
      <w:r>
        <w:t xml:space="preserve"> alles </w:t>
      </w:r>
      <w:proofErr w:type="spellStart"/>
      <w:r>
        <w:t>auff</w:t>
      </w:r>
      <w:proofErr w:type="spellEnd"/>
      <w:r>
        <w:t xml:space="preserve"> den rechten kern den innern </w:t>
      </w:r>
      <w:proofErr w:type="spellStart"/>
      <w:r>
        <w:t>menschen</w:t>
      </w:r>
      <w:proofErr w:type="spellEnd"/>
      <w:r>
        <w:t xml:space="preserve"> gerichtet/ also gehet auch diese hiermit </w:t>
      </w:r>
      <w:proofErr w:type="spellStart"/>
      <w:r>
        <w:t>auffs</w:t>
      </w:r>
      <w:proofErr w:type="spellEnd"/>
      <w:r>
        <w:t xml:space="preserve"> neue der Christlichen Kirchen vor </w:t>
      </w:r>
      <w:proofErr w:type="spellStart"/>
      <w:r>
        <w:t>augen</w:t>
      </w:r>
      <w:proofErr w:type="spellEnd"/>
      <w:r>
        <w:t xml:space="preserve"> legende </w:t>
      </w:r>
      <w:proofErr w:type="spellStart"/>
      <w:r>
        <w:t>gantze</w:t>
      </w:r>
      <w:proofErr w:type="spellEnd"/>
      <w:r>
        <w:t xml:space="preserve"> </w:t>
      </w:r>
      <w:proofErr w:type="spellStart"/>
      <w:r>
        <w:t>Postill</w:t>
      </w:r>
      <w:proofErr w:type="spellEnd"/>
      <w:r>
        <w:t xml:space="preserve"> </w:t>
      </w:r>
      <w:proofErr w:type="spellStart"/>
      <w:r>
        <w:t>auff</w:t>
      </w:r>
      <w:proofErr w:type="spellEnd"/>
      <w:r>
        <w:t xml:space="preserve"> solchen </w:t>
      </w:r>
      <w:proofErr w:type="spellStart"/>
      <w:r>
        <w:t>hauptzweck</w:t>
      </w:r>
      <w:proofErr w:type="spellEnd"/>
      <w:r>
        <w:t xml:space="preserve">. </w:t>
      </w:r>
      <w:proofErr w:type="spellStart"/>
      <w:r>
        <w:t>Dahero</w:t>
      </w:r>
      <w:proofErr w:type="spellEnd"/>
      <w:r>
        <w:t xml:space="preserve"> gleichwie in seinem leben seine Zuhörer dessen herrlich erbauet worden/ so haben auch </w:t>
      </w:r>
      <w:proofErr w:type="spellStart"/>
      <w:r>
        <w:t>bißher</w:t>
      </w:r>
      <w:proofErr w:type="spellEnd"/>
      <w:r>
        <w:t xml:space="preserve"> die </w:t>
      </w:r>
      <w:proofErr w:type="spellStart"/>
      <w:r>
        <w:t>krafft</w:t>
      </w:r>
      <w:proofErr w:type="spellEnd"/>
      <w:r>
        <w:t xml:space="preserve"> solches </w:t>
      </w:r>
      <w:proofErr w:type="spellStart"/>
      <w:r>
        <w:t>Methodi</w:t>
      </w:r>
      <w:proofErr w:type="spellEnd"/>
      <w:r>
        <w:t xml:space="preserve"> und gottseliger Arbeit/ viel tausend fromme </w:t>
      </w:r>
      <w:proofErr w:type="spellStart"/>
      <w:r>
        <w:t>seelen</w:t>
      </w:r>
      <w:proofErr w:type="spellEnd"/>
      <w:r>
        <w:t xml:space="preserve"> </w:t>
      </w:r>
      <w:proofErr w:type="spellStart"/>
      <w:r>
        <w:t>kräfftig</w:t>
      </w:r>
      <w:proofErr w:type="spellEnd"/>
      <w:r>
        <w:t xml:space="preserve"> empfunden/ GOTT vor solche theure gaben </w:t>
      </w:r>
      <w:proofErr w:type="spellStart"/>
      <w:r>
        <w:t>demühtig</w:t>
      </w:r>
      <w:proofErr w:type="spellEnd"/>
      <w:r>
        <w:t xml:space="preserve"> </w:t>
      </w:r>
      <w:proofErr w:type="spellStart"/>
      <w:r>
        <w:t>danck</w:t>
      </w:r>
      <w:proofErr w:type="spellEnd"/>
      <w:r>
        <w:t xml:space="preserve"> gesagt/ und deß lieben </w:t>
      </w:r>
      <w:proofErr w:type="spellStart"/>
      <w:r>
        <w:t>Autoris</w:t>
      </w:r>
      <w:proofErr w:type="spellEnd"/>
      <w:r>
        <w:t xml:space="preserve"> </w:t>
      </w:r>
      <w:proofErr w:type="spellStart"/>
      <w:r>
        <w:t>gedächtnüß</w:t>
      </w:r>
      <w:proofErr w:type="spellEnd"/>
      <w:r>
        <w:t xml:space="preserve"> in dem </w:t>
      </w:r>
      <w:proofErr w:type="spellStart"/>
      <w:r>
        <w:t>segen</w:t>
      </w:r>
      <w:proofErr w:type="spellEnd"/>
      <w:r>
        <w:t xml:space="preserve"> </w:t>
      </w:r>
      <w:proofErr w:type="spellStart"/>
      <w:r>
        <w:t>destomehr</w:t>
      </w:r>
      <w:proofErr w:type="spellEnd"/>
      <w:r>
        <w:t xml:space="preserve"> erhalten. Es hat solchen nutzen dieses herrlichen Buchs unter andern auch bezeuget/ die </w:t>
      </w:r>
      <w:proofErr w:type="spellStart"/>
      <w:r>
        <w:t>mehrmahlige</w:t>
      </w:r>
      <w:proofErr w:type="spellEnd"/>
      <w:r>
        <w:t xml:space="preserve"> </w:t>
      </w:r>
      <w:proofErr w:type="spellStart"/>
      <w:r>
        <w:t>aufflage</w:t>
      </w:r>
      <w:proofErr w:type="spellEnd"/>
      <w:r>
        <w:t xml:space="preserve"> desselben/ so doch </w:t>
      </w:r>
      <w:proofErr w:type="spellStart"/>
      <w:r>
        <w:t>allemahl</w:t>
      </w:r>
      <w:proofErr w:type="spellEnd"/>
      <w:r>
        <w:t xml:space="preserve"> abgegangen/ und immer mehr und mehr gesucht worden. </w:t>
      </w:r>
      <w:proofErr w:type="spellStart"/>
      <w:r>
        <w:t>Darmit</w:t>
      </w:r>
      <w:proofErr w:type="spellEnd"/>
      <w:r>
        <w:t xml:space="preserve"> </w:t>
      </w:r>
      <w:proofErr w:type="spellStart"/>
      <w:r>
        <w:t>gezeiget</w:t>
      </w:r>
      <w:proofErr w:type="spellEnd"/>
      <w:r>
        <w:t xml:space="preserve">/ es sey diese Arbeit nicht der </w:t>
      </w:r>
      <w:proofErr w:type="spellStart"/>
      <w:r>
        <w:t>jenigen</w:t>
      </w:r>
      <w:proofErr w:type="spellEnd"/>
      <w:r>
        <w:t xml:space="preserve"> </w:t>
      </w:r>
      <w:proofErr w:type="spellStart"/>
      <w:r>
        <w:t>art</w:t>
      </w:r>
      <w:proofErr w:type="spellEnd"/>
      <w:r>
        <w:t xml:space="preserve">/ wie so viel andere/ die mit ihrem </w:t>
      </w:r>
      <w:proofErr w:type="spellStart"/>
      <w:r>
        <w:t>Autore</w:t>
      </w:r>
      <w:proofErr w:type="spellEnd"/>
      <w:r>
        <w:t xml:space="preserve"> so bald sterben/ oder nicht länger angenehm sind/ als sie ihrer </w:t>
      </w:r>
      <w:proofErr w:type="spellStart"/>
      <w:r>
        <w:t>neulichkeit</w:t>
      </w:r>
      <w:proofErr w:type="spellEnd"/>
      <w:r>
        <w:t xml:space="preserve"> wegen von </w:t>
      </w:r>
      <w:proofErr w:type="spellStart"/>
      <w:r>
        <w:t>deroselben</w:t>
      </w:r>
      <w:proofErr w:type="spellEnd"/>
      <w:r>
        <w:t xml:space="preserve"> begierigen </w:t>
      </w:r>
      <w:proofErr w:type="spellStart"/>
      <w:r>
        <w:t>leuten</w:t>
      </w:r>
      <w:proofErr w:type="spellEnd"/>
      <w:r>
        <w:t xml:space="preserve"> gebraucht werden. Es </w:t>
      </w:r>
      <w:proofErr w:type="spellStart"/>
      <w:r>
        <w:t>bedarff</w:t>
      </w:r>
      <w:proofErr w:type="spellEnd"/>
      <w:r>
        <w:t xml:space="preserve"> aber weder der Autor selbst noch diese gegenwärtige/ auch andere seine Arbeiten meines </w:t>
      </w:r>
      <w:proofErr w:type="spellStart"/>
      <w:r>
        <w:t>ruhms</w:t>
      </w:r>
      <w:proofErr w:type="spellEnd"/>
      <w:r>
        <w:t xml:space="preserve">/ und bin Ich der </w:t>
      </w:r>
      <w:proofErr w:type="spellStart"/>
      <w:r>
        <w:t>jenige</w:t>
      </w:r>
      <w:proofErr w:type="spellEnd"/>
      <w:r>
        <w:t xml:space="preserve"> nicht/ durch dessen </w:t>
      </w:r>
      <w:proofErr w:type="spellStart"/>
      <w:r>
        <w:t>zeugnüß</w:t>
      </w:r>
      <w:proofErr w:type="spellEnd"/>
      <w:r>
        <w:t xml:space="preserve"> sein </w:t>
      </w:r>
      <w:proofErr w:type="spellStart"/>
      <w:r>
        <w:t>preiß</w:t>
      </w:r>
      <w:proofErr w:type="spellEnd"/>
      <w:r>
        <w:t xml:space="preserve"> vermehret werden möchte/ der ich </w:t>
      </w:r>
      <w:proofErr w:type="spellStart"/>
      <w:r>
        <w:t>mirs</w:t>
      </w:r>
      <w:proofErr w:type="spellEnd"/>
      <w:r>
        <w:t xml:space="preserve"> vielmehr vor eine ehr und nutzen halte/ unter seinen </w:t>
      </w:r>
      <w:proofErr w:type="spellStart"/>
      <w:r>
        <w:t>Discipulis</w:t>
      </w:r>
      <w:proofErr w:type="spellEnd"/>
      <w:r>
        <w:t xml:space="preserve"> ihn zu ehren: Jedoch bin Ich gewiß/ wo nach dieser </w:t>
      </w:r>
      <w:proofErr w:type="spellStart"/>
      <w:r>
        <w:t>art</w:t>
      </w:r>
      <w:proofErr w:type="spellEnd"/>
      <w:r>
        <w:t xml:space="preserve"> alle unsere Lehr/ </w:t>
      </w:r>
      <w:proofErr w:type="spellStart"/>
      <w:r>
        <w:t>schrifften</w:t>
      </w:r>
      <w:proofErr w:type="spellEnd"/>
      <w:r>
        <w:t xml:space="preserve"> und Predigten eingerichtet würden/ so würde es gewißlich so vieler Klagen nicht </w:t>
      </w:r>
      <w:proofErr w:type="spellStart"/>
      <w:r>
        <w:t>bedörffen</w:t>
      </w:r>
      <w:proofErr w:type="spellEnd"/>
      <w:r>
        <w:t xml:space="preserve">/ wie wir </w:t>
      </w:r>
      <w:proofErr w:type="spellStart"/>
      <w:r>
        <w:t>billich</w:t>
      </w:r>
      <w:proofErr w:type="spellEnd"/>
      <w:r>
        <w:t xml:space="preserve"> </w:t>
      </w:r>
      <w:proofErr w:type="spellStart"/>
      <w:r>
        <w:t>jetzo</w:t>
      </w:r>
      <w:proofErr w:type="spellEnd"/>
      <w:r>
        <w:t xml:space="preserve"> </w:t>
      </w:r>
      <w:proofErr w:type="spellStart"/>
      <w:r>
        <w:t>offters</w:t>
      </w:r>
      <w:proofErr w:type="spellEnd"/>
      <w:r>
        <w:t xml:space="preserve"> führen müssen. </w:t>
      </w:r>
    </w:p>
    <w:p w14:paraId="36D868E0" w14:textId="77777777" w:rsidR="00F30817" w:rsidRDefault="00F30817" w:rsidP="00F30817">
      <w:pPr>
        <w:pStyle w:val="StandardWeb"/>
      </w:pPr>
      <w:r>
        <w:t xml:space="preserve">Ich überlasse aber lieber jedes Lesers eigenem erfahren und fühlen/ was Ich </w:t>
      </w:r>
      <w:proofErr w:type="spellStart"/>
      <w:r>
        <w:t>sonsten</w:t>
      </w:r>
      <w:proofErr w:type="spellEnd"/>
      <w:r>
        <w:t xml:space="preserve">/ wo Ich es thun </w:t>
      </w:r>
      <w:proofErr w:type="spellStart"/>
      <w:r>
        <w:t>solte</w:t>
      </w:r>
      <w:proofErr w:type="spellEnd"/>
      <w:r>
        <w:t xml:space="preserve">/ von diesem </w:t>
      </w:r>
      <w:proofErr w:type="spellStart"/>
      <w:r>
        <w:t>Werck</w:t>
      </w:r>
      <w:proofErr w:type="spellEnd"/>
      <w:r>
        <w:t xml:space="preserve"> zu rühmen hätte/ und kehre mich allein darzu/ dem Christlichen Leser hiermit anzudeuten/ was eigentlich in dieser neuen Edition, zu nützlichem gebrauch gethan worden. </w:t>
      </w:r>
      <w:proofErr w:type="spellStart"/>
      <w:r>
        <w:t>Darvon</w:t>
      </w:r>
      <w:proofErr w:type="spellEnd"/>
      <w:r>
        <w:t xml:space="preserve"> derselbe folgendes zu </w:t>
      </w:r>
      <w:proofErr w:type="spellStart"/>
      <w:r>
        <w:t>mercken</w:t>
      </w:r>
      <w:proofErr w:type="spellEnd"/>
      <w:r>
        <w:t xml:space="preserve"> hat. I. Daß man die vorige </w:t>
      </w:r>
      <w:proofErr w:type="spellStart"/>
      <w:r>
        <w:t>Merianische</w:t>
      </w:r>
      <w:proofErr w:type="spellEnd"/>
      <w:r>
        <w:t xml:space="preserve"> Edition, nach deren eigentlich der </w:t>
      </w:r>
      <w:proofErr w:type="spellStart"/>
      <w:r>
        <w:t>nachdruck</w:t>
      </w:r>
      <w:proofErr w:type="spellEnd"/>
      <w:r>
        <w:t xml:space="preserve"> geschehen/ mit andern </w:t>
      </w:r>
      <w:proofErr w:type="spellStart"/>
      <w:r>
        <w:t>conferiret</w:t>
      </w:r>
      <w:proofErr w:type="spellEnd"/>
      <w:r>
        <w:t xml:space="preserve">/ </w:t>
      </w:r>
      <w:proofErr w:type="spellStart"/>
      <w:r>
        <w:t>deroselben</w:t>
      </w:r>
      <w:proofErr w:type="spellEnd"/>
      <w:r>
        <w:t xml:space="preserve"> übersehen und die </w:t>
      </w:r>
      <w:proofErr w:type="spellStart"/>
      <w:r>
        <w:t>fehler</w:t>
      </w:r>
      <w:proofErr w:type="spellEnd"/>
      <w:r>
        <w:t xml:space="preserve">/ wie sich dann hin und wieder gefunden/ </w:t>
      </w:r>
      <w:proofErr w:type="spellStart"/>
      <w:r>
        <w:t>darauß</w:t>
      </w:r>
      <w:proofErr w:type="spellEnd"/>
      <w:r>
        <w:t xml:space="preserve"> gebessert/ auch was </w:t>
      </w:r>
      <w:proofErr w:type="spellStart"/>
      <w:r>
        <w:t>drinn</w:t>
      </w:r>
      <w:proofErr w:type="spellEnd"/>
      <w:r>
        <w:t xml:space="preserve"> </w:t>
      </w:r>
      <w:proofErr w:type="spellStart"/>
      <w:r>
        <w:t>gemanglet</w:t>
      </w:r>
      <w:proofErr w:type="spellEnd"/>
      <w:r>
        <w:t xml:space="preserve"> ersetzet. Daher hier auch behalten und befindlich/ was in </w:t>
      </w:r>
      <w:r>
        <w:lastRenderedPageBreak/>
        <w:t xml:space="preserve">den vorigen Editionen mit </w:t>
      </w:r>
      <w:proofErr w:type="spellStart"/>
      <w:r>
        <w:t>vertirung</w:t>
      </w:r>
      <w:proofErr w:type="spellEnd"/>
      <w:r>
        <w:t xml:space="preserve"> der angezogenen Lateinischen </w:t>
      </w:r>
      <w:proofErr w:type="spellStart"/>
      <w:r>
        <w:t>allegaten</w:t>
      </w:r>
      <w:proofErr w:type="spellEnd"/>
      <w:r>
        <w:t xml:space="preserve">/ </w:t>
      </w:r>
      <w:proofErr w:type="spellStart"/>
      <w:r>
        <w:t>ergäntzung</w:t>
      </w:r>
      <w:proofErr w:type="spellEnd"/>
      <w:r>
        <w:t xml:space="preserve"> der </w:t>
      </w:r>
      <w:proofErr w:type="spellStart"/>
      <w:r>
        <w:t>kurtz</w:t>
      </w:r>
      <w:proofErr w:type="spellEnd"/>
      <w:r>
        <w:t xml:space="preserve"> angedeuteten </w:t>
      </w:r>
      <w:proofErr w:type="spellStart"/>
      <w:r>
        <w:t>sprüche</w:t>
      </w:r>
      <w:proofErr w:type="spellEnd"/>
      <w:r>
        <w:t xml:space="preserve"> und Texte rc. gebessert/ auch in der </w:t>
      </w:r>
      <w:proofErr w:type="spellStart"/>
      <w:r>
        <w:t>Merianischen</w:t>
      </w:r>
      <w:proofErr w:type="spellEnd"/>
      <w:r>
        <w:t xml:space="preserve"> Vorrede angedeutet worden. II. Weil die </w:t>
      </w:r>
      <w:hyperlink r:id="rId7" w:tooltip="autoren:s:spener:spener-pia_desideria_1:passionspredigten" w:history="1">
        <w:proofErr w:type="spellStart"/>
        <w:r>
          <w:rPr>
            <w:rStyle w:val="Hyperlink"/>
            <w:rFonts w:eastAsiaTheme="majorEastAsia"/>
          </w:rPr>
          <w:t>PassionsPredigten</w:t>
        </w:r>
        <w:proofErr w:type="spellEnd"/>
      </w:hyperlink>
      <w:r>
        <w:t xml:space="preserve"> an unterschiedlichen orten gestanden/ als sind sie zusammen gesetzt worden/ so man dem Leser angenehmer zu seyn hoffet: Welches auch mit andern in dem </w:t>
      </w:r>
      <w:proofErr w:type="spellStart"/>
      <w:r>
        <w:t>Appendice</w:t>
      </w:r>
      <w:proofErr w:type="spellEnd"/>
      <w:r>
        <w:t xml:space="preserve"> befindlichen Predigten geschehen/ so zu ihren Festen oder stellen/ wo sichs füglich </w:t>
      </w:r>
      <w:proofErr w:type="spellStart"/>
      <w:r>
        <w:t>geschicket</w:t>
      </w:r>
      <w:proofErr w:type="spellEnd"/>
      <w:r>
        <w:t xml:space="preserve">/ eingerückt worden. Wie das Register der Predigten </w:t>
      </w:r>
      <w:proofErr w:type="spellStart"/>
      <w:r>
        <w:t>auß</w:t>
      </w:r>
      <w:proofErr w:type="spellEnd"/>
      <w:r>
        <w:t xml:space="preserve"> </w:t>
      </w:r>
      <w:proofErr w:type="spellStart"/>
      <w:r>
        <w:t>gegenhaltung</w:t>
      </w:r>
      <w:proofErr w:type="spellEnd"/>
      <w:r>
        <w:t xml:space="preserve"> deß vorigen zeigen wird. III. Ist der Druck also eingerichtet/ daß </w:t>
      </w:r>
      <w:proofErr w:type="spellStart"/>
      <w:r>
        <w:t>obwol</w:t>
      </w:r>
      <w:proofErr w:type="spellEnd"/>
      <w:r>
        <w:t xml:space="preserve"> diese Edition reichlicher/ und hingegen an </w:t>
      </w:r>
      <w:proofErr w:type="spellStart"/>
      <w:r>
        <w:t>leßlichkeit</w:t>
      </w:r>
      <w:proofErr w:type="spellEnd"/>
      <w:r>
        <w:t xml:space="preserve"> der Buchstaben nichts abgehet/ </w:t>
      </w:r>
      <w:proofErr w:type="spellStart"/>
      <w:r>
        <w:t>gleichwol</w:t>
      </w:r>
      <w:proofErr w:type="spellEnd"/>
      <w:r>
        <w:t xml:space="preserve"> in dem Papier es </w:t>
      </w:r>
      <w:proofErr w:type="spellStart"/>
      <w:r>
        <w:t>umb</w:t>
      </w:r>
      <w:proofErr w:type="spellEnd"/>
      <w:r>
        <w:t xml:space="preserve"> ein </w:t>
      </w:r>
      <w:proofErr w:type="spellStart"/>
      <w:r>
        <w:t>merckliches</w:t>
      </w:r>
      <w:proofErr w:type="spellEnd"/>
      <w:r>
        <w:t xml:space="preserve">/ </w:t>
      </w:r>
      <w:proofErr w:type="spellStart"/>
      <w:r>
        <w:t>umb</w:t>
      </w:r>
      <w:proofErr w:type="spellEnd"/>
      <w:r>
        <w:t xml:space="preserve"> in einem </w:t>
      </w:r>
      <w:proofErr w:type="spellStart"/>
      <w:r>
        <w:t>bund</w:t>
      </w:r>
      <w:proofErr w:type="spellEnd"/>
      <w:r>
        <w:t xml:space="preserve"> zu haben/ eingezogen. IV. so sind (welches in der vorigen </w:t>
      </w:r>
      <w:proofErr w:type="spellStart"/>
      <w:r>
        <w:t>Merianischen</w:t>
      </w:r>
      <w:proofErr w:type="spellEnd"/>
      <w:r>
        <w:t xml:space="preserve"> Edition zwar versprochen/ aber nicht geleistet worden) nicht nur denen angezogenen </w:t>
      </w:r>
      <w:proofErr w:type="spellStart"/>
      <w:r>
        <w:t>Capiteln</w:t>
      </w:r>
      <w:proofErr w:type="spellEnd"/>
      <w:r>
        <w:t xml:space="preserve"> der </w:t>
      </w:r>
      <w:proofErr w:type="spellStart"/>
      <w:r>
        <w:t>schrifft</w:t>
      </w:r>
      <w:proofErr w:type="spellEnd"/>
      <w:r>
        <w:t xml:space="preserve"> auch die </w:t>
      </w:r>
      <w:proofErr w:type="spellStart"/>
      <w:r>
        <w:t>versiculi</w:t>
      </w:r>
      <w:proofErr w:type="spellEnd"/>
      <w:r>
        <w:t xml:space="preserve"> </w:t>
      </w:r>
      <w:proofErr w:type="spellStart"/>
      <w:r>
        <w:t>beygesetzt</w:t>
      </w:r>
      <w:proofErr w:type="spellEnd"/>
      <w:r>
        <w:t xml:space="preserve">/ sondern fast </w:t>
      </w:r>
      <w:proofErr w:type="spellStart"/>
      <w:r>
        <w:t>unzehlige</w:t>
      </w:r>
      <w:proofErr w:type="spellEnd"/>
      <w:r>
        <w:t xml:space="preserve">/ deren stelle nicht benennet gewesen/ welche der sel. Autor </w:t>
      </w:r>
      <w:proofErr w:type="spellStart"/>
      <w:r>
        <w:t>gemeynet</w:t>
      </w:r>
      <w:proofErr w:type="spellEnd"/>
      <w:r>
        <w:t xml:space="preserve">/ </w:t>
      </w:r>
      <w:proofErr w:type="spellStart"/>
      <w:r>
        <w:t>außgetrucket</w:t>
      </w:r>
      <w:proofErr w:type="spellEnd"/>
      <w:r>
        <w:t xml:space="preserve"> und </w:t>
      </w:r>
      <w:proofErr w:type="spellStart"/>
      <w:r>
        <w:t>citiret</w:t>
      </w:r>
      <w:proofErr w:type="spellEnd"/>
      <w:r>
        <w:t xml:space="preserve"> worden/ zu </w:t>
      </w:r>
      <w:proofErr w:type="spellStart"/>
      <w:r>
        <w:t>grossem</w:t>
      </w:r>
      <w:proofErr w:type="spellEnd"/>
      <w:r>
        <w:t xml:space="preserve"> </w:t>
      </w:r>
      <w:proofErr w:type="spellStart"/>
      <w:r>
        <w:t>behuff</w:t>
      </w:r>
      <w:proofErr w:type="spellEnd"/>
      <w:r>
        <w:t xml:space="preserve"> deß </w:t>
      </w:r>
      <w:proofErr w:type="spellStart"/>
      <w:r>
        <w:t>lesers</w:t>
      </w:r>
      <w:proofErr w:type="spellEnd"/>
      <w:r>
        <w:t xml:space="preserve">. V. Weil wir </w:t>
      </w:r>
      <w:proofErr w:type="spellStart"/>
      <w:r>
        <w:t>gewünschet</w:t>
      </w:r>
      <w:proofErr w:type="spellEnd"/>
      <w:r>
        <w:t xml:space="preserve">/ nachdem bey der geistreichen Arbeit dieses lieben Manns/ über die Psalmen/ auch seine </w:t>
      </w:r>
      <w:proofErr w:type="spellStart"/>
      <w:r>
        <w:t>Catechismus</w:t>
      </w:r>
      <w:proofErr w:type="spellEnd"/>
      <w:r>
        <w:t xml:space="preserve">-Erklärung </w:t>
      </w:r>
      <w:proofErr w:type="spellStart"/>
      <w:r>
        <w:t>angehänget</w:t>
      </w:r>
      <w:proofErr w:type="spellEnd"/>
      <w:r>
        <w:t xml:space="preserve"> worden: Hingegen sein Wahres Christenthum/ sodann seine Opuscula, Lehr- und </w:t>
      </w:r>
      <w:hyperlink r:id="rId8" w:tooltip="autoren:s:spener:spener-pia_desideria_1:trostb" w:history="1">
        <w:proofErr w:type="spellStart"/>
        <w:r>
          <w:rPr>
            <w:rStyle w:val="Hyperlink"/>
            <w:rFonts w:eastAsiaTheme="majorEastAsia"/>
          </w:rPr>
          <w:t>TrostB</w:t>
        </w:r>
      </w:hyperlink>
      <w:r>
        <w:t>ůchlein</w:t>
      </w:r>
      <w:proofErr w:type="spellEnd"/>
      <w:r>
        <w:t xml:space="preserve">/ Lehre von der Vereinigung mit Christo/ und </w:t>
      </w:r>
      <w:proofErr w:type="spellStart"/>
      <w:r>
        <w:t>Repetitio</w:t>
      </w:r>
      <w:proofErr w:type="spellEnd"/>
      <w:r>
        <w:t xml:space="preserve"> </w:t>
      </w:r>
      <w:proofErr w:type="spellStart"/>
      <w:r>
        <w:t>Apologetica</w:t>
      </w:r>
      <w:proofErr w:type="spellEnd"/>
      <w:r>
        <w:t xml:space="preserve">, oder </w:t>
      </w:r>
      <w:proofErr w:type="spellStart"/>
      <w:r>
        <w:t>Widerholung</w:t>
      </w:r>
      <w:proofErr w:type="spellEnd"/>
      <w:r>
        <w:t xml:space="preserve"> </w:t>
      </w:r>
      <w:proofErr w:type="spellStart"/>
      <w:r>
        <w:t>undVerantwortung</w:t>
      </w:r>
      <w:proofErr w:type="spellEnd"/>
      <w:r>
        <w:t xml:space="preserve"> der Lehre von dem Wahren Christenthum/ zusammen/ noch erst neulich </w:t>
      </w:r>
      <w:proofErr w:type="spellStart"/>
      <w:r>
        <w:t>auffgeleget</w:t>
      </w:r>
      <w:proofErr w:type="spellEnd"/>
      <w:r>
        <w:t xml:space="preserve"> worden: sein </w:t>
      </w:r>
      <w:proofErr w:type="spellStart"/>
      <w:r>
        <w:t>Paradieß-Gärtlein</w:t>
      </w:r>
      <w:proofErr w:type="spellEnd"/>
      <w:r>
        <w:t xml:space="preserve"> aber aller Orten </w:t>
      </w:r>
      <w:proofErr w:type="spellStart"/>
      <w:r>
        <w:t>offt</w:t>
      </w:r>
      <w:proofErr w:type="spellEnd"/>
      <w:r>
        <w:t xml:space="preserve"> angetroffen wird/ daß dann/ wo noch etwas von solchem herrlichen Mann befindlich/ so sich in solchen </w:t>
      </w:r>
      <w:proofErr w:type="spellStart"/>
      <w:r>
        <w:t>Wercken</w:t>
      </w:r>
      <w:proofErr w:type="spellEnd"/>
      <w:r>
        <w:t xml:space="preserve"> nicht antreffen </w:t>
      </w:r>
      <w:proofErr w:type="spellStart"/>
      <w:r>
        <w:t>liesse</w:t>
      </w:r>
      <w:proofErr w:type="spellEnd"/>
      <w:r>
        <w:t xml:space="preserve">/ diesem mit einverleibet/ und also alle übrige Brosamen erhalten würden; als hat sich nach </w:t>
      </w:r>
      <w:proofErr w:type="spellStart"/>
      <w:r>
        <w:t>fleissiger</w:t>
      </w:r>
      <w:proofErr w:type="spellEnd"/>
      <w:r>
        <w:t xml:space="preserve"> </w:t>
      </w:r>
      <w:proofErr w:type="spellStart"/>
      <w:r>
        <w:t>untersuchung</w:t>
      </w:r>
      <w:proofErr w:type="spellEnd"/>
      <w:r>
        <w:t xml:space="preserve"> nichts anders finden wollen/ als einige so Huldigung als Landtags-Predigten/ sodann sein so genanntes </w:t>
      </w:r>
      <w:proofErr w:type="spellStart"/>
      <w:r>
        <w:t>Informatorium</w:t>
      </w:r>
      <w:proofErr w:type="spellEnd"/>
      <w:r>
        <w:t xml:space="preserve"> </w:t>
      </w:r>
      <w:proofErr w:type="spellStart"/>
      <w:r>
        <w:t>Biblicum</w:t>
      </w:r>
      <w:proofErr w:type="spellEnd"/>
      <w:r>
        <w:t xml:space="preserve">, welche aber </w:t>
      </w:r>
      <w:proofErr w:type="spellStart"/>
      <w:r>
        <w:t>auß</w:t>
      </w:r>
      <w:proofErr w:type="spellEnd"/>
      <w:r>
        <w:t xml:space="preserve"> solcher </w:t>
      </w:r>
      <w:proofErr w:type="spellStart"/>
      <w:r>
        <w:t>ursach</w:t>
      </w:r>
      <w:proofErr w:type="spellEnd"/>
      <w:r>
        <w:t xml:space="preserve"> (</w:t>
      </w:r>
      <w:proofErr w:type="spellStart"/>
      <w:r>
        <w:t>obwol</w:t>
      </w:r>
      <w:proofErr w:type="spellEnd"/>
      <w:r>
        <w:t xml:space="preserve"> dieses letztere von einigen nicht seine/ sondern eines seiner Liebhaber </w:t>
      </w:r>
      <w:proofErr w:type="spellStart"/>
      <w:r>
        <w:t>arbeit</w:t>
      </w:r>
      <w:proofErr w:type="spellEnd"/>
      <w:r>
        <w:t xml:space="preserve"> zu seyn/ geachtet wird) auch hier den übrigen </w:t>
      </w:r>
      <w:proofErr w:type="spellStart"/>
      <w:r>
        <w:t>beygesetzt</w:t>
      </w:r>
      <w:proofErr w:type="spellEnd"/>
      <w:r>
        <w:t xml:space="preserve"> worden. </w:t>
      </w:r>
    </w:p>
    <w:p w14:paraId="273C322B" w14:textId="77777777" w:rsidR="00F30817" w:rsidRDefault="00F30817" w:rsidP="00F30817">
      <w:pPr>
        <w:pStyle w:val="StandardWeb"/>
      </w:pPr>
      <w:r>
        <w:t xml:space="preserve">6. Weil bey jeglichem Buch ein </w:t>
      </w:r>
      <w:proofErr w:type="spellStart"/>
      <w:r>
        <w:t>wolgemachtes</w:t>
      </w:r>
      <w:proofErr w:type="spellEnd"/>
      <w:r>
        <w:t xml:space="preserve"> Register </w:t>
      </w:r>
      <w:proofErr w:type="spellStart"/>
      <w:r>
        <w:t>nit</w:t>
      </w:r>
      <w:proofErr w:type="spellEnd"/>
      <w:r>
        <w:t xml:space="preserve"> nur eine herrliche zier de (daß jener seinen guten Freund/ einen vornehmen </w:t>
      </w:r>
      <w:proofErr w:type="spellStart"/>
      <w:r>
        <w:t>Theologum</w:t>
      </w:r>
      <w:proofErr w:type="spellEnd"/>
      <w:r>
        <w:t xml:space="preserve">, dessen Bücher mit keinen oder schlechten Registern versehen gewesen/ erinnerte/ sie </w:t>
      </w:r>
      <w:proofErr w:type="spellStart"/>
      <w:r>
        <w:t>gemahneten</w:t>
      </w:r>
      <w:proofErr w:type="spellEnd"/>
      <w:r>
        <w:t xml:space="preserve"> ihn an eine sonst gezierte Jungfrau/ </w:t>
      </w:r>
      <w:proofErr w:type="spellStart"/>
      <w:r>
        <w:t>dero</w:t>
      </w:r>
      <w:proofErr w:type="spellEnd"/>
      <w:r>
        <w:t xml:space="preserve"> aber ein Krantz </w:t>
      </w:r>
      <w:proofErr w:type="spellStart"/>
      <w:r>
        <w:t>auffzusetzen</w:t>
      </w:r>
      <w:proofErr w:type="spellEnd"/>
      <w:r>
        <w:t xml:space="preserve"> vergessen worden) sondern dem Leser/ eine sonderliche </w:t>
      </w:r>
      <w:proofErr w:type="spellStart"/>
      <w:r>
        <w:t>hülffe</w:t>
      </w:r>
      <w:proofErr w:type="spellEnd"/>
      <w:r>
        <w:t xml:space="preserve"> ist/ das gelesene </w:t>
      </w:r>
      <w:proofErr w:type="spellStart"/>
      <w:r>
        <w:t>auff</w:t>
      </w:r>
      <w:proofErr w:type="spellEnd"/>
      <w:r>
        <w:t xml:space="preserve"> den </w:t>
      </w:r>
      <w:proofErr w:type="spellStart"/>
      <w:r>
        <w:t>bedörffens</w:t>
      </w:r>
      <w:proofErr w:type="spellEnd"/>
      <w:r>
        <w:t xml:space="preserve"> fall wieder zu finden/ und alles zu </w:t>
      </w:r>
      <w:proofErr w:type="spellStart"/>
      <w:r>
        <w:t>besserm</w:t>
      </w:r>
      <w:proofErr w:type="spellEnd"/>
      <w:r>
        <w:t xml:space="preserve"> nutzen anzuwenden/ also sind auch gegenwärtiger Edition 3. Register/ als </w:t>
      </w:r>
      <w:proofErr w:type="spellStart"/>
      <w:r>
        <w:t>nehmlich</w:t>
      </w:r>
      <w:proofErr w:type="spellEnd"/>
      <w:r>
        <w:t xml:space="preserve"> der Predigten/ der </w:t>
      </w:r>
      <w:proofErr w:type="spellStart"/>
      <w:r>
        <w:t>sprüche</w:t>
      </w:r>
      <w:proofErr w:type="spellEnd"/>
      <w:r>
        <w:t xml:space="preserve"> der </w:t>
      </w:r>
      <w:proofErr w:type="spellStart"/>
      <w:r>
        <w:t>schrifft</w:t>
      </w:r>
      <w:proofErr w:type="spellEnd"/>
      <w:r>
        <w:t xml:space="preserve">/ und dann der </w:t>
      </w:r>
      <w:proofErr w:type="spellStart"/>
      <w:r>
        <w:t>denckwürdigen</w:t>
      </w:r>
      <w:proofErr w:type="spellEnd"/>
      <w:r>
        <w:t xml:space="preserve"> Materien mit </w:t>
      </w:r>
      <w:proofErr w:type="spellStart"/>
      <w:r>
        <w:t>angefüget</w:t>
      </w:r>
      <w:proofErr w:type="spellEnd"/>
      <w:r>
        <w:t xml:space="preserve">/ und also was noch in allen Editionen </w:t>
      </w:r>
      <w:proofErr w:type="spellStart"/>
      <w:r>
        <w:t>gemanglet</w:t>
      </w:r>
      <w:proofErr w:type="spellEnd"/>
      <w:r>
        <w:t xml:space="preserve">/ an dieser gegenwärtiger </w:t>
      </w:r>
      <w:proofErr w:type="spellStart"/>
      <w:r>
        <w:t>ergäntzet</w:t>
      </w:r>
      <w:proofErr w:type="spellEnd"/>
      <w:r>
        <w:t xml:space="preserve"> worden. Wie nun dieses alles mit </w:t>
      </w:r>
      <w:proofErr w:type="spellStart"/>
      <w:r>
        <w:t>fleiß</w:t>
      </w:r>
      <w:proofErr w:type="spellEnd"/>
      <w:r>
        <w:t xml:space="preserve"> beobachtet/ und daran keine mühe und kosten </w:t>
      </w:r>
      <w:proofErr w:type="spellStart"/>
      <w:r>
        <w:t>gesparet</w:t>
      </w:r>
      <w:proofErr w:type="spellEnd"/>
      <w:r>
        <w:t xml:space="preserve"> worden/ also </w:t>
      </w:r>
      <w:proofErr w:type="spellStart"/>
      <w:r>
        <w:t>zweiffle</w:t>
      </w:r>
      <w:proofErr w:type="spellEnd"/>
      <w:r>
        <w:t xml:space="preserve"> Ich nicht/ daß der Christliche Leser an gegenwärtiger Edition ein </w:t>
      </w:r>
      <w:proofErr w:type="spellStart"/>
      <w:r>
        <w:t>sattsames</w:t>
      </w:r>
      <w:proofErr w:type="spellEnd"/>
      <w:r>
        <w:t xml:space="preserve"> vergnügen haben/ und sich in gebrauch derselben durch </w:t>
      </w:r>
      <w:proofErr w:type="spellStart"/>
      <w:r>
        <w:t>GOttes</w:t>
      </w:r>
      <w:proofErr w:type="spellEnd"/>
      <w:r>
        <w:t xml:space="preserve"> Gnade herrlich erbauen werde können. Wie Ich dann auch zu desselben </w:t>
      </w:r>
      <w:proofErr w:type="spellStart"/>
      <w:r>
        <w:t>nachricht</w:t>
      </w:r>
      <w:proofErr w:type="spellEnd"/>
      <w:r>
        <w:t xml:space="preserve"> </w:t>
      </w:r>
      <w:proofErr w:type="spellStart"/>
      <w:r>
        <w:t>mehrers</w:t>
      </w:r>
      <w:proofErr w:type="spellEnd"/>
      <w:r>
        <w:t xml:space="preserve"> nicht hinzu thun/ sondern wie </w:t>
      </w:r>
      <w:proofErr w:type="spellStart"/>
      <w:r>
        <w:t>obangeregt</w:t>
      </w:r>
      <w:proofErr w:type="spellEnd"/>
      <w:r>
        <w:t xml:space="preserve"> seiner eigenen </w:t>
      </w:r>
      <w:proofErr w:type="spellStart"/>
      <w:r>
        <w:t>erfahrung</w:t>
      </w:r>
      <w:proofErr w:type="spellEnd"/>
      <w:r>
        <w:t xml:space="preserve">/ was er vor </w:t>
      </w:r>
      <w:proofErr w:type="spellStart"/>
      <w:r>
        <w:t>behuff</w:t>
      </w:r>
      <w:proofErr w:type="spellEnd"/>
      <w:r>
        <w:t xml:space="preserve"> in diesem Buch dieses mahl finden werde/ lieber überlassen </w:t>
      </w:r>
      <w:proofErr w:type="spellStart"/>
      <w:r>
        <w:t>wil</w:t>
      </w:r>
      <w:proofErr w:type="spellEnd"/>
      <w:r>
        <w:t xml:space="preserve">. </w:t>
      </w:r>
    </w:p>
    <w:p w14:paraId="4B5D6F77" w14:textId="77777777" w:rsidR="00F30817" w:rsidRDefault="00F30817" w:rsidP="00F30817">
      <w:pPr>
        <w:pStyle w:val="StandardWeb"/>
      </w:pPr>
      <w:proofErr w:type="spellStart"/>
      <w:r>
        <w:t>Darbey</w:t>
      </w:r>
      <w:proofErr w:type="spellEnd"/>
      <w:r>
        <w:t xml:space="preserve"> Ich ihn aber treulich ermahne/ wo er je zuweilen in diesem und andern deß </w:t>
      </w:r>
      <w:proofErr w:type="spellStart"/>
      <w:r>
        <w:t>theuren</w:t>
      </w:r>
      <w:proofErr w:type="spellEnd"/>
      <w:r>
        <w:t xml:space="preserve"> Mannes </w:t>
      </w:r>
      <w:proofErr w:type="spellStart"/>
      <w:r>
        <w:t>Wercken</w:t>
      </w:r>
      <w:proofErr w:type="spellEnd"/>
      <w:r>
        <w:t xml:space="preserve"> einiges von </w:t>
      </w:r>
      <w:proofErr w:type="spellStart"/>
      <w:r>
        <w:t>Redarten</w:t>
      </w:r>
      <w:proofErr w:type="spellEnd"/>
      <w:r>
        <w:t xml:space="preserve"> oder Lehren finden </w:t>
      </w:r>
      <w:proofErr w:type="spellStart"/>
      <w:r>
        <w:t>solte</w:t>
      </w:r>
      <w:proofErr w:type="spellEnd"/>
      <w:r>
        <w:t xml:space="preserve">/ welche dem ersten ansehen nach ihm </w:t>
      </w:r>
      <w:proofErr w:type="spellStart"/>
      <w:r>
        <w:t>frembd</w:t>
      </w:r>
      <w:proofErr w:type="spellEnd"/>
      <w:r>
        <w:t xml:space="preserve"> vorkommen möchten/ er wolle sich in dem </w:t>
      </w:r>
      <w:proofErr w:type="spellStart"/>
      <w:r>
        <w:t>urtheil</w:t>
      </w:r>
      <w:proofErr w:type="spellEnd"/>
      <w:r>
        <w:t xml:space="preserve"> nicht übereilen/ sondern dem rechten verstand derselben mit </w:t>
      </w:r>
      <w:proofErr w:type="spellStart"/>
      <w:r>
        <w:t>hertzlichem</w:t>
      </w:r>
      <w:proofErr w:type="spellEnd"/>
      <w:r>
        <w:t xml:space="preserve"> gebet </w:t>
      </w:r>
      <w:proofErr w:type="spellStart"/>
      <w:r>
        <w:t>reifflich</w:t>
      </w:r>
      <w:proofErr w:type="spellEnd"/>
      <w:r>
        <w:t xml:space="preserve"> nachsinnen: Da Ich nicht </w:t>
      </w:r>
      <w:proofErr w:type="spellStart"/>
      <w:r>
        <w:t>zweiffele</w:t>
      </w:r>
      <w:proofErr w:type="spellEnd"/>
      <w:r>
        <w:t xml:space="preserve">/ er werde selbst finden/ daß alles der H. </w:t>
      </w:r>
      <w:proofErr w:type="spellStart"/>
      <w:r>
        <w:t>schrifft</w:t>
      </w:r>
      <w:proofErr w:type="spellEnd"/>
      <w:r>
        <w:t xml:space="preserve"> und der darinnen uns vorgeschriebenen Lehr-art allerdings gemäß/ von aller falschen lehr entfernet: Hingegen zu rechtschaffener </w:t>
      </w:r>
      <w:proofErr w:type="spellStart"/>
      <w:r>
        <w:t>erbauung</w:t>
      </w:r>
      <w:proofErr w:type="spellEnd"/>
      <w:r>
        <w:t xml:space="preserve"> deß wahren/ nicht in </w:t>
      </w:r>
      <w:proofErr w:type="spellStart"/>
      <w:r>
        <w:t>eitelem</w:t>
      </w:r>
      <w:proofErr w:type="spellEnd"/>
      <w:r>
        <w:t xml:space="preserve"> </w:t>
      </w:r>
      <w:proofErr w:type="spellStart"/>
      <w:r>
        <w:t>ruhm</w:t>
      </w:r>
      <w:proofErr w:type="spellEnd"/>
      <w:r>
        <w:t xml:space="preserve"> der nur in den Lehrsätzen bestehenden </w:t>
      </w:r>
      <w:proofErr w:type="spellStart"/>
      <w:r>
        <w:t>orthodoxiae</w:t>
      </w:r>
      <w:proofErr w:type="spellEnd"/>
      <w:r>
        <w:t xml:space="preserve">, sondern mit lebendiger </w:t>
      </w:r>
      <w:proofErr w:type="spellStart"/>
      <w:r>
        <w:t>erkanntnüß</w:t>
      </w:r>
      <w:proofErr w:type="spellEnd"/>
      <w:r>
        <w:t xml:space="preserve"> </w:t>
      </w:r>
      <w:proofErr w:type="spellStart"/>
      <w:r>
        <w:t>erfülleten</w:t>
      </w:r>
      <w:proofErr w:type="spellEnd"/>
      <w:r>
        <w:t xml:space="preserve"> Christenthums/ und wohin dasselbe abzwecket/ deß innern </w:t>
      </w:r>
      <w:proofErr w:type="spellStart"/>
      <w:r>
        <w:t>menschen</w:t>
      </w:r>
      <w:proofErr w:type="spellEnd"/>
      <w:r>
        <w:t xml:space="preserve">/ gerichtet </w:t>
      </w:r>
      <w:proofErr w:type="spellStart"/>
      <w:r>
        <w:t>seye</w:t>
      </w:r>
      <w:proofErr w:type="spellEnd"/>
      <w:r>
        <w:t xml:space="preserve">? </w:t>
      </w:r>
      <w:proofErr w:type="spellStart"/>
      <w:r>
        <w:t>Worzu</w:t>
      </w:r>
      <w:proofErr w:type="spellEnd"/>
      <w:r>
        <w:t xml:space="preserve"> Ich einem </w:t>
      </w:r>
      <w:proofErr w:type="spellStart"/>
      <w:r>
        <w:t>fleissigen</w:t>
      </w:r>
      <w:proofErr w:type="spellEnd"/>
      <w:r>
        <w:t xml:space="preserve"> Leser/ deß nicht nur Wahren Christenthums/ sondern auch anderer </w:t>
      </w:r>
      <w:proofErr w:type="spellStart"/>
      <w:r>
        <w:t>Arndischer</w:t>
      </w:r>
      <w:proofErr w:type="spellEnd"/>
      <w:r>
        <w:t xml:space="preserve"> Bücher/ die </w:t>
      </w:r>
      <w:r>
        <w:lastRenderedPageBreak/>
        <w:t xml:space="preserve">deß damit </w:t>
      </w:r>
      <w:proofErr w:type="spellStart"/>
      <w:r>
        <w:t>umb</w:t>
      </w:r>
      <w:proofErr w:type="spellEnd"/>
      <w:r>
        <w:t xml:space="preserve"> die wahre </w:t>
      </w:r>
      <w:proofErr w:type="spellStart"/>
      <w:r>
        <w:t>gottseligkeit</w:t>
      </w:r>
      <w:proofErr w:type="spellEnd"/>
      <w:r>
        <w:t xml:space="preserve"> </w:t>
      </w:r>
      <w:proofErr w:type="spellStart"/>
      <w:r>
        <w:t>wolverdienten</w:t>
      </w:r>
      <w:proofErr w:type="spellEnd"/>
      <w:r>
        <w:t xml:space="preserve"> sel. Henrici </w:t>
      </w:r>
      <w:proofErr w:type="spellStart"/>
      <w:r>
        <w:t>Varenii</w:t>
      </w:r>
      <w:proofErr w:type="spellEnd"/>
      <w:r>
        <w:t xml:space="preserve"> </w:t>
      </w:r>
      <w:proofErr w:type="spellStart"/>
      <w:r>
        <w:t>rettung</w:t>
      </w:r>
      <w:proofErr w:type="spellEnd"/>
      <w:r>
        <w:t xml:space="preserve"> deß Wahren Christenthums (welches Buch auch neu wieder </w:t>
      </w:r>
      <w:proofErr w:type="spellStart"/>
      <w:r>
        <w:t>auffgelegt</w:t>
      </w:r>
      <w:proofErr w:type="spellEnd"/>
      <w:r>
        <w:t xml:space="preserve"> und gemeiner zu werden/ oder </w:t>
      </w:r>
      <w:proofErr w:type="spellStart"/>
      <w:r>
        <w:t>umb</w:t>
      </w:r>
      <w:proofErr w:type="spellEnd"/>
      <w:r>
        <w:t xml:space="preserve"> </w:t>
      </w:r>
      <w:proofErr w:type="spellStart"/>
      <w:r>
        <w:t>nit</w:t>
      </w:r>
      <w:proofErr w:type="spellEnd"/>
      <w:r>
        <w:t xml:space="preserve"> das ansehen zu haben/ daß die alte </w:t>
      </w:r>
      <w:proofErr w:type="spellStart"/>
      <w:r>
        <w:t>strittigkeiten</w:t>
      </w:r>
      <w:proofErr w:type="spellEnd"/>
      <w:r>
        <w:t xml:space="preserve"> wieder hervor gesucht würden/ die </w:t>
      </w:r>
      <w:proofErr w:type="spellStart"/>
      <w:r>
        <w:t>erklärungen</w:t>
      </w:r>
      <w:proofErr w:type="spellEnd"/>
      <w:r>
        <w:t xml:space="preserve"> </w:t>
      </w:r>
      <w:proofErr w:type="spellStart"/>
      <w:r>
        <w:t>selbsten</w:t>
      </w:r>
      <w:proofErr w:type="spellEnd"/>
      <w:r>
        <w:t xml:space="preserve"> so zu seinem </w:t>
      </w:r>
      <w:proofErr w:type="spellStart"/>
      <w:r>
        <w:t>schutz</w:t>
      </w:r>
      <w:proofErr w:type="spellEnd"/>
      <w:r>
        <w:t xml:space="preserve"> und rechten verstand gehören/ von einem der </w:t>
      </w:r>
      <w:proofErr w:type="spellStart"/>
      <w:r>
        <w:t>sachen</w:t>
      </w:r>
      <w:proofErr w:type="spellEnd"/>
      <w:r>
        <w:t xml:space="preserve"> </w:t>
      </w:r>
      <w:proofErr w:type="spellStart"/>
      <w:r>
        <w:t>gnug</w:t>
      </w:r>
      <w:proofErr w:type="spellEnd"/>
      <w:r>
        <w:t xml:space="preserve"> verständigen zusammen gezogen und </w:t>
      </w:r>
      <w:proofErr w:type="spellStart"/>
      <w:r>
        <w:t>publicirt</w:t>
      </w:r>
      <w:proofErr w:type="spellEnd"/>
      <w:r>
        <w:t xml:space="preserve"> zu werden wünsche) zu nützlichem gebrauch nicht </w:t>
      </w:r>
      <w:proofErr w:type="spellStart"/>
      <w:r>
        <w:t>gnug</w:t>
      </w:r>
      <w:proofErr w:type="spellEnd"/>
      <w:r>
        <w:t xml:space="preserve"> </w:t>
      </w:r>
      <w:proofErr w:type="spellStart"/>
      <w:r>
        <w:t>recommendiren</w:t>
      </w:r>
      <w:proofErr w:type="spellEnd"/>
      <w:r>
        <w:t xml:space="preserve"> </w:t>
      </w:r>
      <w:proofErr w:type="spellStart"/>
      <w:r>
        <w:t>kan</w:t>
      </w:r>
      <w:proofErr w:type="spellEnd"/>
      <w:r>
        <w:t xml:space="preserve">: als </w:t>
      </w:r>
      <w:proofErr w:type="spellStart"/>
      <w:r>
        <w:t>worinnen</w:t>
      </w:r>
      <w:proofErr w:type="spellEnd"/>
      <w:r>
        <w:t xml:space="preserve"> er sehen würde/ wie viel </w:t>
      </w:r>
      <w:proofErr w:type="spellStart"/>
      <w:r>
        <w:t>nachtrückliches</w:t>
      </w:r>
      <w:proofErr w:type="spellEnd"/>
      <w:r>
        <w:t xml:space="preserve"> und erbauliches in denen/ von andern </w:t>
      </w:r>
      <w:proofErr w:type="spellStart"/>
      <w:r>
        <w:t>mißverstandenen</w:t>
      </w:r>
      <w:proofErr w:type="spellEnd"/>
      <w:r>
        <w:t xml:space="preserve"> stellen/ wo sie recht untersuchet werden/ stecke. </w:t>
      </w:r>
    </w:p>
    <w:p w14:paraId="5A8A0BE2" w14:textId="77777777" w:rsidR="00F30817" w:rsidRDefault="00F30817" w:rsidP="00F30817">
      <w:pPr>
        <w:pStyle w:val="StandardWeb"/>
      </w:pPr>
      <w:r>
        <w:t xml:space="preserve">Ich </w:t>
      </w:r>
      <w:proofErr w:type="spellStart"/>
      <w:r>
        <w:t>ruffe</w:t>
      </w:r>
      <w:proofErr w:type="spellEnd"/>
      <w:r>
        <w:t xml:space="preserve"> </w:t>
      </w:r>
      <w:proofErr w:type="spellStart"/>
      <w:r>
        <w:t>letzlichen</w:t>
      </w:r>
      <w:proofErr w:type="spellEnd"/>
      <w:r>
        <w:t xml:space="preserve"> den grund-gütigen </w:t>
      </w:r>
      <w:proofErr w:type="spellStart"/>
      <w:r>
        <w:t>GOtt</w:t>
      </w:r>
      <w:proofErr w:type="spellEnd"/>
      <w:r>
        <w:t xml:space="preserve"> und </w:t>
      </w:r>
      <w:proofErr w:type="spellStart"/>
      <w:r>
        <w:t>geber</w:t>
      </w:r>
      <w:proofErr w:type="spellEnd"/>
      <w:r>
        <w:t xml:space="preserve"> alles guten inbrünstig an/ gleichwie er viel guten </w:t>
      </w:r>
      <w:proofErr w:type="spellStart"/>
      <w:r>
        <w:t>saamen</w:t>
      </w:r>
      <w:proofErr w:type="spellEnd"/>
      <w:r>
        <w:t xml:space="preserve"> seines </w:t>
      </w:r>
      <w:proofErr w:type="spellStart"/>
      <w:r>
        <w:t>worts</w:t>
      </w:r>
      <w:proofErr w:type="spellEnd"/>
      <w:r>
        <w:t xml:space="preserve">/ durch diesen seinen treuen </w:t>
      </w:r>
      <w:proofErr w:type="spellStart"/>
      <w:r>
        <w:t>knecht</w:t>
      </w:r>
      <w:proofErr w:type="spellEnd"/>
      <w:r>
        <w:t xml:space="preserve">/ den er nunmehr lang in seine </w:t>
      </w:r>
      <w:proofErr w:type="spellStart"/>
      <w:r>
        <w:t>freude</w:t>
      </w:r>
      <w:proofErr w:type="spellEnd"/>
      <w:r>
        <w:t xml:space="preserve"> </w:t>
      </w:r>
      <w:proofErr w:type="spellStart"/>
      <w:r>
        <w:t>eingeführet</w:t>
      </w:r>
      <w:proofErr w:type="spellEnd"/>
      <w:r>
        <w:t xml:space="preserve">/ weiland </w:t>
      </w:r>
      <w:proofErr w:type="spellStart"/>
      <w:r>
        <w:t>außstreuen</w:t>
      </w:r>
      <w:proofErr w:type="spellEnd"/>
      <w:r>
        <w:t xml:space="preserve"> lassen/ auch viele </w:t>
      </w:r>
      <w:proofErr w:type="spellStart"/>
      <w:r>
        <w:t>Körnlein</w:t>
      </w:r>
      <w:proofErr w:type="spellEnd"/>
      <w:r>
        <w:t xml:space="preserve"> davon </w:t>
      </w:r>
      <w:proofErr w:type="spellStart"/>
      <w:r>
        <w:t>biß</w:t>
      </w:r>
      <w:proofErr w:type="spellEnd"/>
      <w:r>
        <w:t xml:space="preserve"> daher in gottseligen </w:t>
      </w:r>
      <w:proofErr w:type="spellStart"/>
      <w:r>
        <w:t>hertzen</w:t>
      </w:r>
      <w:proofErr w:type="spellEnd"/>
      <w:r>
        <w:t xml:space="preserve"> zu </w:t>
      </w:r>
      <w:proofErr w:type="spellStart"/>
      <w:r>
        <w:t>nit</w:t>
      </w:r>
      <w:proofErr w:type="spellEnd"/>
      <w:r>
        <w:t xml:space="preserve"> geringer </w:t>
      </w:r>
      <w:proofErr w:type="spellStart"/>
      <w:r>
        <w:t>frucht</w:t>
      </w:r>
      <w:proofErr w:type="spellEnd"/>
      <w:r>
        <w:t xml:space="preserve"> </w:t>
      </w:r>
      <w:proofErr w:type="spellStart"/>
      <w:r>
        <w:t>kräfftig</w:t>
      </w:r>
      <w:proofErr w:type="spellEnd"/>
      <w:r>
        <w:t xml:space="preserve"> gesegnet hat (</w:t>
      </w:r>
      <w:proofErr w:type="spellStart"/>
      <w:r>
        <w:t>darvor</w:t>
      </w:r>
      <w:proofErr w:type="spellEnd"/>
      <w:r>
        <w:t xml:space="preserve"> ihm ewiger </w:t>
      </w:r>
      <w:proofErr w:type="spellStart"/>
      <w:r>
        <w:t>danck</w:t>
      </w:r>
      <w:proofErr w:type="spellEnd"/>
      <w:r>
        <w:t xml:space="preserve"> gesaget </w:t>
      </w:r>
      <w:proofErr w:type="spellStart"/>
      <w:r>
        <w:t>seye</w:t>
      </w:r>
      <w:proofErr w:type="spellEnd"/>
      <w:r>
        <w:t xml:space="preserve">) also wolle Er noch ferner </w:t>
      </w:r>
      <w:proofErr w:type="spellStart"/>
      <w:r>
        <w:t>segen</w:t>
      </w:r>
      <w:proofErr w:type="spellEnd"/>
      <w:r>
        <w:t xml:space="preserve"> geben/ zu seiner noch vor </w:t>
      </w:r>
      <w:proofErr w:type="spellStart"/>
      <w:r>
        <w:t>augen</w:t>
      </w:r>
      <w:proofErr w:type="spellEnd"/>
      <w:r>
        <w:t xml:space="preserve"> </w:t>
      </w:r>
      <w:proofErr w:type="spellStart"/>
      <w:r>
        <w:t>ligender</w:t>
      </w:r>
      <w:proofErr w:type="spellEnd"/>
      <w:r>
        <w:t xml:space="preserve">/ und auch in dieser Edition zu </w:t>
      </w:r>
      <w:proofErr w:type="spellStart"/>
      <w:r>
        <w:t>weiterm</w:t>
      </w:r>
      <w:proofErr w:type="spellEnd"/>
      <w:r>
        <w:t xml:space="preserve"> gebrauch eingerichteten Arbeit; daß viele </w:t>
      </w:r>
      <w:proofErr w:type="spellStart"/>
      <w:r>
        <w:t>hertzen</w:t>
      </w:r>
      <w:proofErr w:type="spellEnd"/>
      <w:r>
        <w:t xml:space="preserve">/ die mit </w:t>
      </w:r>
      <w:proofErr w:type="spellStart"/>
      <w:r>
        <w:t>andacht</w:t>
      </w:r>
      <w:proofErr w:type="spellEnd"/>
      <w:r>
        <w:t xml:space="preserve"> und </w:t>
      </w:r>
      <w:proofErr w:type="spellStart"/>
      <w:r>
        <w:t>einfalt</w:t>
      </w:r>
      <w:proofErr w:type="spellEnd"/>
      <w:r>
        <w:t xml:space="preserve"> ihre </w:t>
      </w:r>
      <w:proofErr w:type="spellStart"/>
      <w:r>
        <w:t>erbauung</w:t>
      </w:r>
      <w:proofErr w:type="spellEnd"/>
      <w:r>
        <w:t xml:space="preserve"> sonntags </w:t>
      </w:r>
      <w:proofErr w:type="spellStart"/>
      <w:r>
        <w:t>nechst</w:t>
      </w:r>
      <w:proofErr w:type="spellEnd"/>
      <w:r>
        <w:t xml:space="preserve"> der heiligen </w:t>
      </w:r>
      <w:proofErr w:type="spellStart"/>
      <w:r>
        <w:t>schrifft</w:t>
      </w:r>
      <w:proofErr w:type="spellEnd"/>
      <w:r>
        <w:t xml:space="preserve"> in diesen Predigten suchen werden/ sie auch reichlich darinnen finden/ und Ihme </w:t>
      </w:r>
      <w:proofErr w:type="spellStart"/>
      <w:r>
        <w:t>wiederumb</w:t>
      </w:r>
      <w:proofErr w:type="spellEnd"/>
      <w:r>
        <w:t xml:space="preserve"> </w:t>
      </w:r>
      <w:proofErr w:type="spellStart"/>
      <w:r>
        <w:t>darvor</w:t>
      </w:r>
      <w:proofErr w:type="spellEnd"/>
      <w:r>
        <w:t xml:space="preserve"> ihre </w:t>
      </w:r>
      <w:proofErr w:type="spellStart"/>
      <w:r>
        <w:t>früchten</w:t>
      </w:r>
      <w:proofErr w:type="spellEnd"/>
      <w:r>
        <w:t xml:space="preserve"> deß </w:t>
      </w:r>
      <w:proofErr w:type="spellStart"/>
      <w:r>
        <w:t>danckens</w:t>
      </w:r>
      <w:proofErr w:type="spellEnd"/>
      <w:r>
        <w:t xml:space="preserve"> bringen mögen. Ja/ daß auch viele Lehrer selbst </w:t>
      </w:r>
      <w:proofErr w:type="spellStart"/>
      <w:r>
        <w:t>angefrischet</w:t>
      </w:r>
      <w:proofErr w:type="spellEnd"/>
      <w:r>
        <w:t xml:space="preserve"> werden/ mit solcher </w:t>
      </w:r>
      <w:proofErr w:type="spellStart"/>
      <w:r>
        <w:t>einfalt</w:t>
      </w:r>
      <w:proofErr w:type="spellEnd"/>
      <w:r>
        <w:t xml:space="preserve"> und </w:t>
      </w:r>
      <w:proofErr w:type="spellStart"/>
      <w:r>
        <w:t>nachtrücklichkeit</w:t>
      </w:r>
      <w:proofErr w:type="spellEnd"/>
      <w:r>
        <w:t xml:space="preserve"> den kern deß Christenthums in ihren Predigten nach diesem Model zu treiben: </w:t>
      </w:r>
      <w:proofErr w:type="spellStart"/>
      <w:r>
        <w:t>insgesampt</w:t>
      </w:r>
      <w:proofErr w:type="spellEnd"/>
      <w:r>
        <w:t xml:space="preserve"> aber/ daß dieses auch ein mittel seyn möge einiger </w:t>
      </w:r>
      <w:proofErr w:type="spellStart"/>
      <w:r>
        <w:t>fernern</w:t>
      </w:r>
      <w:proofErr w:type="spellEnd"/>
      <w:r>
        <w:t xml:space="preserve"> </w:t>
      </w:r>
      <w:proofErr w:type="spellStart"/>
      <w:r>
        <w:t>besserung</w:t>
      </w:r>
      <w:proofErr w:type="spellEnd"/>
      <w:r>
        <w:t xml:space="preserve"> deß oben so </w:t>
      </w:r>
      <w:proofErr w:type="spellStart"/>
      <w:r>
        <w:t>hertzlich</w:t>
      </w:r>
      <w:proofErr w:type="spellEnd"/>
      <w:r>
        <w:t xml:space="preserve"> beklagten elenden </w:t>
      </w:r>
      <w:proofErr w:type="spellStart"/>
      <w:r>
        <w:t>zustandes</w:t>
      </w:r>
      <w:proofErr w:type="spellEnd"/>
      <w:r>
        <w:t xml:space="preserve"> unser Kirchen/ alles zu sein deß </w:t>
      </w:r>
      <w:proofErr w:type="spellStart"/>
      <w:r>
        <w:t>grossen</w:t>
      </w:r>
      <w:proofErr w:type="spellEnd"/>
      <w:r>
        <w:t xml:space="preserve"> </w:t>
      </w:r>
      <w:proofErr w:type="spellStart"/>
      <w:r>
        <w:t>GOttes</w:t>
      </w:r>
      <w:proofErr w:type="spellEnd"/>
      <w:r>
        <w:t xml:space="preserve"> selbst Ehre/ und welche auf dieselbe zwecket/ seines Reichs </w:t>
      </w:r>
      <w:proofErr w:type="spellStart"/>
      <w:r>
        <w:t>beförderung</w:t>
      </w:r>
      <w:proofErr w:type="spellEnd"/>
      <w:r>
        <w:t xml:space="preserve"> </w:t>
      </w:r>
      <w:proofErr w:type="spellStart"/>
      <w:r>
        <w:t>umb</w:t>
      </w:r>
      <w:proofErr w:type="spellEnd"/>
      <w:r>
        <w:t xml:space="preserve"> JESU </w:t>
      </w:r>
      <w:proofErr w:type="spellStart"/>
      <w:r>
        <w:t>CHristi</w:t>
      </w:r>
      <w:proofErr w:type="spellEnd"/>
      <w:r>
        <w:t xml:space="preserve"> willen. AMEN. </w:t>
      </w:r>
    </w:p>
    <w:p w14:paraId="7CF6CD44" w14:textId="77777777" w:rsidR="00F30817" w:rsidRDefault="00F30817" w:rsidP="00F30817">
      <w:pPr>
        <w:pStyle w:val="StandardWeb"/>
      </w:pPr>
      <w:proofErr w:type="spellStart"/>
      <w:r>
        <w:t>Franckfurt</w:t>
      </w:r>
      <w:proofErr w:type="spellEnd"/>
      <w:r>
        <w:t xml:space="preserve"> am </w:t>
      </w:r>
      <w:proofErr w:type="spellStart"/>
      <w:r>
        <w:t>Mayn</w:t>
      </w:r>
      <w:proofErr w:type="spellEnd"/>
      <w:r>
        <w:t xml:space="preserve">/ den 24. </w:t>
      </w:r>
      <w:proofErr w:type="spellStart"/>
      <w:r>
        <w:t>Martii</w:t>
      </w:r>
      <w:proofErr w:type="spellEnd"/>
      <w:r>
        <w:t xml:space="preserve">, 1675. Philipp Jacob </w:t>
      </w:r>
      <w:proofErr w:type="spellStart"/>
      <w:r>
        <w:t>spener</w:t>
      </w:r>
      <w:proofErr w:type="spellEnd"/>
      <w:r>
        <w:t xml:space="preserve">/ D. Prediger und deß </w:t>
      </w:r>
      <w:proofErr w:type="spellStart"/>
      <w:r>
        <w:t>Minist</w:t>
      </w:r>
      <w:proofErr w:type="spellEnd"/>
      <w:r>
        <w:t xml:space="preserve">. sen. daselbst. </w:t>
      </w:r>
    </w:p>
    <w:p w14:paraId="39A73630" w14:textId="2BD1C307" w:rsidR="00F30817" w:rsidRDefault="00F30817">
      <w:pPr>
        <w:spacing w:after="0" w:line="240" w:lineRule="auto"/>
      </w:pPr>
      <w:r>
        <w:br w:type="page"/>
      </w:r>
    </w:p>
    <w:p w14:paraId="799AB530" w14:textId="77777777" w:rsidR="00F30817" w:rsidRDefault="00F30817" w:rsidP="00F30817">
      <w:pPr>
        <w:pStyle w:val="berschrift1"/>
        <w:rPr>
          <w:sz w:val="48"/>
        </w:rPr>
      </w:pPr>
      <w:r>
        <w:lastRenderedPageBreak/>
        <w:t xml:space="preserve">Pia </w:t>
      </w:r>
      <w:proofErr w:type="spellStart"/>
      <w:r>
        <w:t>desideria</w:t>
      </w:r>
      <w:proofErr w:type="spellEnd"/>
      <w:r>
        <w:t xml:space="preserve"> - Einleitung</w:t>
      </w:r>
    </w:p>
    <w:p w14:paraId="291A26D0" w14:textId="77777777" w:rsidR="00F30817" w:rsidRDefault="00F30817" w:rsidP="00F30817">
      <w:pPr>
        <w:pStyle w:val="StandardWeb"/>
      </w:pPr>
      <w:r>
        <w:rPr>
          <w:rStyle w:val="Fett"/>
          <w:rFonts w:eastAsiaTheme="majorEastAsia"/>
        </w:rPr>
        <w:t>Gnade, Licht und Heil von Gott, dem himmlischen Vater durch Christum Jesum in dem heiligen Geist, allen denen, die den Herrn suchen.</w:t>
      </w:r>
    </w:p>
    <w:p w14:paraId="6B468373" w14:textId="77777777" w:rsidR="00F30817" w:rsidRDefault="00F30817" w:rsidP="00F30817">
      <w:pPr>
        <w:pStyle w:val="StandardWeb"/>
      </w:pPr>
      <w:r>
        <w:t xml:space="preserve">Wenn wir den gegenwärtigen Zustand der </w:t>
      </w:r>
      <w:proofErr w:type="spellStart"/>
      <w:r>
        <w:t>gesammten</w:t>
      </w:r>
      <w:proofErr w:type="spellEnd"/>
      <w:r>
        <w:t xml:space="preserve"> Christenheit ansehen, so möchten wir billig mit Jeremia 9,1 in die kläglichen Worte ausbrechen: „Ach, daß wir Wassers genug hätten in unsern Häuptern, und unsere Augen </w:t>
      </w:r>
      <w:proofErr w:type="spellStart"/>
      <w:r>
        <w:t>Thränenquellen</w:t>
      </w:r>
      <w:proofErr w:type="spellEnd"/>
      <w:r>
        <w:t xml:space="preserve"> wären, daß wir Tag und Nacht beweinen möchten den Jammer unsers Volks.“ Und hat zu den noch </w:t>
      </w:r>
      <w:proofErr w:type="spellStart"/>
      <w:r>
        <w:t>goldnen</w:t>
      </w:r>
      <w:proofErr w:type="spellEnd"/>
      <w:r>
        <w:t xml:space="preserve"> Zeiten jener liebe alte Vater sprechen mögen: Ah in </w:t>
      </w:r>
      <w:proofErr w:type="spellStart"/>
      <w:r>
        <w:t>quae</w:t>
      </w:r>
      <w:proofErr w:type="spellEnd"/>
      <w:r>
        <w:t xml:space="preserve"> nos </w:t>
      </w:r>
      <w:proofErr w:type="spellStart"/>
      <w:r>
        <w:t>tempora</w:t>
      </w:r>
      <w:proofErr w:type="spellEnd"/>
      <w:r>
        <w:t xml:space="preserve"> </w:t>
      </w:r>
      <w:proofErr w:type="spellStart"/>
      <w:r>
        <w:t>reservasti</w:t>
      </w:r>
      <w:proofErr w:type="spellEnd"/>
      <w:r>
        <w:t xml:space="preserve">, Domine! so haben wir heut zu Tage weit mehr Ursach, es nicht nachzusprechen, sondern, da die größte Betrübniß kaum Worte herauszubringen vermag, </w:t>
      </w:r>
      <w:proofErr w:type="spellStart"/>
      <w:r>
        <w:t>nachzuseufzen</w:t>
      </w:r>
      <w:proofErr w:type="spellEnd"/>
      <w:r>
        <w:t xml:space="preserve">. </w:t>
      </w:r>
    </w:p>
    <w:p w14:paraId="73F8E77C" w14:textId="77777777" w:rsidR="00F30817" w:rsidRDefault="00F30817" w:rsidP="00F30817">
      <w:pPr>
        <w:pStyle w:val="StandardWeb"/>
      </w:pPr>
      <w:r>
        <w:t xml:space="preserve">Ich will jetzt nicht reden von dem Elend der Glieder der christlichen Kirche, welche in dem babylonischen Gefängniß der römischen Kirche, in den, unter der schweren türkischen Tyrannei liegenden, von unglaublicher Unwissenheit, </w:t>
      </w:r>
      <w:proofErr w:type="spellStart"/>
      <w:r>
        <w:t>Irrthümern</w:t>
      </w:r>
      <w:proofErr w:type="spellEnd"/>
      <w:r>
        <w:t xml:space="preserve"> und schrecklichen </w:t>
      </w:r>
      <w:proofErr w:type="spellStart"/>
      <w:r>
        <w:t>Aergernissen</w:t>
      </w:r>
      <w:proofErr w:type="spellEnd"/>
      <w:r>
        <w:t xml:space="preserve"> verderbten griechischen und morgenländischen Kirchen, und in vielen andern, von dem Papst zwar abgetretenen, aber zur Reinigkeit der Lehre nicht gekommenen Gemeinen verborgen sind, und in höchster Gefahr mit Furcht und Zittern ihre Seligkeit wirken müssen, obwohl an ihren Jammer ohne einige Bewegung von einer gottseligen Seele nicht gedacht werden kann; sondern wenn wir allein bei unserer evangelischen Kirche bleiben, die das theure und reine Evangelium dem äußerlichen Bekenntniß nach annimmt, und die wir deshalb als die wahre sichtbare Kirche anerkennen müssen, so können wir doch auch auf diese die Augen nicht wenden, ohne sie aus Betrübniß und Scham sobald wieder niederschlagen zu müssen. Sehen wir den äußern Zustand an, so müssen wir bekennen, daß seit geraumer Zeit die dieser Kirche angehörigen Reiche und Länder, obwohl in verschiedenen Graden und Zeiträumen, alle die Plagen oft haben erfahren müssen, womit nach der Schrift der gerechte Gott seinen Zorn zu bezeugen und anzudeuten pflegt, nämlich ansteckende Krankheiten, schlechte Zeiten und Kriege. Ich halte aber gleichwohl diese Trübsale für die geringsten, ja für eine Wohlthat, wodurch Gott noch Viele der Seinigen erhalten, und dem Schaden, der durch stetes leibliches Wohlergehen noch verzweifelter werden würde, etwas </w:t>
      </w:r>
      <w:proofErr w:type="spellStart"/>
      <w:r>
        <w:t>gewehret</w:t>
      </w:r>
      <w:proofErr w:type="spellEnd"/>
      <w:r>
        <w:t xml:space="preserve"> hat. </w:t>
      </w:r>
    </w:p>
    <w:p w14:paraId="4EBD138C" w14:textId="77777777" w:rsidR="00F30817" w:rsidRDefault="00F30817" w:rsidP="00F30817">
      <w:pPr>
        <w:pStyle w:val="StandardWeb"/>
      </w:pPr>
      <w:r>
        <w:t xml:space="preserve">Aber, obwohl fleischlichen Augen unkenntlicher, so doch weit schwerer und gefährlicher ist das geistliche Elend unsrer armen Kirche und zwar vornehmlich aus zwei Ursachen: </w:t>
      </w:r>
    </w:p>
    <w:p w14:paraId="12B23036" w14:textId="77777777" w:rsidR="00F30817" w:rsidRDefault="00F30817" w:rsidP="00F30817">
      <w:pPr>
        <w:pStyle w:val="StandardWeb"/>
      </w:pPr>
      <w:r>
        <w:t xml:space="preserve">Die Eine bestehet in den Verfolgungen, welche die wahre Lehre, sonderlich von der römischen Kirche leiden muß. Nun ist es zwar wahr, daß die Verfolgungen ein gutes Mittel sind, wodurch der Kirche </w:t>
      </w:r>
      <w:proofErr w:type="spellStart"/>
      <w:r>
        <w:t>Wachsthum</w:t>
      </w:r>
      <w:proofErr w:type="spellEnd"/>
      <w:r>
        <w:t xml:space="preserve"> oft befördert wird, also, daß wir die christliche Kirche von der Apostel Zeit her, in keinem bessern und vor Gott </w:t>
      </w:r>
      <w:proofErr w:type="spellStart"/>
      <w:r>
        <w:t>herrlichern</w:t>
      </w:r>
      <w:proofErr w:type="spellEnd"/>
      <w:r>
        <w:t xml:space="preserve"> Stande antreffen, als da sie unter den grausamsten Verfolgungen stand, wo ihr Gold unaufhörlich in dem Schmelzofen gelegen, dessen Flamme keine Schlacken daran wachsen lassen, oder dieselben bald wieder verzehret hat. Aber durch zwei Stücke unterscheiden sich die jetzigen Verfolgungen von den </w:t>
      </w:r>
      <w:proofErr w:type="spellStart"/>
      <w:r>
        <w:t>frühern</w:t>
      </w:r>
      <w:proofErr w:type="spellEnd"/>
      <w:r>
        <w:t xml:space="preserve">, welche uns tief schmerzen. Einmal, daß der Teufel, nachdem er erkannt, daß seine </w:t>
      </w:r>
      <w:proofErr w:type="spellStart"/>
      <w:r>
        <w:t>Gewaltthätigkeiten</w:t>
      </w:r>
      <w:proofErr w:type="spellEnd"/>
      <w:r>
        <w:t xml:space="preserve"> und blutigen Verfolgungen nichts vermocht, sondern die Leute zu einer obwohl schrecklicheren, doch kürzeren Marter mehr </w:t>
      </w:r>
      <w:proofErr w:type="spellStart"/>
      <w:r>
        <w:t>geeilet</w:t>
      </w:r>
      <w:proofErr w:type="spellEnd"/>
      <w:r>
        <w:t xml:space="preserve">, als davor geflohen sind, nunmehr klüger geworden ist, und eine andere Art der Verfolgung angefangen hat, die Bekenner der wahren Religion von der erkannten Wahrheit durch langwierige Drangsale oder dadurch abzuziehen, daß man ihnen theils mit steten Drohungen, theils Versprechungen und Vorstellungen von der Herrlichkeit der Welt zusetzt, besonders aber die wahren Lehrer </w:t>
      </w:r>
      <w:r>
        <w:lastRenderedPageBreak/>
        <w:t xml:space="preserve">vertreibt und entzieht, um so </w:t>
      </w:r>
      <w:proofErr w:type="spellStart"/>
      <w:r>
        <w:t>auf’s</w:t>
      </w:r>
      <w:proofErr w:type="spellEnd"/>
      <w:r>
        <w:t xml:space="preserve"> Wenigste die Kinder und Nachkömmlinge wieder zu falscher Religion zu bringen. </w:t>
      </w:r>
    </w:p>
    <w:p w14:paraId="13993393" w14:textId="77777777" w:rsidR="00F30817" w:rsidRDefault="00F30817" w:rsidP="00F30817">
      <w:pPr>
        <w:pStyle w:val="StandardWeb"/>
      </w:pPr>
      <w:r>
        <w:t xml:space="preserve">Daraus folget das Andere, daß durch diese Art der Verfolgung das römische Papstthum manche Reiche und Provinzen, die entweder ganz die Wahrheit der Lehre erkannt, oder in denen doch viel guter </w:t>
      </w:r>
      <w:proofErr w:type="spellStart"/>
      <w:r>
        <w:t>Saame</w:t>
      </w:r>
      <w:proofErr w:type="spellEnd"/>
      <w:r>
        <w:t xml:space="preserve"> ausgestreut gewesen, wieder so unter sich gebracht hat, daß keine oder nur wenige Bekenner der evangelischen Wahrheit in denselben sind; während sonst die Verfolgungen allezeit die Vermehrung der Christen gewirket, und das Blut der Märtyrer der beste Dünger des Kirchen-Ackers stets gewesen. </w:t>
      </w:r>
    </w:p>
    <w:p w14:paraId="2A3B3C32" w14:textId="77777777" w:rsidR="00F30817" w:rsidRDefault="00F30817" w:rsidP="00F30817">
      <w:pPr>
        <w:pStyle w:val="StandardWeb"/>
      </w:pPr>
      <w:r>
        <w:t xml:space="preserve">Wir haben daher weit mehr über den unglücklichen Erfolg dieser Verfolgungen, als über die Verfolgungen selbst zu klagen, und wie Josua (Jos. 7,5.6.), als sein vorher siegreiches Heer von den Einwohnern zu Ai geschlagen wurde, und die Israeliten, als sie vor Benjamin zweimal fliehen mußten (Richter 20,21-26), daraus abnahmen, daß um </w:t>
      </w:r>
      <w:proofErr w:type="spellStart"/>
      <w:r>
        <w:t>begangner</w:t>
      </w:r>
      <w:proofErr w:type="spellEnd"/>
      <w:r>
        <w:t xml:space="preserve"> Sünden willen der Herr von ihnen müßte gewichen sein, und ihn daher mit </w:t>
      </w:r>
      <w:proofErr w:type="spellStart"/>
      <w:r>
        <w:t>demüthiger</w:t>
      </w:r>
      <w:proofErr w:type="spellEnd"/>
      <w:r>
        <w:t xml:space="preserve"> Buße wieder suchten, so ist uns diese Macht, welche Gott unsern Gegnern giebt, ein gewisses Zeugniß, daß unsere ganze Kirche keineswegs in dem Stande sei, in welchem sie sich befinden sollte, und viel Glieder darunter sein müssen, die von Außen scheinen, aber im Schmelzen die Probe nicht halten. </w:t>
      </w:r>
    </w:p>
    <w:p w14:paraId="1B74ECE3" w14:textId="77777777" w:rsidR="00F30817" w:rsidRDefault="00F30817" w:rsidP="00F30817">
      <w:pPr>
        <w:pStyle w:val="StandardWeb"/>
      </w:pPr>
      <w:r>
        <w:t xml:space="preserve">Die andere und vornehmste Ursache des Jammers unserer Kirche ist die, daß sie innerlich fast durch und durch zerrüttet ist, ausgenommen, daß uns Gott doch nach seiner </w:t>
      </w:r>
      <w:proofErr w:type="spellStart"/>
      <w:r>
        <w:t>überschwenglichen</w:t>
      </w:r>
      <w:proofErr w:type="spellEnd"/>
      <w:r>
        <w:t xml:space="preserve"> Güte sein Wort und heilige Sakramente gelassen hat. Wo ist ein Stand, von dem wir rühmen könnten, daß es in ihm stehe, wie die Vorschriften des Wortes Gottes erfordern? </w:t>
      </w:r>
    </w:p>
    <w:p w14:paraId="60EF241E" w14:textId="77777777" w:rsidR="00F30817" w:rsidRDefault="00F30817" w:rsidP="00F30817">
      <w:pPr>
        <w:pStyle w:val="StandardWeb"/>
      </w:pPr>
      <w:r>
        <w:t xml:space="preserve">Sehen wir den weltlichen Stand an, und in demselben diejenigen, welche nach göttlicher Verheißung, Jes. 49,23 Pfleger und Säugammen der Kirche sein sollten, ach, wie Wenige sind unter denselben, welche sich erinnern, daß ihnen Gott ihr </w:t>
      </w:r>
      <w:proofErr w:type="spellStart"/>
      <w:r>
        <w:t>Scepter</w:t>
      </w:r>
      <w:proofErr w:type="spellEnd"/>
      <w:r>
        <w:t xml:space="preserve"> und Regiment dazu gegeben, um ihre Macht zur Förderung seines Reiches zu gebrauchen, sondern die meisten großen Herren leben in den Sünden und weltlichen Lüsten, welche das Hofleben gewöhnlich mit sich führt, ja die fast als unzertrennlich davon geachtet werden, während andere Obrigkeiten ihren eigenen Nutzen suchen, so daß man aus solchem Leben mit Seufzen abnehmen muß, daß Wenige unter denselben nur wissen, was das Christenthum sei, geschweige daß sie selbst solches haben und üben sollten! Wie viele sind derer, die sich um das Geistliche durchaus nicht bekümmern, sondern mit Gallion </w:t>
      </w:r>
      <w:proofErr w:type="spellStart"/>
      <w:r>
        <w:t>Ap</w:t>
      </w:r>
      <w:proofErr w:type="spellEnd"/>
      <w:r>
        <w:t xml:space="preserve">. Gesch. 18,12-17 dafür halten, es gehe sie nichts an, als das Zeitliche? Auch unter denen, die sich noch der Kirche anzunehmen gedenken, wie viele sind nicht derer, die sich vollkommen damit begnügen, daß die hergebrachte reine Religion möge erhalten und vor Beeinträchtigung der Falschen bewahret werden, womit es doch noch lange nicht ausgemacht ist? Ja, von Vielen ist zu fürchten, daß ihr Eifer, den sie noch für unsere Religion zeigen, vielmehr aus politischen Beweggründen, als aus Liebe der Wahrheit herrühre? Wie undankbar sind ihrer Viele für die große Güte Gottes, welche sie von dem harten Joche des </w:t>
      </w:r>
      <w:proofErr w:type="spellStart"/>
      <w:r>
        <w:t>Papstthums</w:t>
      </w:r>
      <w:proofErr w:type="spellEnd"/>
      <w:r>
        <w:t xml:space="preserve">, welches vor etlichen hundert Jahren die damals lebenden gekrönten Häupter hart gedrückt hat, befreiet und freien Gebrauch ihrer Herrschaft und Macht gegeben hat, daß sie jetzt ihre Gewalt, die ihnen zur Beförderung der Wohlfahrt, nicht zur Unterdrückung der Kirche verliehen worden ist, durch eine unverantwortliche </w:t>
      </w:r>
      <w:proofErr w:type="spellStart"/>
      <w:r>
        <w:t>Cäsaro-Papie</w:t>
      </w:r>
      <w:proofErr w:type="spellEnd"/>
      <w:r>
        <w:t xml:space="preserve"> mißbrauchen, und es so </w:t>
      </w:r>
      <w:proofErr w:type="spellStart"/>
      <w:r>
        <w:t>muthwillig</w:t>
      </w:r>
      <w:proofErr w:type="spellEnd"/>
      <w:r>
        <w:t xml:space="preserve"> hindern, wo etwa einige von Gott dazu erweckte Diener der Kirche etwas Gutes zur Besserung derselben zu stiften versuchen wollen. Das geht so weit, daß manchen Gemeinden, deren Obrigkeit einer andern Religion zugethan ist, und sie wohl in manchen äußerlichen Dingen etwas leiden läßt, aber doch in der Uebung dessen, was zu ihrer Erbauung dienet, nicht behindert, besser </w:t>
      </w:r>
      <w:r>
        <w:lastRenderedPageBreak/>
        <w:t xml:space="preserve">gerathen ist, als denen, deren Obrigkeit von ihrer Religion ist, aber oft ebendeshalb mehr Hindernisse, als Nutzen stiftet. </w:t>
      </w:r>
    </w:p>
    <w:p w14:paraId="08986371" w14:textId="77777777" w:rsidR="00F30817" w:rsidRDefault="00F30817" w:rsidP="00F30817">
      <w:pPr>
        <w:pStyle w:val="StandardWeb"/>
      </w:pPr>
      <w:r>
        <w:t xml:space="preserve">Wie es nun in dem weltlichen Stande betrübt genug aussieht, ach, so mögen wir Prediger in dem geistlichen Stande nicht </w:t>
      </w:r>
      <w:proofErr w:type="spellStart"/>
      <w:r>
        <w:t>läugnen</w:t>
      </w:r>
      <w:proofErr w:type="spellEnd"/>
      <w:r>
        <w:t xml:space="preserve">, daß auch dieser Stand ganz verderbet sei, und also von den beiden oberen Ständen das meiste Verderben in die Gemeinden übergehe. Jener alte Kirchenvater hat also zu schließen befohlen: „Gleichwie Du, wenn Du einen </w:t>
      </w:r>
      <w:proofErr w:type="spellStart"/>
      <w:r>
        <w:t>verdorreten</w:t>
      </w:r>
      <w:proofErr w:type="spellEnd"/>
      <w:r>
        <w:t xml:space="preserve"> Baum mit abgestorbenen Blättern siehst, schließest, es müsse ein Mangel an der Wurzel sein, also kannst Du, wenn Du das Volk zuchtlos siehest, mit Recht schließen, daß es ihm an einer heiligen Priesterschaft fehle.“ Ich erkenne gern unsers göttlichen Berufes Heiligkeit, auch weiß ich, daß Gott in unserm Stande die Seinen übrig behalten hat, die das Werk des Herrn treulich meinen; auch möchte ich nicht mit Elias </w:t>
      </w:r>
      <w:proofErr w:type="spellStart"/>
      <w:r>
        <w:t>Prätorius</w:t>
      </w:r>
      <w:proofErr w:type="spellEnd"/>
      <w:r>
        <w:t xml:space="preserve"> auf der andern Seite zu weit gehen, und das Kind mit dem Bade ausschütten; sondern der allsehende </w:t>
      </w:r>
      <w:proofErr w:type="spellStart"/>
      <w:r>
        <w:t>Herzenskündiger</w:t>
      </w:r>
      <w:proofErr w:type="spellEnd"/>
      <w:r>
        <w:t xml:space="preserve"> siehet, mit welcher Betrübniß meiner Seele ich es schreibe: Daß wir Prediger in unserm Stande so viele Reformation bedürfen, als irgend ein anderer Stand bedürfen mag. Gott hat auch gemeiniglich, so oft er eine Reformation vorgehabt, z.B. im Alten Testamente durch die gottseligen Könige, dieselbe bei dem geistlichen Stande lassen anfangen. Ich nehme mich auch nicht aus von der Zahl derer, welche in unserm Stande bisher des Ruhms mangeln, den wir vor Gott und der Kirche haben sollten, sondern sehe mehr und mehr, was mir mangelt, bin auch bereit, von Andern fernere Erinnerungen brüderlich anzunehmen. Ja es betrübt mich nichts mehr, als ich fast nicht sehe, wie in solcher gräulichen </w:t>
      </w:r>
      <w:proofErr w:type="spellStart"/>
      <w:r>
        <w:t>Verderbniß</w:t>
      </w:r>
      <w:proofErr w:type="spellEnd"/>
      <w:r>
        <w:t xml:space="preserve"> unser Einer sein Gewissen retten möge. </w:t>
      </w:r>
    </w:p>
    <w:p w14:paraId="762F7E6C" w14:textId="77777777" w:rsidR="00F30817" w:rsidRDefault="00F30817" w:rsidP="00F30817">
      <w:pPr>
        <w:pStyle w:val="StandardWeb"/>
      </w:pPr>
      <w:r>
        <w:t xml:space="preserve">Wir müssen ja bekennen, daß in unserm Stande nicht nur hin und wieder Männer gefunden werden, die sogar von öffentlichen </w:t>
      </w:r>
      <w:proofErr w:type="spellStart"/>
      <w:r>
        <w:t>Aergernissen</w:t>
      </w:r>
      <w:proofErr w:type="spellEnd"/>
      <w:r>
        <w:t xml:space="preserve"> nicht frei sind, sondern daß auch derjenigen viel weniger sind, als man dem ersten Anscheine nach </w:t>
      </w:r>
      <w:proofErr w:type="spellStart"/>
      <w:r>
        <w:t>urtheilen</w:t>
      </w:r>
      <w:proofErr w:type="spellEnd"/>
      <w:r>
        <w:t xml:space="preserve"> sollte, welche das wahre Christenthum (das ja nicht bloß in Enthaltung von äußerlichen Lastern, und in einem äußerlichen ehrbaren Leben besteht) recht verstehen und üben; denn es blicket auch bei Vielen, deren Leben, wo es mit gemeinen und von der </w:t>
      </w:r>
      <w:proofErr w:type="spellStart"/>
      <w:r>
        <w:t>Weltmode</w:t>
      </w:r>
      <w:proofErr w:type="spellEnd"/>
      <w:r>
        <w:t xml:space="preserve"> eingenommenen Augen angesehen wird, untadelhaft scheinet, gleichwohl der Weltgeist in Fleischeslust, Augenlust und hoffärtigem Leben, wenn auch noch so fein, doch so hervor, daß sich erkennen läßt, man habe die erste praktische Grundlage des Christenthums, die </w:t>
      </w:r>
      <w:proofErr w:type="spellStart"/>
      <w:r>
        <w:t>Verläugnung</w:t>
      </w:r>
      <w:proofErr w:type="spellEnd"/>
      <w:r>
        <w:t xml:space="preserve"> seiner selbst, noch niemals mit Ernst vorgenommen. </w:t>
      </w:r>
    </w:p>
    <w:p w14:paraId="2610264D" w14:textId="77777777" w:rsidR="00F30817" w:rsidRDefault="00F30817" w:rsidP="00F30817">
      <w:pPr>
        <w:pStyle w:val="StandardWeb"/>
      </w:pPr>
      <w:r>
        <w:t xml:space="preserve">Man sehe auf die Art, wie die Meisten Beförderungen und </w:t>
      </w:r>
      <w:proofErr w:type="spellStart"/>
      <w:r>
        <w:t>Aenderungen</w:t>
      </w:r>
      <w:proofErr w:type="spellEnd"/>
      <w:r>
        <w:t xml:space="preserve"> im Amte suchen, man sehe auf ihre Lehre, Amtsverrichtungen und Leben, mit wenn auch noch so liebreichen, doch mit dem Lichte des Geistes erleuchteten Augen, was gilts, ob man nicht von Vielen, von denen man gern aus christlicher Liebe besser </w:t>
      </w:r>
      <w:proofErr w:type="spellStart"/>
      <w:r>
        <w:t>urtheilen</w:t>
      </w:r>
      <w:proofErr w:type="spellEnd"/>
      <w:r>
        <w:t xml:space="preserve"> wollte, endlich doch dergleichen finden würde, was sie selbst nicht sehen, wie tief sie noch in dem natürlichen Wesen stecken, und die rechten Kennzeichen der Wiedergeburt nirgends in der That haben? So möchte Paulus noch an vielen Orten klagen, Phil. 2,21: „Sie suchen alle das Ihre, nicht das Christi Jesu ist.“ Nun giebt Solches nicht nur großes </w:t>
      </w:r>
      <w:proofErr w:type="spellStart"/>
      <w:r>
        <w:t>Aergerniß</w:t>
      </w:r>
      <w:proofErr w:type="spellEnd"/>
      <w:r>
        <w:t xml:space="preserve">, wo es von Andern erkannt wird, sondern das größte </w:t>
      </w:r>
      <w:proofErr w:type="spellStart"/>
      <w:r>
        <w:t>Aergerniß</w:t>
      </w:r>
      <w:proofErr w:type="spellEnd"/>
      <w:r>
        <w:t xml:space="preserve"> ist eigentlich da, wo es nicht erkannt wird, und die Leute, die allezeit nach der Unart unserer Natur lieber nach Exempeln, als nach der Lehre </w:t>
      </w:r>
      <w:proofErr w:type="spellStart"/>
      <w:r>
        <w:t>urtheilen</w:t>
      </w:r>
      <w:proofErr w:type="spellEnd"/>
      <w:r>
        <w:t xml:space="preserve">, auf die Gedanken kommen, das sei schon das rechte Christenthum, was sie an ihren Predigern sehen, und hätten sie nicht nöthig, weiter zu gehen. Ja, was das Betrübteste ist, daß das Leben vieler Prediger, dem alle Glaubensfrüchte fehlen, deutlich anzeiget, daß es ihnen selbst an dem Glauben mangele, und das, was sie für Glauben halten, durchaus nicht der rechte, aus des heiligen Geistes Erleuchtung, Zeugniß und Versiegelung </w:t>
      </w:r>
      <w:proofErr w:type="spellStart"/>
      <w:r>
        <w:t>durch’s</w:t>
      </w:r>
      <w:proofErr w:type="spellEnd"/>
      <w:r>
        <w:t xml:space="preserve"> göttliche Wort erweckte Glaube, sondern eine menschliche Einbildung sei, indem sie aus dem Buchstaben der Schrift ohne Wirkung des heiligen Geistes, aus menschlichem Fleiß, wie Andere in andern Gegenständen </w:t>
      </w:r>
      <w:r>
        <w:lastRenderedPageBreak/>
        <w:t xml:space="preserve">dadurch etwas erlernen, die rechte Lehre zwar </w:t>
      </w:r>
      <w:proofErr w:type="spellStart"/>
      <w:r>
        <w:t>gefaßt</w:t>
      </w:r>
      <w:proofErr w:type="spellEnd"/>
      <w:r>
        <w:t xml:space="preserve"> haben, und sie Andern vorzutragen wissen, aber von dem himmlischen Licht und Leben des Glaubens ganz entfernt sind. Daraus will ich zwar nicht folgern, als könnte durch solche Männer und deren Dienst gar nichts Gutes gewirket, oder bei Jemandem der wahre Glaube und Bekehrung zu Wege gebracht werden, denn das Wort empfängt seine göttliche Kraft nicht von der Person dessen, der es vorträgt, sondern hat dieselbe in sich selbst; deswegen freuet sich auch Paulus Phil. 1,15.18: daß nur Christus gepredigt werde, wenn auch von Etlichen um Haß und Haders willen (diese aber können nicht füglich </w:t>
      </w:r>
      <w:proofErr w:type="spellStart"/>
      <w:r>
        <w:t>wiedergeborne</w:t>
      </w:r>
      <w:proofErr w:type="spellEnd"/>
      <w:r>
        <w:t xml:space="preserve"> Kinder Gottes gewesen sein; wenn nun Niemand von ihrer Predigt Nutzen gehabt hätte, so würde er keine Ursach zur Freude gehabt haben); – aber gleichwohl wird ein verständiger Christ nicht </w:t>
      </w:r>
      <w:proofErr w:type="spellStart"/>
      <w:r>
        <w:t>läugnen</w:t>
      </w:r>
      <w:proofErr w:type="spellEnd"/>
      <w:r>
        <w:t xml:space="preserve"> können, daß dergleichen Männer, die selbst den wahren göttlichen Glauben nicht haben, auch nicht im Stande sind, ihr Amt also zu führen, wie es sich gehört, um durch das Wort eine wahre Sinnesänderung bei ihren Zuhörern hervorzubringen; denn zunächst können sie nicht </w:t>
      </w:r>
      <w:proofErr w:type="spellStart"/>
      <w:r>
        <w:t>erhörlich</w:t>
      </w:r>
      <w:proofErr w:type="spellEnd"/>
      <w:r>
        <w:t xml:space="preserve"> beten, wodurch ein gottseliger Prediger vielen Segen erlanget, sodann muß ihnen die göttliche Weisheit fehlen, welche der braucht, der Andere mit allem erforderlichen Nachdruck lehren, und auf den Weg des Heils führen soll. Daher zweifle ich gar nicht, daß wir bald eine ganz andre Kirche haben würden, wenn nur wenigstens der größte Theil von uns Lehrern so wäre, daß wir ohne </w:t>
      </w:r>
      <w:proofErr w:type="spellStart"/>
      <w:r>
        <w:t>Erröthen</w:t>
      </w:r>
      <w:proofErr w:type="spellEnd"/>
      <w:r>
        <w:t xml:space="preserve"> mit Paulo unsern Gemeinen zurufen dürften 1 Kor. 11,1: „Seid meine Nachfolger, gleichwie ich Christi.“ Statt dessen finden wir, daß eine nicht geringe Anzahl Prediger selbst nicht für nöthig hält, was der Apostel </w:t>
      </w:r>
      <w:proofErr w:type="spellStart"/>
      <w:r>
        <w:t>Eph</w:t>
      </w:r>
      <w:proofErr w:type="spellEnd"/>
      <w:r>
        <w:t xml:space="preserve"> 4,21 seinen Ephesern, als eine allgemein anerkannte Wahrheit in Erinnerung bringt, daß in Jesu ein rechtschaffenes Wesen sei; – alle diese erklären also den in der Bibel bezeichneten Weg zur Seligkeit für </w:t>
      </w:r>
      <w:proofErr w:type="spellStart"/>
      <w:r>
        <w:t>unnöthig</w:t>
      </w:r>
      <w:proofErr w:type="spellEnd"/>
      <w:r>
        <w:t xml:space="preserve">. Wenn aber der Prediger selbst solchen Irrthum hegt, wie will er die Zuhörer so weit bringen, als es nöthig ist? </w:t>
      </w:r>
    </w:p>
    <w:p w14:paraId="35D29FA6" w14:textId="77777777" w:rsidR="00F30817" w:rsidRDefault="00F30817" w:rsidP="00F30817">
      <w:pPr>
        <w:pStyle w:val="StandardWeb"/>
      </w:pPr>
      <w:r>
        <w:t xml:space="preserve">Ich erschrecke und schäme mich fast, so oft ich daran gedenke, daß die Lehre von der ernstlichen innerlichen Gottseligkeit Etlichen sogar verborgen oder unbekannt sein sollte, daß, wer dieselbe mit Eifer treibt, bei Einigen kaum den Verdacht eines heimlichen Papisten, </w:t>
      </w:r>
      <w:proofErr w:type="spellStart"/>
      <w:r>
        <w:t>Weigelianers</w:t>
      </w:r>
      <w:proofErr w:type="spellEnd"/>
      <w:r>
        <w:t xml:space="preserve"> oder </w:t>
      </w:r>
      <w:proofErr w:type="spellStart"/>
      <w:r>
        <w:t>Quäckers</w:t>
      </w:r>
      <w:proofErr w:type="spellEnd"/>
      <w:r>
        <w:t xml:space="preserve"> vermeiden kann. Der selige D. Balthasar Meißner, welcher als reiner Lehrer bekannt ist, hat zu seiner Zeit geklagt, „daß man kaum mehr des </w:t>
      </w:r>
      <w:proofErr w:type="spellStart"/>
      <w:r>
        <w:t>Weigelianismi</w:t>
      </w:r>
      <w:proofErr w:type="spellEnd"/>
      <w:r>
        <w:t xml:space="preserve"> und neuen </w:t>
      </w:r>
      <w:proofErr w:type="spellStart"/>
      <w:r>
        <w:t>Sektirer</w:t>
      </w:r>
      <w:proofErr w:type="spellEnd"/>
      <w:r>
        <w:t xml:space="preserve"> Lehre unverdächtig bleiben könne, wenn man mit billigem Eifer die Gottseligkeit treibe, und stets ermahne, das, was gelehret wird, in die Uebung zu bringen.“ Dasselbe beklaget auch mein vielgeliebter Schwager, Herr D. Johann Ludwig Hartmann in seinem </w:t>
      </w:r>
      <w:proofErr w:type="spellStart"/>
      <w:r>
        <w:t>pastorali</w:t>
      </w:r>
      <w:proofErr w:type="spellEnd"/>
      <w:r>
        <w:t xml:space="preserve"> </w:t>
      </w:r>
      <w:proofErr w:type="spellStart"/>
      <w:r>
        <w:t>evangelico</w:t>
      </w:r>
      <w:proofErr w:type="spellEnd"/>
      <w:r>
        <w:t xml:space="preserve"> </w:t>
      </w:r>
      <w:proofErr w:type="spellStart"/>
      <w:r>
        <w:t>disp</w:t>
      </w:r>
      <w:proofErr w:type="spellEnd"/>
      <w:r>
        <w:t xml:space="preserve">. 3, wo er anführet, wie man auch auf den so hochverdienten seligen D. Johann Gerhard einen ähnlichen </w:t>
      </w:r>
      <w:proofErr w:type="spellStart"/>
      <w:r>
        <w:t>verläumderischen</w:t>
      </w:r>
      <w:proofErr w:type="spellEnd"/>
      <w:r>
        <w:t xml:space="preserve"> Verdacht zu bringen versucht. Wo aber kann das Elend und Verderben größer sein, als wenn man das </w:t>
      </w:r>
      <w:proofErr w:type="spellStart"/>
      <w:r>
        <w:t>Lobenswerthe</w:t>
      </w:r>
      <w:proofErr w:type="spellEnd"/>
      <w:r>
        <w:t xml:space="preserve"> zur Ursache eines Verdachtes und bösen Nachrede machet? Das heißt ja: „sie reißen den Grund um, was sollte der Gerechte ausrichten?“ </w:t>
      </w:r>
    </w:p>
    <w:p w14:paraId="706D50EB" w14:textId="77777777" w:rsidR="00F30817" w:rsidRDefault="00F30817" w:rsidP="00F30817">
      <w:pPr>
        <w:pStyle w:val="StandardWeb"/>
      </w:pPr>
      <w:proofErr w:type="spellStart"/>
      <w:r>
        <w:t>Ueberhaupt</w:t>
      </w:r>
      <w:proofErr w:type="spellEnd"/>
      <w:r>
        <w:t xml:space="preserve"> sind derer Viele, die den Schaden Josephs in vielen Dingen nicht verstehen, sondern, wenn wir nur eben von den andern </w:t>
      </w:r>
      <w:proofErr w:type="spellStart"/>
      <w:r>
        <w:t>Religionspartheien</w:t>
      </w:r>
      <w:proofErr w:type="spellEnd"/>
      <w:r>
        <w:t xml:space="preserve"> keine Noth hätten, und äußerlicher Friede wäre, meinen, die Kirche wäre in der glücklichsten Lage; sie sehen also derselben gefährliche Wunden gar nicht, wie sollen sie denn verbinden oder heilen? Daher kommts, daß nicht Wenige fast alles allein auf die </w:t>
      </w:r>
      <w:proofErr w:type="spellStart"/>
      <w:r>
        <w:t>Controversien</w:t>
      </w:r>
      <w:proofErr w:type="spellEnd"/>
      <w:r>
        <w:t xml:space="preserve"> setzen, und meinen, es sei der Sache stattlich gerathen, wo wir nur wissen, wie Papisten, </w:t>
      </w:r>
      <w:proofErr w:type="spellStart"/>
      <w:r>
        <w:t>Reformirten</w:t>
      </w:r>
      <w:proofErr w:type="spellEnd"/>
      <w:r>
        <w:t xml:space="preserve">, Wiedertäufern u.s.w. auf ihre </w:t>
      </w:r>
      <w:proofErr w:type="spellStart"/>
      <w:r>
        <w:t>Irrthümer</w:t>
      </w:r>
      <w:proofErr w:type="spellEnd"/>
      <w:r>
        <w:t xml:space="preserve"> zu antworten sei, es gehe übrigens mit den Früchten der Artikel, die wir etwa auch noch mit ihnen gemein haben, und mit den Alle verpflichtenden Lebensregeln, wie es wolle. Nun gehören freilich die </w:t>
      </w:r>
      <w:proofErr w:type="spellStart"/>
      <w:r>
        <w:t>Controversien</w:t>
      </w:r>
      <w:proofErr w:type="spellEnd"/>
      <w:r>
        <w:t xml:space="preserve"> auch mit zur Theologie, und wir sollen nicht nur wissen, was wahr ist, um demselben zu folgen, sondern auch, was falsch ist, um dasselbe zu widerlegen, aber sie sind doch weder das Einzige, noch Vornehmste. Es klagte der alte und erfahrene Kirchenlehrer Gregorius von Nazianz (Epist. 21) sehr </w:t>
      </w:r>
      <w:proofErr w:type="spellStart"/>
      <w:r>
        <w:t>bedächtlich</w:t>
      </w:r>
      <w:proofErr w:type="spellEnd"/>
      <w:r>
        <w:t xml:space="preserve"> zu seiner Zeit über solche Streitsucht, was eben so auf unsere Zeiten zu ziehen ist: „Wir sind alle </w:t>
      </w:r>
      <w:r>
        <w:lastRenderedPageBreak/>
        <w:t xml:space="preserve">allein darin gottselige Leute, daß wir Einer den Andern als Gottlose verdammen. Wer gut oder böse sei, </w:t>
      </w:r>
      <w:proofErr w:type="spellStart"/>
      <w:r>
        <w:t>beurtheilen</w:t>
      </w:r>
      <w:proofErr w:type="spellEnd"/>
      <w:r>
        <w:t xml:space="preserve"> wir nicht nach dem Leben, sondern nachdem sie in der Lehre mit uns eins oder uneins sind. Es sind Einige, welche unter sich über geringe und unnütze Dinge streiten, und sich dann </w:t>
      </w:r>
      <w:proofErr w:type="spellStart"/>
      <w:r>
        <w:t>thörlich</w:t>
      </w:r>
      <w:proofErr w:type="spellEnd"/>
      <w:r>
        <w:t xml:space="preserve"> und vermessen Anhänger suchen, so viel sie nur aufbringen können, dann geben sie vor, als wäre der Glaube in Gefahr, und so wird dieser vortreffliche Name durch Privatstreitigkeit und Zänkereien verunehret.“ Wer erkennt aber nicht auf den ersten Augenschein, wenn der liebe Vater sollte heute wieder aufstehen, daß er zu derselben Klage genug Ursache finden würde! Es wäre wohl nöthig, daß des der Kirche Bestes so hochverständigen D. David </w:t>
      </w:r>
      <w:proofErr w:type="spellStart"/>
      <w:r>
        <w:t>Chyträi</w:t>
      </w:r>
      <w:proofErr w:type="spellEnd"/>
      <w:r>
        <w:t xml:space="preserve"> Rede, wie man das theologische Studium nicht sowohl in zanksüchtigen Disputationen, als in der Uebung der Gottseligkeit suchen sollte, jährlich etliche Mal allen Studenten vorgelesen würde. Dahin zielet auch der selige </w:t>
      </w:r>
      <w:proofErr w:type="spellStart"/>
      <w:r>
        <w:t>Rostockische</w:t>
      </w:r>
      <w:proofErr w:type="spellEnd"/>
      <w:r>
        <w:t xml:space="preserve"> Theologe D. Johann </w:t>
      </w:r>
      <w:proofErr w:type="spellStart"/>
      <w:r>
        <w:t>Affelmann</w:t>
      </w:r>
      <w:proofErr w:type="spellEnd"/>
      <w:r>
        <w:t xml:space="preserve">, wenn er nach dem Zeugniß seines getreuen Schülers, des seligen Heinrich </w:t>
      </w:r>
      <w:proofErr w:type="spellStart"/>
      <w:r>
        <w:t>Varenius</w:t>
      </w:r>
      <w:proofErr w:type="spellEnd"/>
      <w:r>
        <w:t xml:space="preserve"> (in dessen Christl. Rettung von Joh. Arndts Wahrem Christenthum II. 149) die Studenten der Theologie in einem Programm also angesprochen: „Wir stehen nicht an, diejenigen für verflucht zu erklären, die mit Hintansetzung aller ernsten Uebung der wahren Gottseligkeit und gewissenhaften Pflege des inwendigen Menschen die Hauptsache der Theologie im </w:t>
      </w:r>
      <w:proofErr w:type="spellStart"/>
      <w:r>
        <w:t>Disputiren</w:t>
      </w:r>
      <w:proofErr w:type="spellEnd"/>
      <w:r>
        <w:t xml:space="preserve"> suchen, und also Gott nur die Zunge, dem Teufel aber die Seele ergeben, wie </w:t>
      </w:r>
      <w:proofErr w:type="spellStart"/>
      <w:r>
        <w:t>Bernhardus</w:t>
      </w:r>
      <w:proofErr w:type="spellEnd"/>
      <w:r>
        <w:t xml:space="preserve"> redet (Rede 24 über d. Hohelied). Denn wir wissen, daß Christus sei, zugleich, nicht getrennt, der Weg, die Wahrheit und das Leben, Joh. 14,6. Der Weg ist er wegen seines Lebens, worin wir ihm mit höchstem Fleiß nachfolgen müssen; die Wahrheit wegen seiner Lehre, die wir mit gläubigem Herzen anzunehmen haben; das Leben, wegen seines Verdienstes, das wir mit wahrem Glauben ergreifen sollten. Ach, würde hieran fleißiger gedacht, wie viel besser sollte es stehen! </w:t>
      </w:r>
    </w:p>
    <w:p w14:paraId="4B19C227" w14:textId="77777777" w:rsidR="00F30817" w:rsidRDefault="00F30817" w:rsidP="00F30817">
      <w:pPr>
        <w:pStyle w:val="StandardWeb"/>
      </w:pPr>
      <w:r>
        <w:t xml:space="preserve">Aber wir können auch nicht in Abrede stellen, ob wir wohl durch Gottes Gnade die reine Lehre aus Gottes Wort noch übrig haben, daß gleichwohl hin und wieder allmählich in die Theologie viel Fremdes, Unnützes, und mehr nach der Weltweisheit Schmeckendes eingeführt werde, worin mehr Gefahr steckt, als man denken mag. Es sollten uns billig die Worte des hocherleuchteten Luther an die von Erfurt im Sinn liegen (Leipziger Ausgabe XVIII. S. 192): „Hütet Euch, Satan hat es im Sinn, daß er Euch mit dem </w:t>
      </w:r>
      <w:proofErr w:type="spellStart"/>
      <w:r>
        <w:t>Unnöthigen</w:t>
      </w:r>
      <w:proofErr w:type="spellEnd"/>
      <w:r>
        <w:t xml:space="preserve"> aufhalte, und das Nöthige damit hindere, und wenn er eine Hand breit zu Euch einbricht, will er hernach den ganzen Körper mit Secten voll unnützer Fragen einführen, wie er bisher in den hohen Schulen durch die Philosophie gethan hat.“ Also hören wir, wie es nicht ein geringer Schade sei, wenn man außer und über der Schrift will klug und scharfsinnig sein, und doch fehlt es an solchen Exempeln nicht. </w:t>
      </w:r>
    </w:p>
    <w:p w14:paraId="713E3451" w14:textId="77777777" w:rsidR="00F30817" w:rsidRDefault="00F30817" w:rsidP="00F30817">
      <w:pPr>
        <w:pStyle w:val="StandardWeb"/>
      </w:pPr>
      <w:r>
        <w:t xml:space="preserve">Man vergleiche unsers </w:t>
      </w:r>
      <w:proofErr w:type="spellStart"/>
      <w:r>
        <w:t>theuern</w:t>
      </w:r>
      <w:proofErr w:type="spellEnd"/>
      <w:r>
        <w:t xml:space="preserve"> Luthers Schriften, wo derselbe von Erklärung des göttlichen Worts, oder den christlichen Glaubensartikeln handelt, und die Werke vieler andern gleichzeitigen Theologen mit einem großen Theil der heut herauskommenden Schriften, so wird man wahrhaftig finden, wenn man es redlich herausbekennen will, so viel geistreiche Kraft und in höchster Einfalt vorgetragene Weisheit in jenen angetroffen und </w:t>
      </w:r>
      <w:proofErr w:type="spellStart"/>
      <w:r>
        <w:t>herausgefühlet</w:t>
      </w:r>
      <w:proofErr w:type="spellEnd"/>
      <w:r>
        <w:t xml:space="preserve"> wird, so leer sind die Neueren, in denen sich etwa mehr menschliche prächtige Gelehrsamkeit und gekünsteltes Wesen aufgehäuft findet, und vorwitzige Grübeleien in Dingen, wo wir nicht sollten weiser sein wollen, als die Schrift. Und ich weiß es nicht, ob unser seliger Herr </w:t>
      </w:r>
      <w:proofErr w:type="spellStart"/>
      <w:r>
        <w:t>Lutherus</w:t>
      </w:r>
      <w:proofErr w:type="spellEnd"/>
      <w:r>
        <w:t xml:space="preserve">, wenn er wieder aufstehen sollte, nicht auch an unsern Universitäten Manches würde zu strafen finden, was er mit Eifer zu seiner Zeit den damaligen tadelnd vorgerückt. Es ist zwar diese Klage nicht neu; der stattliche Mann D. David </w:t>
      </w:r>
      <w:proofErr w:type="spellStart"/>
      <w:r>
        <w:t>Chyträus</w:t>
      </w:r>
      <w:proofErr w:type="spellEnd"/>
      <w:r>
        <w:t xml:space="preserve">, welcher vor vielen Andern die Mängel der Kirche eingesehen, und wegen seiner vortrefflichen Erfahrung und christlichen Klugheit von Königen und Fürsten mit Anordnung von Kirchen und Schulen öfters ist beauftragt worden, klagte schon also im vergangenen Jahrhundert in einem Schreiben an Hier. Menzel (Episteln S. 348): „Wollte Gott, spricht er, wir gewöhnten unsre </w:t>
      </w:r>
      <w:r>
        <w:lastRenderedPageBreak/>
        <w:t xml:space="preserve">und unserer Zuhörer Gemüther, in der Furcht des Herrn, Buße und Bekehrung und Schrecken vor dem Zorn und Gericht Gottes über die Sünde, vielmehr zur Uebung der wahren Gottseligkeit, Gerechtigkeit und Liebe zu Gott und dem Nächsten, als zu </w:t>
      </w:r>
      <w:proofErr w:type="spellStart"/>
      <w:r>
        <w:t>disputirlichen</w:t>
      </w:r>
      <w:proofErr w:type="spellEnd"/>
      <w:r>
        <w:t xml:space="preserve"> Zanksachen, wodurch nur angezeigt wird, daß die bei vorigen Zeiten gewesene Sophisterei nicht weggenommen, sondern nur auf andere Fragen und Streitigkeiten umgewechselt oder verändert sei.“ Wiederum schreibt er einem Andern: „Es schmerzt mich, nachdem die Theologie kaum aus der Finsterniß der päpstlichen Sophisterei hervorgekommen, daß sie </w:t>
      </w:r>
      <w:proofErr w:type="spellStart"/>
      <w:r>
        <w:t>allzusehr</w:t>
      </w:r>
      <w:proofErr w:type="spellEnd"/>
      <w:r>
        <w:t xml:space="preserve"> auf eine neue Sophisterei unnützer und vorwitziger Fragen zurückfällt, da doch die christliche Religion nicht eben in der Wissenschaft und Spitzigkeit vorwitziger Fragen, deren in dieser Zeit </w:t>
      </w:r>
      <w:proofErr w:type="spellStart"/>
      <w:r>
        <w:t>allzuviel</w:t>
      </w:r>
      <w:proofErr w:type="spellEnd"/>
      <w:r>
        <w:t xml:space="preserve"> erneuert werden, sondern darin besteht, daß wir den wahren Gott und unsern Erlöser Jesum Christum aus seinem Wort recht erkennen, inniglich fürchten, und aus wahrem Glauben lieb haben, ihn anrufen, ihm im Kreuz und im ganzen Leben gehorsam sein, auch andere Leute von Herzen lieben und ihnen </w:t>
      </w:r>
      <w:proofErr w:type="spellStart"/>
      <w:r>
        <w:t>mitleidiglich</w:t>
      </w:r>
      <w:proofErr w:type="spellEnd"/>
      <w:r>
        <w:t xml:space="preserve"> helfen, in aller Gefahr unsers Lebens, ja auch im Tode selbst mit festem Vertrauen auf die in Christo uns erworbene Gnade uns stützen, und erwarten, daß wir mit Gott ewiglich leben mögen.“ </w:t>
      </w:r>
    </w:p>
    <w:p w14:paraId="505A612B" w14:textId="77777777" w:rsidR="00F30817" w:rsidRDefault="00F30817" w:rsidP="00F30817">
      <w:pPr>
        <w:pStyle w:val="StandardWeb"/>
      </w:pPr>
      <w:r>
        <w:t xml:space="preserve">Wie sehr klaget auch der wohlverdiente selige D. Nicolaus </w:t>
      </w:r>
      <w:proofErr w:type="spellStart"/>
      <w:r>
        <w:t>Selneccer</w:t>
      </w:r>
      <w:proofErr w:type="spellEnd"/>
      <w:r>
        <w:t xml:space="preserve"> in der Vorrede über die Psalmen, da er sagt: „Man finde allewege mehr Bücher, die voll </w:t>
      </w:r>
      <w:proofErr w:type="spellStart"/>
      <w:r>
        <w:t>Disputirens</w:t>
      </w:r>
      <w:proofErr w:type="spellEnd"/>
      <w:r>
        <w:t xml:space="preserve">, Zankens, Scheltens und Lästerns, und voll streitiger Händel sind, die doch zu nichts, als zu dem Schulgezänk allein dienen, als man feine Lehr- und Trostbücher finde und kaufen könne, die fein schlecht und recht das Wort Gottes auslegten, und rechte, reine Lehre </w:t>
      </w:r>
      <w:proofErr w:type="spellStart"/>
      <w:r>
        <w:t>führeten</w:t>
      </w:r>
      <w:proofErr w:type="spellEnd"/>
      <w:r>
        <w:t xml:space="preserve">. Noch soll es alles köstlich Ding sein, besser als kein Heiligthum, so es doch gemeiniglich voll Leidenschaft, heimlicher Rachgier, und Verwirrung der Wahrheit stecket. Man thue hinweg Menschengedanken, die ohne Gottes Wort und heiligen Geist gehen, und thue davon </w:t>
      </w:r>
      <w:proofErr w:type="spellStart"/>
      <w:r>
        <w:t>unnöthiges</w:t>
      </w:r>
      <w:proofErr w:type="spellEnd"/>
      <w:r>
        <w:t xml:space="preserve"> Gezänk und </w:t>
      </w:r>
      <w:proofErr w:type="spellStart"/>
      <w:r>
        <w:t>Disputiren</w:t>
      </w:r>
      <w:proofErr w:type="spellEnd"/>
      <w:r>
        <w:t xml:space="preserve">, eigne Rachgier, Ehrgeiz und Lästern, so wird man gewißlich jetziger Zeit wenig gute Bücher finden, die jetzt geschrieben werden.“ Damit stimmet auch der weiland </w:t>
      </w:r>
      <w:proofErr w:type="spellStart"/>
      <w:r>
        <w:t>Coburgische</w:t>
      </w:r>
      <w:proofErr w:type="spellEnd"/>
      <w:r>
        <w:t xml:space="preserve"> Superintendent M. </w:t>
      </w:r>
      <w:proofErr w:type="spellStart"/>
      <w:r>
        <w:t>Dünckel</w:t>
      </w:r>
      <w:proofErr w:type="spellEnd"/>
      <w:r>
        <w:t xml:space="preserve"> überein, der auch den Schaden dabei bemerket, der davon entstehet: „Darüber wird die rechte praktische Theologie, das ist, die Lehre von Glauben, Liebe und Hoffnung </w:t>
      </w:r>
      <w:proofErr w:type="spellStart"/>
      <w:r>
        <w:t>hintangesetzet</w:t>
      </w:r>
      <w:proofErr w:type="spellEnd"/>
      <w:r>
        <w:t xml:space="preserve">, und wird dadurch wiederum eine stachlichte, dornige Theologie auf die Bahn gebracht, welche Herzen und Seelen ritzet und kratzet, wie vor den Zeiten Luthers auch gewesen.“ Aber wie herzlich dies nun alle diese und andre wohlmeinende Lehrer beklagt und Besserung </w:t>
      </w:r>
      <w:proofErr w:type="spellStart"/>
      <w:r>
        <w:t>gewünschet</w:t>
      </w:r>
      <w:proofErr w:type="spellEnd"/>
      <w:r>
        <w:t xml:space="preserve">, so ist doch fast nichts damit ausgerichtet worden, sondern der Augenschein giebt es, daß solches Verderben eher zu- als abgenommen habe, wie zu Anfange dieses Jahrhunderts der tiefdenkende selige D. Johann Valentin </w:t>
      </w:r>
      <w:proofErr w:type="spellStart"/>
      <w:r>
        <w:t>Andreä</w:t>
      </w:r>
      <w:proofErr w:type="spellEnd"/>
      <w:r>
        <w:t xml:space="preserve"> in vielen Schriften nicht nur sehnlich beklaget, sondern auch ziemlich empfindlich gegeißelt hat. Doch es wird tauben Ohren gepredigt.</w:t>
      </w:r>
    </w:p>
    <w:p w14:paraId="7FAD5353" w14:textId="77777777" w:rsidR="00F30817" w:rsidRDefault="00F30817" w:rsidP="00F30817">
      <w:pPr>
        <w:pStyle w:val="StandardWeb"/>
      </w:pPr>
    </w:p>
    <w:p w14:paraId="5E77773B" w14:textId="6DF37F4F" w:rsidR="00F30817" w:rsidRDefault="00F30817" w:rsidP="00F30817">
      <w:pPr>
        <w:pStyle w:val="StandardWeb"/>
      </w:pPr>
      <w:r>
        <w:t xml:space="preserve">So lernen wir Vieles, das wir öfter wünschen sollten, nicht gelernt zu haben, und das, daran uns mehr, ja Alles gelegen ist, wie wir oben aus Luthers Worten gehört, wird darüber versäumt. Das erfahren gar manche christliche Theologen, wenn sie durch Gottes Gnade erst in ein Amt kommen, daß ihnen ihr Lebenlang ein großer Theil der Dinge nichts nützt, worauf sie ihre saure Arbeit und schweren Kosten gewendet; so wie sie hingegen fast </w:t>
      </w:r>
      <w:proofErr w:type="spellStart"/>
      <w:r>
        <w:t>auf’s</w:t>
      </w:r>
      <w:proofErr w:type="spellEnd"/>
      <w:r>
        <w:t xml:space="preserve"> Neue anfangen müssen, das </w:t>
      </w:r>
      <w:proofErr w:type="spellStart"/>
      <w:r>
        <w:t>Nothwendigere</w:t>
      </w:r>
      <w:proofErr w:type="spellEnd"/>
      <w:r>
        <w:t xml:space="preserve"> zu </w:t>
      </w:r>
      <w:proofErr w:type="spellStart"/>
      <w:r>
        <w:t>studiren</w:t>
      </w:r>
      <w:proofErr w:type="spellEnd"/>
      <w:r>
        <w:t xml:space="preserve">, wovon sie nun wünschen, daß sie es vorher erkannt hätten, und dazu mit Fleiß und Weisheit angeleitet worden wären. Es mangelt auch selbst zu unsern Zeiten nicht an Männern, die es mit der Kirche Gottes wohl meinen und diesen Fehler bemerken; so habe ich nicht ohne besondere freudige, aber weil keine Frucht davon gekommen, auch schmerzliche Bewegung gelesen, was der christliche Württembergische Theologe Herr D. Balthasar Raith, mein in der That erkannter und in dem </w:t>
      </w:r>
      <w:r>
        <w:lastRenderedPageBreak/>
        <w:t xml:space="preserve">Herrn geehrter Gönner, in der Leichenrede des berühmten seligen Herrn D. Zeller 1669 zu Tübingen erwähnet, wie noch erst vor wenig Jahren, der um die sächsische Kirche wohlverdiente selige Theologe D. Weller auf dem Reichstage zu Regensburg Zellers persönlichen Umgang </w:t>
      </w:r>
      <w:proofErr w:type="spellStart"/>
      <w:r>
        <w:t>gesuchet</w:t>
      </w:r>
      <w:proofErr w:type="spellEnd"/>
      <w:r>
        <w:t xml:space="preserve"> hat, um mit ihm zu </w:t>
      </w:r>
      <w:proofErr w:type="spellStart"/>
      <w:r>
        <w:t>berathen</w:t>
      </w:r>
      <w:proofErr w:type="spellEnd"/>
      <w:r>
        <w:t xml:space="preserve">, wie man doch die scholastische Theologie, welche Luther zur </w:t>
      </w:r>
      <w:proofErr w:type="spellStart"/>
      <w:r>
        <w:t>vordern</w:t>
      </w:r>
      <w:proofErr w:type="spellEnd"/>
      <w:r>
        <w:t xml:space="preserve"> Thüre hinausgetrieben, Andere aber zur hintern wieder einlassen wollten, aufs Neue in der evangelischen Kirche herausschaffen, und die rechte biblische Theologie wiederum einführen könnte. Ach wenn Gott die damaligen </w:t>
      </w:r>
      <w:proofErr w:type="spellStart"/>
      <w:r>
        <w:t>Rathschläge</w:t>
      </w:r>
      <w:proofErr w:type="spellEnd"/>
      <w:r>
        <w:t xml:space="preserve"> solcher würdiger Theologen gesegnet hätte, oder noch künftig die, welche eben dergleichen verlangen, segnete, so wäre das eine der größten </w:t>
      </w:r>
      <w:proofErr w:type="spellStart"/>
      <w:r>
        <w:t>Wohlthaten</w:t>
      </w:r>
      <w:proofErr w:type="spellEnd"/>
      <w:r>
        <w:t xml:space="preserve">, welche wir seiner himmlischen Güte zu verdanken hätten; denn dieser Mangel thut mehr Schaden, als die Meisten denken. Die Gemüther werden dadurch an dergleichen Dinge gewöhnet, wovor längst St. Paulus seinen Timotheus gewarnt, und befiehlt ihm 1 Tim. 1,4-7 zu lehren, „daß sie nicht Acht hätten auf die Fabeln und der Geschlechter Register, die kein Ende haben; und bringen Fragen auf, mehr denn Besserung zu Gott im Glauben, da doch die Hauptsumme des Gebotes ist Liebe von reinem Herzen, und von gutem Gewissen, und von ungefärbten Glauben, welcher haben Etliche </w:t>
      </w:r>
      <w:proofErr w:type="spellStart"/>
      <w:r>
        <w:t>gefehlet</w:t>
      </w:r>
      <w:proofErr w:type="spellEnd"/>
      <w:r>
        <w:t xml:space="preserve"> und sind umgewandt zu unnützem Geschwätz; wollen der Schrift Meister sein und verstehen nicht, was sie sagen, oder was sie setzen.“ Wiederum sagt er 1 Tim. 6,3-5: „So Jemand anders lehret, und bleibet nicht bei den heilsamen Worten unsers Herrn Jesu Christi (solche sind aber lauter Einfalt, und nicht menschliche Spitzfindigkeit, sondern göttliche Weisheit) und bei der Lehre von der Gottseligkeit (hier laßt uns den Zweck unserer Studien wahrnehmen), der ist verdüstert, und (wenn er sich einbildet, der gelehrteste Mann in Israel zu sein, und alles zu wissen </w:t>
      </w:r>
      <w:proofErr w:type="spellStart"/>
      <w:r>
        <w:t>gerühmet</w:t>
      </w:r>
      <w:proofErr w:type="spellEnd"/>
      <w:r>
        <w:t xml:space="preserve"> wird) weiß (er doch) nichts, sondern ist </w:t>
      </w:r>
      <w:proofErr w:type="spellStart"/>
      <w:r>
        <w:t>seuchtig</w:t>
      </w:r>
      <w:proofErr w:type="spellEnd"/>
      <w:r>
        <w:t xml:space="preserve"> in Fragen und Wortkriegen, aus welchen entspringet Neid, Hader, Lästerung, böser Argwohn, </w:t>
      </w:r>
      <w:proofErr w:type="spellStart"/>
      <w:r>
        <w:t>Schulgezänke</w:t>
      </w:r>
      <w:proofErr w:type="spellEnd"/>
      <w:r>
        <w:t xml:space="preserve"> solcher Leute, die zerrüttete Sinne haben, und der Wahrheit beraubt sind, die da meinen, Gottseligkeit sei ein Gewerbe.“ So hat er auch seine </w:t>
      </w:r>
      <w:proofErr w:type="spellStart"/>
      <w:r>
        <w:t>Colosser</w:t>
      </w:r>
      <w:proofErr w:type="spellEnd"/>
      <w:r>
        <w:t xml:space="preserve"> 2,8 treulich </w:t>
      </w:r>
      <w:proofErr w:type="spellStart"/>
      <w:r>
        <w:t>gewarnet</w:t>
      </w:r>
      <w:proofErr w:type="spellEnd"/>
      <w:r>
        <w:t xml:space="preserve">: „Sehet zu, daß euch Niemand beraube durch die Philosophie und lose Verführung nach der Menschen Lehre, und nach der Welt Satzungen und nicht nach Christo.“ Wenn nun ein Gemüth </w:t>
      </w:r>
      <w:proofErr w:type="spellStart"/>
      <w:r>
        <w:t>angefüllet</w:t>
      </w:r>
      <w:proofErr w:type="spellEnd"/>
      <w:r>
        <w:t xml:space="preserve"> ist mit einer solchen Theologie, die zwar den Glaubensgrund aus der Schrift behalten, aber so viel Holz, Heu und Stoppeln menschlichen Vorwitzes darauf </w:t>
      </w:r>
      <w:proofErr w:type="spellStart"/>
      <w:r>
        <w:t>gebauet</w:t>
      </w:r>
      <w:proofErr w:type="spellEnd"/>
      <w:r>
        <w:t xml:space="preserve"> hat, daß man jenes Gold kaum mehr sehen kann, so wird es über alle Maaßen schwer, wenn es nur die rechte Einfalt Christi und seiner Lehrer fassen und gern annehmen soll, weil es den Geschmack so mit andern unserer Vernunft angenehmeren Dingen verwöhnet, daß ihm nachher jenes ganz abgeschmackt vorkommt. Ein solches Wissen aber, so ohne die Liebe bleibet, blähet auf, 1 Kor. 8,1, es lässet den Menschen in seiner Eigenliebe, ja heget und stärket dieselbe mehr und mehr; denn solche der Schrift unbekannte Subtilitäten kommen gewöhnlich bei denjenigen, die sie zuerst vorgebracht, aus der Begierde her, ihren Scharfsinn an den Tag zu legen, es Andern zuvor zu thun, und sich einen großen Namen, wovon sie auch in der Welt Nutzen hätten, zu verschaffen. So wie sie aber aus Ehrgeiz entsprungen, so sind sie auch vielmehr geeignet, bei denen, die damit umgehen, ebenfalls Ehrsucht und andre einem wahren Christen nicht geziemende Leidenschaften zu erregen, als wahre Gottesfurcht zu befördern. Wenn man in solchen Dingen sich </w:t>
      </w:r>
      <w:proofErr w:type="spellStart"/>
      <w:r>
        <w:t>geübet</w:t>
      </w:r>
      <w:proofErr w:type="spellEnd"/>
      <w:r>
        <w:t xml:space="preserve">, so fängt man an, sich darauf viel einzubilden, wenn man schon vom einzig </w:t>
      </w:r>
      <w:proofErr w:type="spellStart"/>
      <w:r>
        <w:t>Nothwendigen</w:t>
      </w:r>
      <w:proofErr w:type="spellEnd"/>
      <w:r>
        <w:t xml:space="preserve">, das man für viel zu gering hält, wenig oder nichts versteht; da kann man dann schwerlich lassen, in der Kirche Christi zu Markte zu bringen, worin man sich am Besten gefällt, und dies allein zu treiben, obwohl die heilsbegierigen Zuhörer davon wenig Erbauung finden. Wenn nun solche Leute den ganzen Zweck, den sie sich vorgesetzt, erreicht haben, so besteht’s darin, daß sie die im Nachdenken Geübten unter ihren Zuhörern dahin bringen, daß sie eine ziemliche </w:t>
      </w:r>
      <w:proofErr w:type="spellStart"/>
      <w:r>
        <w:t>Kenntniß</w:t>
      </w:r>
      <w:proofErr w:type="spellEnd"/>
      <w:r>
        <w:t xml:space="preserve"> der Religionsstreitigkeiten bekommen, und für ihre größte Ehre achten, mit Andern zu </w:t>
      </w:r>
      <w:proofErr w:type="spellStart"/>
      <w:r>
        <w:t>disputiren</w:t>
      </w:r>
      <w:proofErr w:type="spellEnd"/>
      <w:r>
        <w:t xml:space="preserve">, Lehrer und Zuhörer aber in dem Gedanken bleiben, daß die richtige Erkenntniß und Behauptung der reinen Lehre die Hauptsache sei, wenn sie auch mit menschlichem Fürwitz sehr verdunkelt wird. Wie kann man aber da sogar nicht mit St. Paulo sich darauf berufen 1 </w:t>
      </w:r>
      <w:r>
        <w:lastRenderedPageBreak/>
        <w:t xml:space="preserve">Kor. 2,45: „Mein Wort und meine Predigt waren nicht in vernünftigen Reden menschlicher Weisheit, sondern in </w:t>
      </w:r>
      <w:proofErr w:type="spellStart"/>
      <w:r>
        <w:t>Beweisung</w:t>
      </w:r>
      <w:proofErr w:type="spellEnd"/>
      <w:r>
        <w:t xml:space="preserve"> des Geistes und der Kraft, auf daß Euer Glaube bestehe nicht auf Menschenweisheit, sondern auf Gottes Kraft.“ Ja wir könnten wohl sagen, wenn der so hocherleuchtete Apostel jetzt zu uns käme, würde er wohl selbst Vieles nicht verstehen, was zuweilen solche eingebildete Köpfe an heiliger Stätte vorbringen; das macht, er hatte seine Weisheit nicht von Menschenkunst, sondern von der Erleuchtung des Geistes, die so weit, als Himmel und Erde von einander sind, und so wenig menschliche Weisheit die göttliche Erleuchtung begreift, so wenig können die von Gott erleuchteten Seelen sich zu jenen kraftlosen Phantasien herablassen. </w:t>
      </w:r>
    </w:p>
    <w:p w14:paraId="564438CB" w14:textId="77777777" w:rsidR="00F30817" w:rsidRDefault="00F30817" w:rsidP="00F30817">
      <w:pPr>
        <w:pStyle w:val="StandardWeb"/>
      </w:pPr>
      <w:r>
        <w:t xml:space="preserve">Siehet es nun also in den beiden </w:t>
      </w:r>
      <w:proofErr w:type="spellStart"/>
      <w:r>
        <w:t>obern</w:t>
      </w:r>
      <w:proofErr w:type="spellEnd"/>
      <w:r>
        <w:t xml:space="preserve"> Ständen aus, welche den dritten Stand sollten regieren und zu der wahren Gottseligkeit führen, so kann man leicht denken, wie es in diesem </w:t>
      </w:r>
      <w:proofErr w:type="spellStart"/>
      <w:r>
        <w:t>Letztern</w:t>
      </w:r>
      <w:proofErr w:type="spellEnd"/>
      <w:r>
        <w:t xml:space="preserve"> nicht besser gehe, und die Regeln Christi überall hintangesetzt werden, wie der Augenschein lehret. </w:t>
      </w:r>
    </w:p>
    <w:p w14:paraId="482967D8" w14:textId="77777777" w:rsidR="00F30817" w:rsidRDefault="00F30817" w:rsidP="00F30817">
      <w:pPr>
        <w:pStyle w:val="StandardWeb"/>
      </w:pPr>
      <w:r>
        <w:t xml:space="preserve">Unser lieber Heiland hat uns längst das Merkmal seiner Jüngerschaft gegeben, Joh. 13,35: „Dabei wird Jedermann erkennen, daß ihr meine Jünger seid, so ihr Liebe unter einander habt.“ Hier wird die Liebe zum Kennzeichen gemacht, und zwar eine Liebe, die sich öffentlich </w:t>
      </w:r>
      <w:proofErr w:type="spellStart"/>
      <w:r>
        <w:t>hervorthue</w:t>
      </w:r>
      <w:proofErr w:type="spellEnd"/>
      <w:r>
        <w:t xml:space="preserve"> nach 1 Joh. 3,18: „Meine Kindlein, lasset uns nicht lieben mit Worten, noch mit der Zunge, sondern mit der That und mit der Wahrheit.“ </w:t>
      </w:r>
      <w:proofErr w:type="spellStart"/>
      <w:r>
        <w:t>Urtheilen</w:t>
      </w:r>
      <w:proofErr w:type="spellEnd"/>
      <w:r>
        <w:t xml:space="preserve"> wir nun nach diesem Kennzeichen, wie schwer wird es unter dem großen Haufen derer, die den Namen „Christen“ führen, nur eine geringe Anzahl wahrer Jünger Christi zu finden? Und gleichwohl trügt des Herrn Wort nicht, sondern wird wahr bleiben nun und in Ewigkeit. Man sehe doch das gewöhnliche Leben unserer sogenannten Lutherischen an (sie tragen aber diesen Namen mit Unrecht, weil sie die Lehre des </w:t>
      </w:r>
      <w:proofErr w:type="spellStart"/>
      <w:r>
        <w:t>theuern</w:t>
      </w:r>
      <w:proofErr w:type="spellEnd"/>
      <w:r>
        <w:t xml:space="preserve"> Luther von dem lebendigen Glauben nicht erkennen), finden wir nicht schwere </w:t>
      </w:r>
      <w:proofErr w:type="spellStart"/>
      <w:r>
        <w:t>Aergernisse</w:t>
      </w:r>
      <w:proofErr w:type="spellEnd"/>
      <w:r>
        <w:t xml:space="preserve">, ja solche, die ganz allgemein verbreitet sind? Ich will nichts sagen von solchen Lastern, die auch die Welt für Unrecht hält, denn derselben </w:t>
      </w:r>
      <w:proofErr w:type="spellStart"/>
      <w:r>
        <w:t>Aergerniß</w:t>
      </w:r>
      <w:proofErr w:type="spellEnd"/>
      <w:r>
        <w:t xml:space="preserve"> thut endlich so viel Schaden nicht, aber viel schwerer ist das </w:t>
      </w:r>
      <w:proofErr w:type="spellStart"/>
      <w:r>
        <w:t>Aergerniß</w:t>
      </w:r>
      <w:proofErr w:type="spellEnd"/>
      <w:r>
        <w:t xml:space="preserve">, das mit solchen Sünden gegeben wird, die man entweder gar nicht oder doch nicht für so große, schwere Sünden hält. Unter diese Zahl gehöret die Trunkenheit, denn sie herrscht nicht nur in großen und kleinen Orten, im geistlichen und weltlichen Stande, sondern findet sogar ihre </w:t>
      </w:r>
      <w:proofErr w:type="spellStart"/>
      <w:r>
        <w:t>Vertheidiger</w:t>
      </w:r>
      <w:proofErr w:type="spellEnd"/>
      <w:r>
        <w:t>, welche es für keine Sünde halten, sich bei Gelegenheit mit einem guten Freunde zu betrinken, sobald es nur nicht zu oft geschehe, wenn sie auch allenfalls zugeben, daß der, welcher gar ein Handwerk daraus machen wollte, sich damit versündige. Daher wird diese Sünde niemals bußfertig erkannt, denn wäre das, so müßte ein solcher Haß gegen sie entstehen, daß man sie nun und nimmermehr wieder begehen möchte, möchte uns dazu verleiten, wer da wolle. Aber kommt nicht dem Volke das ganz fremd und ungereimt vor, daß man auch diese Sünde ein für allemal lassen müsse, wenn man ein Kind Gottes sein wolle? Vielmehr gelten in den Augen des größten Theils unsers Volks die, welche wider solche Sünden eifern, für wunderliche Leute; und man sucht eine Menge anderer nichtiger Ursachen auf, warum sie dieser Ergötzlichkeit feind sind, um nur nicht ihre Lehre in diesem Punkt für göttlich zu erkennen – was sie gleichwohl ist, denn St. Paulus setzet 1 Kor. 6,9.10. die Trunkenbolde unter keine vor Gott ehrlichere Gesellschaft, als zu den Hurern, Abgöttischen, Ehebrechern, Weichlingen, Knabenschändern, Dieben, Geizigen, Lästerern, Räubern, die alle überhaupt nach seiner Erklärung vom Reiche Gottes ausgeschlossen werden.</w:t>
      </w:r>
    </w:p>
    <w:p w14:paraId="42F2C46A" w14:textId="77777777" w:rsidR="00F30817" w:rsidRDefault="00F30817" w:rsidP="00F30817">
      <w:pPr>
        <w:pStyle w:val="StandardWeb"/>
      </w:pPr>
      <w:r>
        <w:t xml:space="preserve">Dabei kommt man nicht mit der Behauptung durch, als werden in dieser Stelle nur die gemeint, welche sich alle Tage betränken und ihre einzige Freude darin suchten, nicht aber die, welche es seltener, bei besondern Gelegenheiten, Andern zu Gefallen </w:t>
      </w:r>
      <w:proofErr w:type="spellStart"/>
      <w:r>
        <w:t>thäten</w:t>
      </w:r>
      <w:proofErr w:type="spellEnd"/>
      <w:r>
        <w:t xml:space="preserve">; denn zu geschweigen, daß die Richtigkeit dieses Einwurfs auch anderweitig aus der Schrift </w:t>
      </w:r>
      <w:proofErr w:type="spellStart"/>
      <w:r>
        <w:t>dargethan</w:t>
      </w:r>
      <w:proofErr w:type="spellEnd"/>
      <w:r>
        <w:t xml:space="preserve"> werden kann, so möchte ich nur solche Leute fragen, ob sie nur der Menschen Leben für </w:t>
      </w:r>
      <w:r>
        <w:lastRenderedPageBreak/>
        <w:t xml:space="preserve">verdammlich halten, welche alle Tage </w:t>
      </w:r>
      <w:proofErr w:type="spellStart"/>
      <w:r>
        <w:t>hureten</w:t>
      </w:r>
      <w:proofErr w:type="spellEnd"/>
      <w:r>
        <w:t xml:space="preserve">, die Ehe brächen, Knaben schändeten, stählen, raubten – oder ob sie nicht zugeben müßten, daß einmal des Jahrs, oder gar des Monats solche Sünden zu thun, schon zu viel sei, und solche lasterhafte Leute, wenn sie nicht rechtschaffen Buße </w:t>
      </w:r>
      <w:proofErr w:type="spellStart"/>
      <w:r>
        <w:t>thäten</w:t>
      </w:r>
      <w:proofErr w:type="spellEnd"/>
      <w:r>
        <w:t xml:space="preserve">, der Seligkeit verlustig gehen? Wenn ich nun erwarten darf, daß dies Letztere von Allen werde erkannt werden, die nur etwas göttliche Erkenntniß haben, wie kommt’s denn, daß wir allein die Sünde der Trunkenheit für so gering halten, daß wir nur bei deren stets wiederholter Ausübung ihre Strafbarkeit zugeben wollen? Denn was haben wir anders zu deren </w:t>
      </w:r>
      <w:proofErr w:type="spellStart"/>
      <w:r>
        <w:t>Vertheidigung</w:t>
      </w:r>
      <w:proofErr w:type="spellEnd"/>
      <w:r>
        <w:t xml:space="preserve">, als die alte hergebrachte Gewohnheit der Deutschen? Meinen wir aber, daß unsere Gewohnheiten Gottes Wort aufheben? Gewiß so wenig, als man obigen Worten Pauli mit Bestand hätte entgegen halten können, daß bei den Griechen solche Gewohnheit auch eingerissen gewesen wäre. Ja, so wenig wir die Laster anderer Völker, z.B. Unzucht, Diebstahl u. dgl. deswegen nicht für Laster halten werden, weil sie bei ihnen zur Gewohnheit geworden sind, so wenig können wir unsre Trunkenheit entschuldigen, und um so viel weniger wird sich der gerechte Gott von uns einen Strich durch sein Gesetz machen lassen. Wenn aber Einige deshalb die Trunkenheit nicht für eine so schwere Sünde wollen gelten lassen, weil sonst die wahren Christen unter uns gar zu dünne möchten </w:t>
      </w:r>
      <w:proofErr w:type="spellStart"/>
      <w:r>
        <w:t>gesäet</w:t>
      </w:r>
      <w:proofErr w:type="spellEnd"/>
      <w:r>
        <w:t xml:space="preserve"> sein; so stimme ich dieser Folgerung bei, und schließe noch weiter, daß diese Sünde um so gefährlicher, je allgemeiner sie ist, und je weniger sie als Sünde erkannt wird, so daß man sich sogar wie die </w:t>
      </w:r>
      <w:proofErr w:type="spellStart"/>
      <w:r>
        <w:t>Sodomiter</w:t>
      </w:r>
      <w:proofErr w:type="spellEnd"/>
      <w:r>
        <w:t xml:space="preserve"> derselben rühmt, oder sie beschöniget, oder ganz gering geachtet haben will.</w:t>
      </w:r>
    </w:p>
    <w:p w14:paraId="40CACC1B" w14:textId="77777777" w:rsidR="00F30817" w:rsidRDefault="00F30817" w:rsidP="00F30817">
      <w:pPr>
        <w:pStyle w:val="StandardWeb"/>
      </w:pPr>
      <w:r>
        <w:t xml:space="preserve">Man betrachte ferner die Menge der Prozesse, und man wird finden, wenn man sie recht untersucht, daß dieselben höchst selten ohne Verletzung der christlichen Liebe und in den rechtmäßigen Schranken auch nur von einer Seite geführt werden. Es ist zwar nicht Unrecht, sich der göttlichen Hülfe durch die Obrigkeit zu bedienen, und sie gerichtlich zu suchen, aber wir müssen uns doch dabei gegen den Nächsten so verhalten, wie wir verlangen, daß er sich gegen uns verhalten solle. Daß dies aber in der Regel nicht geschieht, sondern die Meisten, welche ihr Recht bei der Obrigkeit suchen, die Hülfe derselben nur zu einem Mittel gebrauchen, um ihre Rachgier, Unbilligkeit und sündlichen Begierden zu befriedigen, das ist abermal eine Sünde, welche nicht dafür gehalten wird, und woran man daher in der Buße fast gar nicht denkt. </w:t>
      </w:r>
    </w:p>
    <w:p w14:paraId="3EBE07BC" w14:textId="77777777" w:rsidR="00F30817" w:rsidRDefault="00F30817" w:rsidP="00F30817">
      <w:pPr>
        <w:pStyle w:val="StandardWeb"/>
      </w:pPr>
      <w:r>
        <w:t xml:space="preserve">Siehet man auf die Handlungen, Handwerke, und andere Berufsarten, womit Jeder seinen Lebensunterhalt suchet, so sind dieselben so wenig nach den Regeln Christi eingerichtet, daß vielmehr nicht wenig öffentliche Verordnungen und hergebrachte Gebräuche in denselben ihnen schnurstracks zuwider laufen. Wie selten bedenkt Jemand, daß die Absicht seiner Berufsarbeiten nicht blos seine eigene Erhaltung und die Erwerbung seiner Nothdurft sein solle, sondern </w:t>
      </w:r>
      <w:proofErr w:type="spellStart"/>
      <w:r>
        <w:t>ebensowohl</w:t>
      </w:r>
      <w:proofErr w:type="spellEnd"/>
      <w:r>
        <w:t xml:space="preserve"> seines Gottes Ehre und des Nächsten Nutzen! Daher hält man es nicht für Sünde, wenn man solche </w:t>
      </w:r>
      <w:proofErr w:type="spellStart"/>
      <w:r>
        <w:t>Vortheile</w:t>
      </w:r>
      <w:proofErr w:type="spellEnd"/>
      <w:r>
        <w:t xml:space="preserve"> gebrauchet, die in der Welt keinen bösen Namen nach sich ziehen; sondern wohl als Klugheit und Vorsichtigkeit </w:t>
      </w:r>
      <w:proofErr w:type="spellStart"/>
      <w:r>
        <w:t>gerühmet</w:t>
      </w:r>
      <w:proofErr w:type="spellEnd"/>
      <w:r>
        <w:t xml:space="preserve"> werden, ob sie gleich unserm Nebenmenschen sehr beschwerlich sind, und ihn wohl gar unterdrücken und aussaugen. Die auch die besten Christen sein wollen, machen sich hierüber wohl kein Gewissen. So hat die leidige Gewohnheit die Regeln unsers Christenthums verdunkelt, daß es uns ungereimt erscheinen will, wenn man in den einzelnen Fällen das verlangt, was im Allgemeinen von Allen zugestanden wird, den Nächsten zu lieben, wie uns selbst; denn die Kraft dieser Worte wird wenig erwogen. </w:t>
      </w:r>
    </w:p>
    <w:p w14:paraId="57137F32" w14:textId="77777777" w:rsidR="00F30817" w:rsidRDefault="00F30817" w:rsidP="00F30817">
      <w:pPr>
        <w:pStyle w:val="StandardWeb"/>
      </w:pPr>
      <w:r>
        <w:t xml:space="preserve">Zwar ist die Gemeinschaft der Güter, welche in der ersten </w:t>
      </w:r>
      <w:proofErr w:type="spellStart"/>
      <w:r>
        <w:t>Jerusalemitischen</w:t>
      </w:r>
      <w:proofErr w:type="spellEnd"/>
      <w:r>
        <w:t xml:space="preserve"> Kirche gewesen, unter den Christen nicht geboten, aber wer denket wohl daran, daß eine andre Gemeinschaft der Güter durchaus </w:t>
      </w:r>
      <w:proofErr w:type="spellStart"/>
      <w:r>
        <w:t>nothwendig</w:t>
      </w:r>
      <w:proofErr w:type="spellEnd"/>
      <w:r>
        <w:t xml:space="preserve"> sei? Muß ich nämlich erkennen, ich habe nichts Eignes, sondern es sei Alles meines Gottes </w:t>
      </w:r>
      <w:proofErr w:type="spellStart"/>
      <w:r>
        <w:t>Eigenthum</w:t>
      </w:r>
      <w:proofErr w:type="spellEnd"/>
      <w:r>
        <w:t xml:space="preserve">, ich aber nur ein darüber bestellter Haushalter, so steht mir </w:t>
      </w:r>
      <w:proofErr w:type="spellStart"/>
      <w:r>
        <w:t>keinesweges</w:t>
      </w:r>
      <w:proofErr w:type="spellEnd"/>
      <w:r>
        <w:t xml:space="preserve"> frei, das Meinige für mich zu behalten, wie und so lange ich will, </w:t>
      </w:r>
      <w:r>
        <w:lastRenderedPageBreak/>
        <w:t xml:space="preserve">sondern wo ich sehe, daß die Liebe erfordert, das Meinige zu Ehren des Hausvaters und meiner Mitknechte Nothdurft anzuwenden, darf mich alsdann kein Bedenken zurückhalten, alsbald dasselbe als ein gemeinschaftliches Gut hinzugeben, welches mein Nebenmensch zwar nach weltlichem Recht nicht fordern, ich ihm aber ohne Verletzung des göttlichen Rechts der Liebe nicht vorenthalten darf, sobald ihm dadurch wirklich geholfen werden kann. Sind das nicht fast fremde Lehren, wenn man davon redet? Und doch ist es eine </w:t>
      </w:r>
      <w:proofErr w:type="spellStart"/>
      <w:r>
        <w:t>nothwendige</w:t>
      </w:r>
      <w:proofErr w:type="spellEnd"/>
      <w:r>
        <w:t xml:space="preserve"> Folge der christlichen Liebe, und in der ersten Kirche durch und durch gewesen, so daß weder die Gemeinschaft, da Niemand etwas Eigenes hatte, die Gelegenheit der Tugend und christlichen Liebe aufhob, noch das weltliche </w:t>
      </w:r>
      <w:proofErr w:type="spellStart"/>
      <w:r>
        <w:t>Eigenthum</w:t>
      </w:r>
      <w:proofErr w:type="spellEnd"/>
      <w:r>
        <w:t xml:space="preserve"> ein </w:t>
      </w:r>
      <w:proofErr w:type="spellStart"/>
      <w:r>
        <w:t>Hinderniß</w:t>
      </w:r>
      <w:proofErr w:type="spellEnd"/>
      <w:r>
        <w:t xml:space="preserve"> der brüderlichen Liebe wurde. Daher hatten bei den ersten Christen die Reichen keinen andern Vortheil, als, weil sie auch reich sein mußten in guten Werken, 1 Tim. 6,18, die Sorge und Mühe, ihr </w:t>
      </w:r>
      <w:proofErr w:type="spellStart"/>
      <w:r>
        <w:t>Eigenthum</w:t>
      </w:r>
      <w:proofErr w:type="spellEnd"/>
      <w:r>
        <w:t xml:space="preserve"> recht zu verwalten, indem sie alle Augenblicke bereit waren, es da anzuwenden, wo sie ihre Liebe gegen Gott und den Nächsten bezeugen konnten, und des </w:t>
      </w:r>
      <w:proofErr w:type="spellStart"/>
      <w:r>
        <w:t>Letztern</w:t>
      </w:r>
      <w:proofErr w:type="spellEnd"/>
      <w:r>
        <w:t xml:space="preserve"> Nothdurft sahen. Die Armen aber hatten keine andre Beschwerde (wenn es für Beschwerde zu halten), als daß sie nicht von ihrem Eignen, sondern von ihrer Brüder Handreichung lebten, und bedurfte es unter den Brüdern keines Bettelns, denn sie hätten es für ebenso ungeziemend gehalten, es unter sich zu dergleichen kommen zu lassen, als es Gott im Alten Testamente in seiner wohlgeordneten Polizei-Ordnung den Juden nicht gestatten wollte, 5 Mos. 15,4. Jetzt aber ist es dahin gekommen, daß das Betteln ganz allgemein ist, da man es doch vielmehr als ein Mittel, Deckmantel und Beförderung vieler großen Sünden, eine Beschwerde der zu christlicher Milde geneigten Personen, eine Verkürzung der wirklich </w:t>
      </w:r>
      <w:proofErr w:type="spellStart"/>
      <w:r>
        <w:t>Nothdürftigen</w:t>
      </w:r>
      <w:proofErr w:type="spellEnd"/>
      <w:r>
        <w:t xml:space="preserve">, einen schändlichen </w:t>
      </w:r>
      <w:proofErr w:type="spellStart"/>
      <w:r>
        <w:t>Mißstand</w:t>
      </w:r>
      <w:proofErr w:type="spellEnd"/>
      <w:r>
        <w:t xml:space="preserve"> des gemeinen Wesens, ja als einen Schandfleck unsers Christenthums ansehen sollte; die Meisten wissen sogar kaum noch von einer andern </w:t>
      </w:r>
      <w:proofErr w:type="spellStart"/>
      <w:r>
        <w:t>Wohlthätigkeit</w:t>
      </w:r>
      <w:proofErr w:type="spellEnd"/>
      <w:r>
        <w:t xml:space="preserve"> gegen den </w:t>
      </w:r>
      <w:proofErr w:type="spellStart"/>
      <w:r>
        <w:t>nothdürftigen</w:t>
      </w:r>
      <w:proofErr w:type="spellEnd"/>
      <w:r>
        <w:t xml:space="preserve"> Nächsten, als dann und wann den Bettlern mit Unwillen einige Pfennige darzureichen, und sie sind weit davon entfernt, zu erkennen, daß sie auch zu solchen Liebeserweisungen verbunden, wobei sie die Ausgaben merklich spüren sollten. Im alten Testament mußte man nach göttlicher Verordnung mehr als den Zehnten (denn wie aus dem Gesetz zu sehen, waren desselben etliche Arten) zur Unterhaltung des Predigtamtes, Gottesdienstes und der Armen zurücklegen und anwenden, sollten nicht die von Christo reichlicher uns erzeigten </w:t>
      </w:r>
      <w:proofErr w:type="spellStart"/>
      <w:r>
        <w:t>Wohlthaten</w:t>
      </w:r>
      <w:proofErr w:type="spellEnd"/>
      <w:r>
        <w:t xml:space="preserve"> uns bereitwillig machen, nicht weniger, sondern noch mehr und Alles, was wir haben, hinzugeben, wenn es die Nothdurft des Nächsten erfordert? Daß dies nicht geschiehet, und daß auch die </w:t>
      </w:r>
      <w:proofErr w:type="spellStart"/>
      <w:r>
        <w:t>Mildigkeit</w:t>
      </w:r>
      <w:proofErr w:type="spellEnd"/>
      <w:r>
        <w:t xml:space="preserve"> der </w:t>
      </w:r>
      <w:proofErr w:type="spellStart"/>
      <w:r>
        <w:t>wohlthätigsten</w:t>
      </w:r>
      <w:proofErr w:type="spellEnd"/>
      <w:r>
        <w:t xml:space="preserve"> Leute fast niemals weiter geht, als aus dem Ueberfluß mitzutheilen, Marc. 12,44, zeigt ziemlich deutlich, wie fern wir von Uebung der recht ernstlichen Bruderliebe seien, so, daß wir kaum glauben wollen, was sie erfordert. Es ist der Ort nicht, Alles auszuführen; aus diesen Exempeln aber erhellet genugsam, daß solche Sünden unter uns herrschen, die ungeachtet des deutlichen Zeugnisses der Schrift nicht für Sünden gehalten werden, und deren </w:t>
      </w:r>
      <w:proofErr w:type="spellStart"/>
      <w:r>
        <w:t>Aergerniß</w:t>
      </w:r>
      <w:proofErr w:type="spellEnd"/>
      <w:r>
        <w:t xml:space="preserve"> desto mehr schadet.</w:t>
      </w:r>
    </w:p>
    <w:p w14:paraId="7D670671" w14:textId="77777777" w:rsidR="00F30817" w:rsidRDefault="00F30817" w:rsidP="00F30817">
      <w:pPr>
        <w:pStyle w:val="StandardWeb"/>
      </w:pPr>
      <w:r>
        <w:t xml:space="preserve">Dabei bleibt es auch nicht, sondern sehen wir die Art, Gott zu dienen, an, wie sie bei dem großen Haufen gewöhnlich ist, so ist sie nicht gemäß unserer heilsamen Lehre, wie der selige D. Paul </w:t>
      </w:r>
      <w:proofErr w:type="spellStart"/>
      <w:r>
        <w:t>Tarnow</w:t>
      </w:r>
      <w:proofErr w:type="spellEnd"/>
      <w:r>
        <w:t xml:space="preserve"> in seiner „Rede vom neuen Evangelium“ so herrlich </w:t>
      </w:r>
      <w:proofErr w:type="spellStart"/>
      <w:r>
        <w:t>dargethan</w:t>
      </w:r>
      <w:proofErr w:type="spellEnd"/>
      <w:r>
        <w:t xml:space="preserve">, aus welcher man erkennen kann, wie gründlich der eifrige Mann dasjenige, wo es mangele, eingesehen, daher zu wünschen wäre, daß sie in aller Händen sich befände. Wir erkennen gern, daß wir einzig und allein durch den Glauben selig werden müssen, und daß die Werke, oder der gottselige Wandel weder viel noch wenig zur Seligkeit beitragen, sondern diese nur als eine Frucht des Glaubens zu der Dankbarkeit gehören, zu welcher wir Gott verbunden sind, nachdem er bereits unserm Glauben die Gerechtigkeit und Seligkeit geschenkt hat. Es sei ferne von uns, von dieser Lehre nur einen Fingers breit zu weichen, da wir lieber das Leben und die ganze Welt, als das Geringste von dieser Lehre daran geben wollten. Also erkennen wir auch gern die Kraft des göttlichen gepredigten Worts, daß es eine Kraft Gottes sei, selig </w:t>
      </w:r>
      <w:r>
        <w:lastRenderedPageBreak/>
        <w:t xml:space="preserve">zu machen Alle, die daran glauben, Röm. 1,16, so daß wir nicht nur darum dasselbe fleißig zu hören verbunden sind, weil’s uns befohlen ist, sondern auch darum, weil es die göttliche Hand ist, welche die Gnade anbietet, und dem Glauben überreicht, der das Wort selbst durch des heiligen Geistes Gnade erweckt. So weiß ich auch die Taufe und deren Kraft nicht hoch genug zu preisen, und glaube, daß sie das eigentliche Bad der Wiedergeburt und Erneuerung des heiligen Geistes sei, Tit. 3,5, oder wie unser Luther im Katechismus sagt: „daß sie wirke Vergebung der Sünden, erlöse von Tod und Teufel, und gebe (nicht nur verspreche) die ewige Seligkeit.“ Nicht weniger erkenne ich gern die herrliche Kraft des nicht nur geistlichen, sondern auch </w:t>
      </w:r>
      <w:proofErr w:type="spellStart"/>
      <w:r>
        <w:t>sakramentalischen</w:t>
      </w:r>
      <w:proofErr w:type="spellEnd"/>
      <w:r>
        <w:t xml:space="preserve">, mündlichen Genusses des Leibes und Blutes des Herrn im heiligen Abendmahl, und widerspreche in diesem Punkte den </w:t>
      </w:r>
      <w:proofErr w:type="spellStart"/>
      <w:r>
        <w:t>Reformirten</w:t>
      </w:r>
      <w:proofErr w:type="spellEnd"/>
      <w:r>
        <w:t xml:space="preserve"> von Herzen, wenn dieselben </w:t>
      </w:r>
      <w:proofErr w:type="spellStart"/>
      <w:r>
        <w:t>läugnen</w:t>
      </w:r>
      <w:proofErr w:type="spellEnd"/>
      <w:r>
        <w:t xml:space="preserve">, daß wir solches Pfand unserer Erlösung in, mit und unter dem Brodt und Wein empfangen, und die Kraft desselben schwächen, indem sie keine andere darinnen erkennen, als welche auch außer dem heiligen Sakrament bei dem geistlichen Genusse befindlich. Wie ich nun die Lehre unserer Kirche in allen diesen Stücken mit Herz und Mund führe, und mir daher Luthers Schriften, in denen wir davon mehr, als in irgend einem andern Schriftsteller finden, um so angenehmer sind, so kann ich nicht in Abrede sein, daß ich finde, wie bei dem großen Haufen, der doch auch evangelisch heißet, gar andre Gedanken und Einbildungen herrschen, die unserer Lehre und dem Bekenntniß unserer Kirche zuwider sein. </w:t>
      </w:r>
    </w:p>
    <w:p w14:paraId="65495DCA" w14:textId="77777777" w:rsidR="00F30817" w:rsidRDefault="00F30817" w:rsidP="00F30817">
      <w:pPr>
        <w:pStyle w:val="StandardWeb"/>
      </w:pPr>
      <w:r>
        <w:t xml:space="preserve">Wie viel sind derer, welche ein so offenbar unchristliches Leben führen, daß sie selbst gestehen müssen, es gehe in allen Stücken von der Regel ab, auch keinen Vorsatz haben, künftig anders zu leben, und sich doch bei alle dem fest einbilden, daß sie demungeachtet selig werden wollen? Fraget man, worauf sich ihre Hoffnung gründe, so wird es sich finden, was sie auch selbst bekennen, daß sie sich darauf verlassen, wir dürften ja nicht aus unserm Leben selig werden, nun glaubten sie ja an Christum, und setzten all’ ihr Vertrauen auf ihn, daher könne es nicht fehlen, sie würden gewiß durch solchen Glauben selig, halten also die fleischliche Einbildung eines Glaubens für den Glauben, der da selig mache, welches ein so schrecklicher Betrug des Teufels ist, als irgend ein Irrthum gewesen oder noch sein mag, einem solchen </w:t>
      </w:r>
      <w:proofErr w:type="spellStart"/>
      <w:r>
        <w:t>Hirngespinnst</w:t>
      </w:r>
      <w:proofErr w:type="spellEnd"/>
      <w:r>
        <w:t xml:space="preserve"> eines sichern Menschen die Seligkeit zuzuschreiben, denn der göttliche Gedanke kann nicht ohne den heiligen Geist, dieser aber nicht bei vorsätzlichen und herrschenden Sünden sein. Ach wie redet unser theurer Luther so gar anders von dem Glauben, wenn er in der Vorrede über die Epistel an die Römer spricht: „Glaube ist nicht der menschliche Wahn und Traum, den Etliche für Glauben halten; und wenn sie dann sehen, daß keine Besserung des Lebens und gute Werke folgen, und doch vom Glauben viel hören und reden können, fallen sie dann in den Irrthum und sprechen, der Glaube sei nicht genug, man müsse Werke thun, soll man fromm und selig werden. Das macht, wenn sie das Evangelium hören, so fallen sie dahin, und machen ihnen aus eigenen Kräften einen Gedanken im Herzen, der spricht: ich glaube; das halten sie dann für einen rechten Glauben; aber wie es ein menschliches Gedicht und Gedanken ist, den des Herzens Grund nimmer </w:t>
      </w:r>
      <w:proofErr w:type="spellStart"/>
      <w:r>
        <w:t>erfähret</w:t>
      </w:r>
      <w:proofErr w:type="spellEnd"/>
      <w:r>
        <w:t xml:space="preserve">, also thut er auch nichts und folget keine Besserung hernach. Aber der Glaube ist ein göttlich Werk in uns, das uns wandelt und neu </w:t>
      </w:r>
      <w:proofErr w:type="spellStart"/>
      <w:r>
        <w:t>gebieret</w:t>
      </w:r>
      <w:proofErr w:type="spellEnd"/>
      <w:r>
        <w:t xml:space="preserve"> aus Gott, Joh. 1,13, und tödtet den alten Adam; machet aus uns ganz andre Menschen von Herzen, Muth, Sinn und allen Kräften, und bringet den heiligen Geist mit sich. O es ist ein lebendig, geschäftig, thätig Ding um den Glauben, daß unmöglich ist, daß er nicht ohne Unterlaß sollte Gutes wirken. Er fragt auch nicht, ob gute Werke zu thun sind, sondern ehe man fraget, hat er sie gethan, und ist immer im Thun.“ Andre Orte führen wir nicht an, wo er eben so redet, sonderlich lies in der Kirchenpostille Sommer-Theil S. 65 a, wo er den göttlichen und menschlichen Glauben recht nachdrücklich beschreibt, und beide gegen einander hält. Es ist also gewiß, daß bei Allen, die in herrschenden Sünden leben, und daher des heiligen Geistes und des rechten Glaubens nicht fähig sind, kein anderer Glaube sein kann, als ein dergleichen menschlicher Wahn; wie groß ist aber ihre Zahl! </w:t>
      </w:r>
    </w:p>
    <w:p w14:paraId="778AB71D" w14:textId="77777777" w:rsidR="00F30817" w:rsidRDefault="00F30817" w:rsidP="00F30817">
      <w:pPr>
        <w:pStyle w:val="StandardWeb"/>
      </w:pPr>
      <w:r>
        <w:lastRenderedPageBreak/>
        <w:t xml:space="preserve">Die leere Einbildung des Glaubens, dieses von unsrer Seite einzigen Mittels zur Seligkeit, thut also großen Schaden, dazu kommt in Beziehung auf die von Gott verordneten Gnadenmittel des Worts und Sakraments eine andere schädliche Einbildung, als genügte schon der bloße äußerliche Gebrauch derselben, wodurch die Kirche nicht weniger verwüstet wird, viele Menschen zur Verdammniß geführt, und in der falschen Einbildung des wahren Glaubens gestärket werden. Denn wir können nicht </w:t>
      </w:r>
      <w:proofErr w:type="spellStart"/>
      <w:r>
        <w:t>läugnen</w:t>
      </w:r>
      <w:proofErr w:type="spellEnd"/>
      <w:r>
        <w:t xml:space="preserve">, sondern werden durch die tägliche Erfahrung davon überzeugt, daß nicht Wenige meinen, ihr ganzes Christenthum bestehe darinnen, und alsdann hätten sie dem Gottesdienst übrig genug gethan, wenn sie eben getauft wären, das Wort Gottes in der Kirche hörten, beichteten, die Absolution empfingen und zu dem heiligen Abendmahl gingen, mag nun das Herz dabei sein oder nicht, mögen Früchte folgen oder nicht; wenn’s hoch kommt, bemühen sie sich etwa dabei ein solches Leben zu führen, darin eben die Obrigkeit nichts Strafbares findet. Oder wie der theure Johann Arndt solcher Leute Einbildung beschreibt in seinem Wahren Christenthum Buch 2, Kap. 4: „Ich bin ein Christ, getauft, habe Gottes Wort rein, höre dasselbe, brauche das heilige Sakrament des Abendmahls, ich glaube und bekenne auch alle Artikel des christlichen Glaubens; darum kann es mir nicht mangeln, mein Thun muß Gott gefallen, und ich muß selig werden. So schließt jetzt alle Welt, und hält auch dafür, darinnen bestehe die Gerechtigkeit.“ Man </w:t>
      </w:r>
      <w:proofErr w:type="spellStart"/>
      <w:r>
        <w:t>seh</w:t>
      </w:r>
      <w:proofErr w:type="spellEnd"/>
      <w:r>
        <w:t xml:space="preserve"> am angegebenen Orte auch die Antwort. Aber damit kehren solche blinde Leute Gottes heilige Absicht ganz um; denn Gott hat dir freilich die Taufe gegeben, daß du nur einmal getauft werden darfst; aber er hat mit dir darin einen Bund gemacht, welcher auf seiner Seite ein Gnadenbund, von der deinigen aber ein Bund des Glaubens und guten Gewissens ist; dieser Bund muß nun dein Leben lang währen. Du tröstest dich also vergeblich deiner Taufe, und der darin zugesagten Gnade der Seligkeit, wenn du auf deiner Seite nicht auch in dem Bunde des Glaubens und guten Gewissens bleibest, oder, wenn du ihn verletzt, wiederum durch herzliche Buße ihn wieder aufrichtest. Also muß deine Taufe, soll sie dir nützen, in steter Uebung des ganzen Lebens bleiben. Wiederum du hörest das Wort Gottes. Ist recht gethan, aber es ist nicht genug, daß dein Ohr es höret; lässest du es auch innerlich in dein Herz dringen, und solche himmlische Speise daselbst verdauet werden, daß du Saft und Kraft davon empfangest, oder es gehet zu einem Ohr hinein, zum andern hinaus? Im ersten Fall gilt dir freilich das Wort des Herrn Luc. 11,28: „Selig sind, die Gottes Wort hören und bewahren;“ ist aber das Letztere, so kann das Werk, daß du es gehöret hast, dich nicht selig machen, wohl aber deine Verdammniß vergrößern, daß du die empfangene Gnade nicht besser angewendet. Wie viel sind aber nun derer, welche selbst nicht einmal sagen können, daß sie Gottes Wort bei sich lassen Frucht bringen, und dennoch sich einbilden, das solle sie selig machen, daß sie ihrer Meinung nach mit dem Kirchengehen Gott solchen Gehorsam und Dienst geleistet haben! </w:t>
      </w:r>
    </w:p>
    <w:p w14:paraId="4E09F3C2" w14:textId="77777777" w:rsidR="00F30817" w:rsidRDefault="00F30817" w:rsidP="00F30817">
      <w:pPr>
        <w:pStyle w:val="StandardWeb"/>
      </w:pPr>
      <w:r>
        <w:t xml:space="preserve">So geht es auch mit der Beichte und Absolution, die wir freilich für ein kräftiges Mittel des evangelischen Trostes und der Vergebung der Sünden halten, aber keinen Andern, als den Gläubigen. Doch trösten sich damit so Viele, bei denen nicht das Geringste von dem oben beschriebenen, wahren Glauben sich findet, beichten und lassen sich </w:t>
      </w:r>
      <w:proofErr w:type="spellStart"/>
      <w:r>
        <w:t>absolviren</w:t>
      </w:r>
      <w:proofErr w:type="spellEnd"/>
      <w:r>
        <w:t xml:space="preserve"> bei aller fortwährenden Unbußfertigkeit, und bilden sich ein, daß ihnen dies nützen soll, weil sie die Beichte gesprochen haben, und die Absolution über sie gesprochen ist. Dasselbe geschieht beim heiligen Abendmahl, wobei unglaublich viel Leute nur daran gedenken, daß sie das heilige Werk verrichten, und ob sie es oft verrichtet haben. Aber ob sie auch das geistliche Leben bei sich lassen gestärket werden, ob sie mit Herzen, Mund und Nachfolge des Herrn Tod verkündigen, ob der Herr bei ihnen wirke und herrsche, oder ob sie den alten Adam noch auf seinem Thron lassen, daran wird kaum gedacht. Das heißt ja recht </w:t>
      </w:r>
      <w:proofErr w:type="spellStart"/>
      <w:r>
        <w:t>unvermerkter</w:t>
      </w:r>
      <w:proofErr w:type="spellEnd"/>
      <w:r>
        <w:t xml:space="preserve"> Weise den schädlichen Irrthum des </w:t>
      </w:r>
      <w:proofErr w:type="spellStart"/>
      <w:r>
        <w:t>operis</w:t>
      </w:r>
      <w:proofErr w:type="spellEnd"/>
      <w:r>
        <w:t xml:space="preserve"> </w:t>
      </w:r>
      <w:proofErr w:type="spellStart"/>
      <w:r>
        <w:t>operati</w:t>
      </w:r>
      <w:proofErr w:type="spellEnd"/>
      <w:r>
        <w:t xml:space="preserve">, den wir an den Katholiken tadeln, einigermaßen wieder einführen. Daran ist nun nicht die Lehre unserer Kirche Schuld, welche solchen Einbildungen eifrig widerspricht, sondern das ist der Menschen Bosheit und des Teufels List, </w:t>
      </w:r>
      <w:r>
        <w:lastRenderedPageBreak/>
        <w:t xml:space="preserve">welcher die von Gott verordneten Mittel zur Seligkeit den Menschen zur Veranlassung größerer Sicherheit und desto schwererer Verdammniß zu machen suchet. Außerdem ist nicht zu leugnen, daß manche Prediger mit mehr Fleiß solcher Sicherheit und falschen Einbildungen widersprechen und den Leuten die Augen öffnen sollten, wodurch Mehrere noch aus ihrem Schlafe aufgeweckt, und aus dem Verderben gerissen werden könnten. Dies ist leider der betrübte Zustand der äußerlichen Gestalt unserer evangelischen Kirche, obwohl dieselbe die wahre und in der Lehre rein ist. Daran stoßen sich zunächst die Juden, die unter uns wohnen; diese werden in ihrem Unglauben gestärket, ja zur Lästerung des Namens des Herrn gereizt, denn sie können unmöglich glauben, daß wir Christum für einen wahren Gott halten, wenn wir seinen Geboten so wenig folgen, oder sie müssen unsern Herrn Jesum für einen bösen Menschen halten, wenn sie ihn und seine Lehre aus unserm Leben </w:t>
      </w:r>
      <w:proofErr w:type="spellStart"/>
      <w:r>
        <w:t>beurtheilen</w:t>
      </w:r>
      <w:proofErr w:type="spellEnd"/>
      <w:r>
        <w:t xml:space="preserve">. Wir können also nicht </w:t>
      </w:r>
      <w:proofErr w:type="spellStart"/>
      <w:r>
        <w:t>läugnen</w:t>
      </w:r>
      <w:proofErr w:type="spellEnd"/>
      <w:r>
        <w:t xml:space="preserve">, daß das </w:t>
      </w:r>
      <w:proofErr w:type="spellStart"/>
      <w:r>
        <w:t>Aergerniß</w:t>
      </w:r>
      <w:proofErr w:type="spellEnd"/>
      <w:r>
        <w:t xml:space="preserve">, welches die armen Leute an uns nehmen, eine große Ursach der bisherigen Verstockung der Juden und ein bedeutendes </w:t>
      </w:r>
      <w:proofErr w:type="spellStart"/>
      <w:r>
        <w:t>Hinderniß</w:t>
      </w:r>
      <w:proofErr w:type="spellEnd"/>
      <w:r>
        <w:t xml:space="preserve"> ihrer Bekehrung gewesen. Wie Andere, so hat dies mit nachdrücklichen Worten beseufzet der hochberühmte Straßburgische, nachmals aber </w:t>
      </w:r>
      <w:proofErr w:type="spellStart"/>
      <w:r>
        <w:t>Rostockische</w:t>
      </w:r>
      <w:proofErr w:type="spellEnd"/>
      <w:r>
        <w:t xml:space="preserve"> Professor D. Johann Georg </w:t>
      </w:r>
      <w:proofErr w:type="spellStart"/>
      <w:r>
        <w:t>Dorscheus</w:t>
      </w:r>
      <w:proofErr w:type="spellEnd"/>
      <w:r>
        <w:t xml:space="preserve">, wenn er in einem Programm zu der von Herrn L. Jakob Helwig über die Materie des apostolischen Geheimnisses Röm. 11,25.26. zu haltenden Disputation also redet: „Wie früher die Juden, so viel an ihnen war, verhinderten, daß den Heiden das Evangelium gepredigt würde, so verscherzen die Christen ihr eignes Heil, und hindern die Seligkeit der Juden und anderer Ungläubigen, die sie vielmehr befördern und zu Wege bringen sollten, denn sie leben in den schädlichsten </w:t>
      </w:r>
      <w:proofErr w:type="spellStart"/>
      <w:r>
        <w:t>Aergernissen</w:t>
      </w:r>
      <w:proofErr w:type="spellEnd"/>
      <w:r>
        <w:t xml:space="preserve">, Gottlosigkeit, Heuchelei, Ungerechtigkeit, Betrügerei, Unreinigkeit, andern erschrecklichen Lastern, Spaltungen, Haß, Streit, grausamen und erschrecklichen Kriegen, sonderlich und hauptsächlich aber haben sie das Band der heiligsten brüderlichen Liebe zerrissen. Wenn denn aber solche Dinge, die bei dem seligmachenden Glauben durchaus nicht bestehen können, unter uns auf eine so auffallende Weise herrschen, wer sollte denn nicht den so höchst verderbten, gefährlichen und fast verzweifelten Zustand unserer Kirche bitterlich beweinen? Wer sollte zweifeln, daß nicht unsre Tage die Letzten und recht schwere Zeiten seien? Wer sollte nicht die Meisten von denen, die Christi Namen bekennen, unter die Zahl derjenigen rechnen müssen, welche um ihres Unglaubens willen durch Gottes strenges Gericht sollen abgehauen werden? Denn das heutige gottlose und verruchte Leben der Christen, die zwar den Schein der Gottseligkeit haben, aber ihre Kraft verläugnen, und durch </w:t>
      </w:r>
      <w:proofErr w:type="spellStart"/>
      <w:r>
        <w:t>Mißbrauch</w:t>
      </w:r>
      <w:proofErr w:type="spellEnd"/>
      <w:r>
        <w:t xml:space="preserve"> der göttlichen </w:t>
      </w:r>
      <w:proofErr w:type="spellStart"/>
      <w:r>
        <w:t>Langmuth</w:t>
      </w:r>
      <w:proofErr w:type="spellEnd"/>
      <w:r>
        <w:t xml:space="preserve"> und Güte sich den Zorn als einen Schatz häufen, ist ja nichts anders, als ein lauter Zeuge des herrschenden boshaften Unglaubens.“ </w:t>
      </w:r>
    </w:p>
    <w:p w14:paraId="1BC3B0EC" w14:textId="77777777" w:rsidR="00F30817" w:rsidRDefault="00F30817" w:rsidP="00F30817">
      <w:pPr>
        <w:pStyle w:val="StandardWeb"/>
      </w:pPr>
      <w:r>
        <w:t xml:space="preserve">Nächstdem ärgern sich auch an uns allerhand Irrgläubige, besonders aber finden die uns feindseligen Katholiken des Prahlens kein Ende, als wäre dieses die Frucht der Lehre des Evangelii und der Reformation Luthers; wie denn ihre Vorwürfe in öffentlichen Schriften am Tage liegen; und obwohl dieselben von gottseligen Lehrern längst beantwortet worden, so unterlassen sie doch nicht, sie immer zu wiederholen, und mit solchen Vorgeben die Schwachen unter uns irre zu machen, die Ihrigen aber in dem Widerwillen gegen unsere Religion zu bestärken. Andere, auch wohlmeinende Gemüther, sind hierdurch auf die Gedanken gekommen, wir steckten noch eben so in Babel, als die römische Kirche, und könnten uns also des Ausganges nicht rühmen. </w:t>
      </w:r>
    </w:p>
    <w:p w14:paraId="3549F369" w14:textId="77777777" w:rsidR="00F30817" w:rsidRDefault="00F30817" w:rsidP="00F30817">
      <w:pPr>
        <w:pStyle w:val="StandardWeb"/>
      </w:pPr>
      <w:r>
        <w:t xml:space="preserve">Sonderlich aber ist es Gott allein bekannt, mit was für </w:t>
      </w:r>
      <w:proofErr w:type="spellStart"/>
      <w:r>
        <w:t>Wehmuth</w:t>
      </w:r>
      <w:proofErr w:type="spellEnd"/>
      <w:r>
        <w:t xml:space="preserve"> gottselige Herzen solches betrübte Wesen ansehen, und mit wie viel tausend Seufzern und Thränen sie den Schaden Josephs bejammern, daß sie dergleichen mit Augen schauen, und doch keine Hülfe mehr absehen, sondern bemerken müssen, daß es fast immer ärger werden wolle. Wie oft rufen sie mit David Ps. 119,53: „Ich bin entbrannt über die Gottlosen, die dein Gesetz verlassen.“ V. 136: „Meine Augen fließen mit Wasser, daß man dein Gesetz nicht hält.“ V. 139: „Ich habe </w:t>
      </w:r>
      <w:r>
        <w:lastRenderedPageBreak/>
        <w:t xml:space="preserve">mich schier zu Tode geeifert, daß meine Widersacher dein Wort vergessen.“ V. 158: „Ich sehe die Verächter und thut mir wehe, daß sie dein Wort nicht halten!“ Es schmerzet sie um so viel mehr, dergleichen Gräuel zu sehen, je herzlicher sie ihren Gott lieben, und je sehnlicher sie seines Namens Heiligung, seines Reiches Erweiterung und seines Willens Vollbringung befördert sehen möchten, welches daher auch die Gegenstände ihres täglichen Gebetes sind. Es jammert sie so vieler Seelen, die sie in solcher Gefahr wissen. Es wird ihnen selbst schwer, unter solchen </w:t>
      </w:r>
      <w:proofErr w:type="spellStart"/>
      <w:r>
        <w:t>Aergernissen</w:t>
      </w:r>
      <w:proofErr w:type="spellEnd"/>
      <w:r>
        <w:t xml:space="preserve"> sich von der Welt unbefleckt zu erhalten, und sie sind besorgt, daß nicht etwa sie selbst, oder doch die Ihrigen, von diesem Strom des Verderbens endlich mit hingerissen und verführet werden möchten. Unter solchen Umständen kann die Freude über den äußerlichen ruhigen Wohlstand, wenn sie Gott damit gesegnet, den tiefen Schmerz über den allgemeinen Jammer nicht heben; und erhielte sie nicht die starke Hand Gottes und versicherte sie, wenn sie auch die allgemeine Besserung nicht erlebten, sollten sie doch mit Baruch Jer. 45,5 ihre Seele zur Beute davon bringen, so würden sie gar in ihrer Betrübniß versinken. </w:t>
      </w:r>
    </w:p>
    <w:p w14:paraId="6B2A2F42" w14:textId="77777777" w:rsidR="00F30817" w:rsidRDefault="00F30817" w:rsidP="00F30817">
      <w:pPr>
        <w:pStyle w:val="StandardWeb"/>
      </w:pPr>
      <w:r>
        <w:t xml:space="preserve">Dieses Verderben unserer evangelischen Kirche ist auch die vornehmste Ursache, wodurch viele gute Gemüther, die in andern irrgläubigen Gemeinden, sonderlich aber der römischen Kirche befindlich sind, abgehalten werden, zu uns sich zu verfügen, obwohl sie den in ihrer Kirche herrschenden Gräuel so deutlich erkennen, daß sogar Katholiken den Papst und seinen Stuhl für den von Gott verkündigten Antichrist erkennen, und zuweilen ihres Herzens Grund in </w:t>
      </w:r>
      <w:proofErr w:type="spellStart"/>
      <w:r>
        <w:t>wehmüthigen</w:t>
      </w:r>
      <w:proofErr w:type="spellEnd"/>
      <w:r>
        <w:t xml:space="preserve"> Klagen blicken lassen. Wenn sie also auch bei dieser Erkenntniß der bei ihnen herrschenden </w:t>
      </w:r>
      <w:proofErr w:type="spellStart"/>
      <w:r>
        <w:t>Irrthümer</w:t>
      </w:r>
      <w:proofErr w:type="spellEnd"/>
      <w:r>
        <w:t xml:space="preserve"> und Gräuel bereit wären, sich einer offenbaren Gemeine Jesu Christi mit Freuden einzuverleiben, wenn sie eine solche wüßten, so kommen sie doch endlich auf die Gedanken, es müsse keine reine Kirche mehr auf der Welt sein, sondern die Kinder Gottes lägen noch gefangen in Babel, daher sie mit Geduld der göttlichen Erlösung erwarten und in solcher babylonischen Knechtschaft mit Furcht und Zittern Gott dienen müßten, wobei sie sich der gröbsten Gräuel, so viel sie noch könnten, enthielten, die </w:t>
      </w:r>
      <w:proofErr w:type="spellStart"/>
      <w:r>
        <w:t>Uebrigen</w:t>
      </w:r>
      <w:proofErr w:type="spellEnd"/>
      <w:r>
        <w:t xml:space="preserve"> aber </w:t>
      </w:r>
      <w:proofErr w:type="spellStart"/>
      <w:r>
        <w:t>beseufzeten</w:t>
      </w:r>
      <w:proofErr w:type="spellEnd"/>
      <w:r>
        <w:t xml:space="preserve">. Außer diesem sehen sie kein anderes Mittel, und leben also in steter Unruhe und Angst ihres Herzens. Denn die Meisten von ihnen sehen unsere Kirche nicht anders an, als wie sie in die Augen fällt, indem ihnen unsere Lehre nicht bekannt ist; Andere, welche diese kennen, halten die Lehre für einen bloßen Vorwand, wenn ihr das Leben nicht entspricht, und wissen, daß das Reich Gottes nicht in Worten, sondern in der Kraft bestehet; daher halten sie unsere Kirche so wenig für die wahre, als die ihrige, sondern Alles für ein babylonisches Mischmasch, da kein Theil vor dem Andern viel voraus habe, und es daher nicht </w:t>
      </w:r>
      <w:proofErr w:type="spellStart"/>
      <w:r>
        <w:t>werth</w:t>
      </w:r>
      <w:proofErr w:type="spellEnd"/>
      <w:r>
        <w:t xml:space="preserve"> sei, von Einer zur Andern zu gehen. Wir können demungeachtet solche Leute nicht entschuldigen, denn sie haben genug Gelegenheit, die Lehre unserer Kirche zu fassen, und wären, wenn sie diese mit Gottes Wort übereinstimmend, die ihrige aber dagegen streitend fänden, in ihrem Gewissen verbunden, daß sie dann der </w:t>
      </w:r>
      <w:proofErr w:type="spellStart"/>
      <w:r>
        <w:t>auf’s</w:t>
      </w:r>
      <w:proofErr w:type="spellEnd"/>
      <w:r>
        <w:t xml:space="preserve"> Wenigste in der Lehre reinen Kirche sich zugesellten, in welcher sie der göttlichen Verheißung </w:t>
      </w:r>
      <w:proofErr w:type="spellStart"/>
      <w:r>
        <w:t>Jes</w:t>
      </w:r>
      <w:proofErr w:type="spellEnd"/>
      <w:r>
        <w:t xml:space="preserve"> 55 gemäß mit Recht hoffen dürften, wahre fromme Kinder Gottes anzutreffen, in deren Bekenntniß sie keinem Irrthum beizupflichten, und bei deren Gottesdienst sie keiner Abgötterei oder ähnlicher Sünden sich theilhaftig zu machen gedrungen würden, und sich also dennoch rein erhalten könnten, wenn sie auch vieles </w:t>
      </w:r>
      <w:proofErr w:type="spellStart"/>
      <w:r>
        <w:t>Aergerniß</w:t>
      </w:r>
      <w:proofErr w:type="spellEnd"/>
      <w:r>
        <w:t xml:space="preserve"> sehen. Denn damit geschieht uns offenbar zu viel, wenn man um der oben berührten </w:t>
      </w:r>
      <w:proofErr w:type="spellStart"/>
      <w:r>
        <w:t>Aergernisse</w:t>
      </w:r>
      <w:proofErr w:type="spellEnd"/>
      <w:r>
        <w:t xml:space="preserve"> willen unsere Kirche zu Babel zählen will. Was die geistliche Babel sei, haben wir von Niemanden anders, als dem heiligen Geiste zu lernen, derselbe aber hat sie </w:t>
      </w:r>
      <w:proofErr w:type="spellStart"/>
      <w:r>
        <w:t>Offenb</w:t>
      </w:r>
      <w:proofErr w:type="spellEnd"/>
      <w:r>
        <w:t xml:space="preserve">. 18,5.9.18. durch Johannis Feder also beschrieben, daß man mit halbgeschlossenen Augen doch noch finden kann, wie nichts anderes damit gemeint sein kann, als Rom, die große Stadt, die das Reich hatte über die Könige auf Erden, und nachdem sie das weltliche Regiment über den Erdkreis verloren, solches im Geistlichen wieder zu erringen suchet. Wir haben nun nicht die Macht, das geistliche Babel nach eigenem Gutdünken außer der Anleitung der Schrift zu bestimmen; es kann also keine Gemeinde zu </w:t>
      </w:r>
      <w:r>
        <w:lastRenderedPageBreak/>
        <w:t xml:space="preserve">Babel gehören, welche Babel und deren Regiment öffentlich verwirft, und ihr weder in irgend etwas zu Willen ist, noch sich von derselben regieren läßt, wenn sie auch sonst Mängel, und etwas von den in Babel angenommenen bösen Sitten an sich hätte. </w:t>
      </w:r>
    </w:p>
    <w:p w14:paraId="2DA7A428" w14:textId="77777777" w:rsidR="00F30817" w:rsidRDefault="00F30817" w:rsidP="00F30817">
      <w:pPr>
        <w:pStyle w:val="StandardWeb"/>
      </w:pPr>
      <w:r>
        <w:t xml:space="preserve">Wir können einmal Gott nicht genug für solche Wohlthat danken, daß er uns durch das selige Reformationswerk, wie dort die Juden durch das Cyrus-Edikt unter dem Hohenpriester Josua und Fürsten </w:t>
      </w:r>
      <w:proofErr w:type="spellStart"/>
      <w:r>
        <w:t>Serubabel</w:t>
      </w:r>
      <w:proofErr w:type="spellEnd"/>
      <w:r>
        <w:t xml:space="preserve">, aus der römischen babylonischen Gefangenschaft </w:t>
      </w:r>
      <w:proofErr w:type="spellStart"/>
      <w:r>
        <w:t>ausgeführet</w:t>
      </w:r>
      <w:proofErr w:type="spellEnd"/>
      <w:r>
        <w:t xml:space="preserve">, und in die selige Freiheit gesetzet hat. Es ist uns aber beinah so gegangen, wie den alten Juden. Es waren die Juden zwar wiedergekommen, sie hatten Stadt und Land innen, man fing an zu bauen, auch wurde im zweiten Jahre der Grund zu dem Hause des Herrn gelegt, aber es fehlte nicht an Widerwärtigen, die ihnen im Wege standen, und sogar von dem Könige </w:t>
      </w:r>
      <w:proofErr w:type="spellStart"/>
      <w:r>
        <w:t>Arthasastha</w:t>
      </w:r>
      <w:proofErr w:type="spellEnd"/>
      <w:r>
        <w:t xml:space="preserve"> ein Verbot, im Tempelbau fortzufahren, auswirkten, daß derselbe bis in das zweite Jahr des Darius ganz liegen bleiben mußte. Dazu kam auch die große </w:t>
      </w:r>
      <w:proofErr w:type="spellStart"/>
      <w:r>
        <w:t>Nachläßigkeit</w:t>
      </w:r>
      <w:proofErr w:type="spellEnd"/>
      <w:r>
        <w:t xml:space="preserve"> der Juden, die damit zufrieden, daß sie aus Babel erlöset wieder </w:t>
      </w:r>
      <w:proofErr w:type="spellStart"/>
      <w:r>
        <w:t>etlichermaaßen</w:t>
      </w:r>
      <w:proofErr w:type="spellEnd"/>
      <w:r>
        <w:t xml:space="preserve"> ihren Gottesdienst haben konnten, nun sich nicht sonderlich beeiferten, denselben in den rechten Stand zu bringen, sondern ihres zeitlichen Friedens und Ruhe genossen, und nach </w:t>
      </w:r>
      <w:proofErr w:type="spellStart"/>
      <w:r>
        <w:t>Hagg</w:t>
      </w:r>
      <w:proofErr w:type="spellEnd"/>
      <w:r>
        <w:t xml:space="preserve">. 1,2 sich entschuldigten: „Die Zeit ist noch nicht da, daß man des Herrn Haus baue,“ was der Herr durch Haggai 1,4 strafen läßt: „Aber eure Zeit ist da, daß ihr in getäfelten Häusern wohnet, und dies Haus muß wüste stehen.“ Da waren die Juden zwar aus der Gefangenschaft, aber ihr Zustand im Geistlichen und Weltlichen war noch gar nicht wie er sein sollte, und die Geringschätzung des Hauses des Herrn klebte ihnen von Babel her so an, daß es vielleicht im Geistlichen nicht gar viel besser mit ihnen gestanden, als in der Gefangenschaft, bis endlich durch ernstliches Zureden der Propheten Sacharja und Haggai unter der Aufsicht </w:t>
      </w:r>
      <w:proofErr w:type="spellStart"/>
      <w:r>
        <w:t>Serubabels</w:t>
      </w:r>
      <w:proofErr w:type="spellEnd"/>
      <w:r>
        <w:t xml:space="preserve"> und </w:t>
      </w:r>
      <w:proofErr w:type="spellStart"/>
      <w:r>
        <w:t>Josua’s</w:t>
      </w:r>
      <w:proofErr w:type="spellEnd"/>
      <w:r>
        <w:t xml:space="preserve"> der Tempel vollendet wurde. Damit war aber immer noch nicht Alles gethan, was geschehen sollte, und noch nicht Alles aufgerichtet, was der König von Babel vordem zerstört hatte, sondern Esra, der Schriftgelehrte, und nach ihm Nehemia </w:t>
      </w:r>
      <w:proofErr w:type="spellStart"/>
      <w:r>
        <w:t>thaten</w:t>
      </w:r>
      <w:proofErr w:type="spellEnd"/>
      <w:r>
        <w:t xml:space="preserve"> noch Vieles zur Bestellung des Kirchenwesens, Wiederherstellung der Stadtmauern und Einrichtung der bürgerlichen Ordnung, wie hievon die beiden Bücher Esra und Nehemia nachzulesen sind, wo man Vieles findet, welches sich auf die heutige Zeit schickt. So wenig man nun daraus, daß eine lange Zeit das jüdische Kirchenwesen in Jerusalem nicht in der Lage war, in der es hätte sein sollen, hätte schließen können, daß sie noch in der babylonischen Gefangenschaft wären, eben so wenig können jetzt die, welche gegen die göttliche Wohlthat undankbar sind, wegen unsers mangelhaften Zustandes behaupten, daß wir noch zu Babel gehören. Aber gleichwie sich die Juden nicht mit ihrem Ausgang aus Babel begnügen, sondern darnach trachten sollten, auch das Haus des Herrn und seine schönen Gottesdienste wieder aufzurichten, also sollten auch wir nicht dabei stehen bleiben, daß wir uns des Ausgangs aus Babel </w:t>
      </w:r>
      <w:proofErr w:type="spellStart"/>
      <w:r>
        <w:t>bewußt</w:t>
      </w:r>
      <w:proofErr w:type="spellEnd"/>
      <w:r>
        <w:t xml:space="preserve"> sind, sondern endlich Sorge tragen, den noch vorhandenen Mängeln abzuhelfen. </w:t>
      </w:r>
    </w:p>
    <w:p w14:paraId="319299E8" w14:textId="77777777" w:rsidR="00F30817" w:rsidRDefault="00F30817" w:rsidP="00F30817">
      <w:pPr>
        <w:pStyle w:val="StandardWeb"/>
      </w:pPr>
      <w:r>
        <w:t xml:space="preserve">Diesen Zweck nun haben die Klagen gottseliger Herzen, die unsern elenden Zustand beseufzen, nämlich, daß wir uns unter einander ermuntern, das Werk des Herrn immer ernstlicher zu treiben, als etwa bis dahin geschehen ist. Damit sind nun auch einiger Leute Einwürfe zu beantworten, welche, uns abhalten wollen, solche Fehler und Schande unserer Kirche aufzudecken, damit unsre Widersacher dieselben nicht merkten, sondern sie verborgen blieben. Es wäre nämlich allerdings unverantwortlich, wenn Jemand solche Gebrechen der Welt vor Augen legte, um sich damit zu </w:t>
      </w:r>
      <w:proofErr w:type="spellStart"/>
      <w:r>
        <w:t>kützeln</w:t>
      </w:r>
      <w:proofErr w:type="spellEnd"/>
      <w:r>
        <w:t xml:space="preserve">, wie einen </w:t>
      </w:r>
      <w:proofErr w:type="spellStart"/>
      <w:r>
        <w:t>Ham</w:t>
      </w:r>
      <w:proofErr w:type="spellEnd"/>
      <w:r>
        <w:t xml:space="preserve"> oder Kanaan, der seines Vaters Noah Blöße mit Wohlgefallen und Spott </w:t>
      </w:r>
      <w:proofErr w:type="spellStart"/>
      <w:r>
        <w:t>ansiehet</w:t>
      </w:r>
      <w:proofErr w:type="spellEnd"/>
      <w:r>
        <w:t xml:space="preserve">, der Fluch treffen wird; aber die Klagen gottseliger Gemüther kommen, wie der </w:t>
      </w:r>
      <w:proofErr w:type="spellStart"/>
      <w:r>
        <w:t>Herzenskündiger</w:t>
      </w:r>
      <w:proofErr w:type="spellEnd"/>
      <w:r>
        <w:t xml:space="preserve"> selbst sieht, aus einer gar andern Absicht, nämlich aus inniger Liebe und Eifer für Gottes Ehre, deren Schmälerung wir beseufzen und Verlangen tragen, ob dadurch der Eine oder Andere bewogen werden möchte, sich der Sache ernstlicher anzunehmen. Es ist ja eitel Liebe, wenn ich gefährliche Schäden aufdecke, um sie denen zu zeigen, die sie heilen sollen. </w:t>
      </w:r>
    </w:p>
    <w:p w14:paraId="58BBF6A2" w14:textId="77777777" w:rsidR="00F30817" w:rsidRDefault="00F30817" w:rsidP="00F30817">
      <w:pPr>
        <w:pStyle w:val="StandardWeb"/>
      </w:pPr>
      <w:r>
        <w:lastRenderedPageBreak/>
        <w:t xml:space="preserve">Wir decken auch nichts auf, was nicht leider ohnedies vor Augen liegt, und wollen der heimlichen Gebrechen im Einzelnen nicht gedenken, es ist also vergeblich, das Offenbare vor den Widersachern bedecken zu wollen; bilden wir uns das ein, so müssen wir uns sehr schmeicheln, wenn wir denken, als sähen sie unsre Gebrechen nicht viel schärfer, als wir selbst. Der Feind hat Luchsaugen, und siehet Manches, was der Andre an sich selbst nicht wahrnimmt; wenn wir daher auch das, was Jene längst gesehen, verhehlen wollten, so gewinnen wir damit nichts, als daß später uns Allen Solches aufgerückt wird, gleich als ob wir es noch </w:t>
      </w:r>
      <w:proofErr w:type="spellStart"/>
      <w:r>
        <w:t>einigermaaßen</w:t>
      </w:r>
      <w:proofErr w:type="spellEnd"/>
      <w:r>
        <w:t xml:space="preserve"> </w:t>
      </w:r>
      <w:proofErr w:type="spellStart"/>
      <w:r>
        <w:t>vertheidigen</w:t>
      </w:r>
      <w:proofErr w:type="spellEnd"/>
      <w:r>
        <w:t xml:space="preserve"> wollten; wogegen wenn man die Fehler erkennet und sein herzliches </w:t>
      </w:r>
      <w:proofErr w:type="spellStart"/>
      <w:r>
        <w:t>Mißfallen</w:t>
      </w:r>
      <w:proofErr w:type="spellEnd"/>
      <w:r>
        <w:t xml:space="preserve"> daran bezeiget, um so deutlicher hervortritt, daß nicht die ganze Kirche daran Schuld habe. Da unsre Gegner zudem solche Gebrechen ganz anders ansehen, als flössen sie nämlich aus unserer Religion selbst, und sei das ganze Herz vergiftet, so können wir nicht anders zeigen, daß der Schaden doch nur in den Gliedern und im </w:t>
      </w:r>
      <w:proofErr w:type="spellStart"/>
      <w:r>
        <w:t>Aeußerlichen</w:t>
      </w:r>
      <w:proofErr w:type="spellEnd"/>
      <w:r>
        <w:t xml:space="preserve"> stecke, als wenn wir denselben ohne Bemäntelung zeigen. Auch haben unsre Gegner, besonders die römische Kirche, gar keine Ursach, das Bekenntniß unserer äußerlichen Gebrechen zu ihrem Vortheil zu mißbrauchen, denn der Gräuel und Hauptgebrechen zu geschweigen, welche ihr von den Unsrigen vor der ganzen Welt aufgedeckt werden, so haben in alter und neuer Zeit redliche und besonnene Leute aus geistlichem und weltlichem Stande unter ihren eigenen Gliedern, ihr dergleichen, was sie nicht </w:t>
      </w:r>
      <w:proofErr w:type="spellStart"/>
      <w:r>
        <w:t>läugnen</w:t>
      </w:r>
      <w:proofErr w:type="spellEnd"/>
      <w:r>
        <w:t xml:space="preserve"> kann, vorgehalten, und thun das noch täglich, daher sie vielmehr darüber zu </w:t>
      </w:r>
      <w:proofErr w:type="spellStart"/>
      <w:r>
        <w:t>erröthen</w:t>
      </w:r>
      <w:proofErr w:type="spellEnd"/>
      <w:r>
        <w:t xml:space="preserve"> und vor ihrer Thür den Unrath wegzukehren, als sich damit zu rühmen hat, daß bei Andern nicht Alles rein sei. Ja, wir können der römischen Kirche mit gutem Recht nachweisen, daß wir einen großen Theil der Fehler, die sich bei uns noch finden, von ihr geerbt haben, und dieselbe bei ihr auf ähnliche oder andere noch viel gröbere Art im Schwange gehen. Um indessen die Kirche zu bessern, das Verlangen frommer Herzen zu erfüllen, und den Irrenden die Pforte zur Erkenntniß der Wahrheit weiter zu eröffnen, sollte uns sowohl Gottes Ehre, als die Liebe zur Kirche dazu antreiben, sorgfältiger und fleißiger alle diese Gebrechen zu erwägen, und nicht selbst zu unserm eignen Schaden die Augen zuzuschließen, da doch unsre Gegner ohne unser Zeugniß von selbst Alles genug gewahr werden. Wer hierinnen des Herren ist, der muß auch, so gut er kann, die Hand mit anlegen, als in einer gemeinen Sache. </w:t>
      </w:r>
    </w:p>
    <w:p w14:paraId="777E9C79" w14:textId="77777777" w:rsidR="00F30817" w:rsidRDefault="00F30817" w:rsidP="00F30817">
      <w:pPr>
        <w:pStyle w:val="StandardWeb"/>
      </w:pPr>
      <w:r>
        <w:t xml:space="preserve">Sehen wir die heilige Schrift an, so dürfen wir nicht zweifeln, daß Gott noch seiner Kirche hier auf Erden einen bessern Zustand versprochen habe. Wir haben zuerst die herrliche Weissagung St. Pauli und das von ihm offenbarte </w:t>
      </w:r>
      <w:proofErr w:type="spellStart"/>
      <w:r>
        <w:t>Geheimniß</w:t>
      </w:r>
      <w:proofErr w:type="spellEnd"/>
      <w:r>
        <w:t xml:space="preserve"> Röm. 11,25.26, daß, nachdem die Fülle der Heiden eingegangen, ganz Israel selig werden solle, daß also, wenn nicht das ganze, doch ein bedeutender Theil des bis daher noch so verstockt gewesenen Jüdischen Volks zu dem Herrn bekehrt werden solle. Darauf werden auch, wenn man sie recht untersuchet, viele Stellen der Propheten im Alten Testament, z.B. Hos. 3,4.5, hindeuten; wie denn nächst den alten Kirchenvätern auch fast die bedeutendsten unserer Kirchenlehrer dieses </w:t>
      </w:r>
      <w:proofErr w:type="spellStart"/>
      <w:r>
        <w:t>Geheimniß</w:t>
      </w:r>
      <w:proofErr w:type="spellEnd"/>
      <w:r>
        <w:t xml:space="preserve"> in der angeführten Stelle des Apostels erkannt haben, obwohl wir auch nicht verschweigen wollen, daß unser sonst </w:t>
      </w:r>
      <w:proofErr w:type="spellStart"/>
      <w:r>
        <w:t>werther</w:t>
      </w:r>
      <w:proofErr w:type="spellEnd"/>
      <w:r>
        <w:t xml:space="preserve"> Lehrer D. Luther selbst, und mit ihm verschiedene unserer auch angesehenen Männer in Zweifel haben ziehen wollen, daß es Paulus so gemeint habe, wie doch der Buchstabe lautet, und dafür halten, es sei diese Verheißung schon ganz in den von der Apostel Zeiten bis jetzt Bekehrten zur Genüge erfüllt. Wir wollen uns dieser Meinung zwar nicht mit </w:t>
      </w:r>
      <w:proofErr w:type="spellStart"/>
      <w:r>
        <w:t>weitläuftigen</w:t>
      </w:r>
      <w:proofErr w:type="spellEnd"/>
      <w:r>
        <w:t xml:space="preserve"> Widersprüchen entgegenstellen, oder dieselbe ausführlich widerlegend tadeln, denn wir wissen wohl, daß auch Erleuchtete leicht den rechten Verstand einer Weissagung verfehlen können, ehe sie erfüllt ist, aber wir können uns doch auch eben so wenig von dem Buchstaben, mit dem der ganze Zusammenhang dieser paulinischen Stelle lieblich übereinstimmt, abtreiben lassen, hoffen auch, daß uns Solches Niemand verargen werde. </w:t>
      </w:r>
    </w:p>
    <w:p w14:paraId="44F72193" w14:textId="77777777" w:rsidR="00F30817" w:rsidRDefault="00F30817" w:rsidP="00F30817">
      <w:pPr>
        <w:pStyle w:val="StandardWeb"/>
      </w:pPr>
      <w:r>
        <w:lastRenderedPageBreak/>
        <w:t xml:space="preserve">Nächstdem haben wir auch noch einen </w:t>
      </w:r>
      <w:proofErr w:type="spellStart"/>
      <w:r>
        <w:t>größern</w:t>
      </w:r>
      <w:proofErr w:type="spellEnd"/>
      <w:r>
        <w:t xml:space="preserve"> Fall des päpstlichen Roms zu erwarten, denn ob ihm zwar ein merklicher Stoß von unserm seligen Luther gegeben worden, so ist doch desselben geistliche Gewalt noch viel zu groß, als daß wir behaupten könnten, die Weissagung </w:t>
      </w:r>
      <w:proofErr w:type="spellStart"/>
      <w:r>
        <w:t>Offenb</w:t>
      </w:r>
      <w:proofErr w:type="spellEnd"/>
      <w:r>
        <w:t xml:space="preserve">. Joh. 18 und 19 sei erfüllt, wenn man betrachtet, mit was für nachdrücklichen Worten dieselbe von dem heiligen Geist in diesen Stellen beschrieben wird. Erfolgen nun diese beide Stücke, so sehe ich nicht, wie man zweifeln könne, daß nicht die wahre Kirche überhaupt in einen viel </w:t>
      </w:r>
      <w:proofErr w:type="spellStart"/>
      <w:r>
        <w:t>seligern</w:t>
      </w:r>
      <w:proofErr w:type="spellEnd"/>
      <w:r>
        <w:t xml:space="preserve"> und </w:t>
      </w:r>
      <w:proofErr w:type="spellStart"/>
      <w:r>
        <w:t>herrlichern</w:t>
      </w:r>
      <w:proofErr w:type="spellEnd"/>
      <w:r>
        <w:t xml:space="preserve"> Stand kommen werde, als sie ist. Denn wenn die Juden bekehrt werden sollen, so muß entweder die wahre Kirche bereits in einem </w:t>
      </w:r>
      <w:proofErr w:type="spellStart"/>
      <w:r>
        <w:t>heiligern</w:t>
      </w:r>
      <w:proofErr w:type="spellEnd"/>
      <w:r>
        <w:t xml:space="preserve"> Stande, als jetzt, sich befinden, damit ihr heiliger Wandel zugleich ein Mittel jener Bekehrung werden, oder wenigstens das durch die bisherigen </w:t>
      </w:r>
      <w:proofErr w:type="spellStart"/>
      <w:r>
        <w:t>Aergernisse</w:t>
      </w:r>
      <w:proofErr w:type="spellEnd"/>
      <w:r>
        <w:t xml:space="preserve"> gegebene </w:t>
      </w:r>
      <w:proofErr w:type="spellStart"/>
      <w:r>
        <w:t>Hinderniß</w:t>
      </w:r>
      <w:proofErr w:type="spellEnd"/>
      <w:r>
        <w:t xml:space="preserve"> hinweggeräumt sein möge; oder wenn sie durch göttliche Kraft auf sonst eine Weise, die wir nicht vorher sehen können, bekehrt würden, so ist wiederum sehr wahrscheinlich, daß das Beispiel eines solchen </w:t>
      </w:r>
      <w:proofErr w:type="spellStart"/>
      <w:r>
        <w:t>neubekehrten</w:t>
      </w:r>
      <w:proofErr w:type="spellEnd"/>
      <w:r>
        <w:t xml:space="preserve"> Volks eine merkliche </w:t>
      </w:r>
      <w:proofErr w:type="spellStart"/>
      <w:r>
        <w:t>Aenderung</w:t>
      </w:r>
      <w:proofErr w:type="spellEnd"/>
      <w:r>
        <w:t xml:space="preserve"> und Besserung unserer Kirche nach sich ziehen werde; indem sich bei den </w:t>
      </w:r>
      <w:proofErr w:type="spellStart"/>
      <w:r>
        <w:t>neubekehrten</w:t>
      </w:r>
      <w:proofErr w:type="spellEnd"/>
      <w:r>
        <w:t xml:space="preserve"> Juden ohne Zweifel eben der Eifer zeigen wird, wie bei den ersten aus den Heiden bekehrten Christen zu sehen gewesen. Wir dürfen also mit Recht hoffen, daß die </w:t>
      </w:r>
      <w:proofErr w:type="spellStart"/>
      <w:r>
        <w:t>gesammte</w:t>
      </w:r>
      <w:proofErr w:type="spellEnd"/>
      <w:r>
        <w:t xml:space="preserve">, aus Juden und Heiden gesammelte Kirche mit heiligem Eifer gleichsam in die Wette in reinem Glauben und dessen reichen Früchten Gott dienen, und sich an einander erbauen werde. Dazu wird viel beitragen, wenn zugleich nicht nur das </w:t>
      </w:r>
      <w:proofErr w:type="spellStart"/>
      <w:r>
        <w:t>Aergerniß</w:t>
      </w:r>
      <w:proofErr w:type="spellEnd"/>
      <w:r>
        <w:t xml:space="preserve"> des </w:t>
      </w:r>
      <w:proofErr w:type="spellStart"/>
      <w:r>
        <w:t>antichristischen</w:t>
      </w:r>
      <w:proofErr w:type="spellEnd"/>
      <w:r>
        <w:t xml:space="preserve"> Roms </w:t>
      </w:r>
      <w:proofErr w:type="spellStart"/>
      <w:r>
        <w:t>abgethan</w:t>
      </w:r>
      <w:proofErr w:type="spellEnd"/>
      <w:r>
        <w:t xml:space="preserve"> sein wird, sondern auch die, welche jetzt in demselben unter der schweren Tyrannei leben, und, weil sie sich, wie viele vor Luthers Zeiten, nirgends anders hinzuwenden wissen, nach der Erlösung sehnlich seufzen, von ihren Banden befreit mit Freuden zu der Freiheit des Evangelii gelangen werden, sobald ihnen solches helle in die Augen leuchtet.</w:t>
      </w:r>
    </w:p>
    <w:p w14:paraId="5BBBEBA2" w14:textId="77777777" w:rsidR="00F30817" w:rsidRDefault="00F30817" w:rsidP="00F30817">
      <w:pPr>
        <w:pStyle w:val="StandardWeb"/>
      </w:pPr>
      <w:r>
        <w:t xml:space="preserve">Wenn uns nun das Alles von Gott verheißen ist, so muß </w:t>
      </w:r>
      <w:proofErr w:type="spellStart"/>
      <w:r>
        <w:t>nothwendig</w:t>
      </w:r>
      <w:proofErr w:type="spellEnd"/>
      <w:r>
        <w:t xml:space="preserve"> auch dessen Erfüllung zu seiner Zeit folgen, indem nicht ein Wort des Herrn auf die Erde fallen, noch ohne Erfüllung bleiben kann. Indem wir aber solche Erfüllung hoffen, so dürfen wir uns nicht damit begnügen, </w:t>
      </w:r>
      <w:proofErr w:type="spellStart"/>
      <w:r>
        <w:t>unthätig</w:t>
      </w:r>
      <w:proofErr w:type="spellEnd"/>
      <w:r>
        <w:t xml:space="preserve"> darauf zu warten, und mit denen, die Salomo Narren heißt, über dem Wünschen zu sterben, sondern wir sind Alle verpflichtet, daß wir nicht säumig sind, zu thun, so viel wir eines Theils zur Bekehrung der Juden und geistlichen Schwächung des </w:t>
      </w:r>
      <w:proofErr w:type="spellStart"/>
      <w:r>
        <w:t>Papstthums</w:t>
      </w:r>
      <w:proofErr w:type="spellEnd"/>
      <w:r>
        <w:t xml:space="preserve">, oder andern Theils zur Besserung unserer Kirche beitragen können; und wenigstens so viel thun, als möglich ist, wenn wir auch deutlich sehen sollten, daß nicht eben der ganze Zweck völlig erreicht werden könnte. </w:t>
      </w:r>
    </w:p>
    <w:p w14:paraId="17342403" w14:textId="77777777" w:rsidR="00F30817" w:rsidRDefault="00F30817" w:rsidP="00F30817">
      <w:pPr>
        <w:pStyle w:val="StandardWeb"/>
      </w:pPr>
      <w:r>
        <w:t xml:space="preserve">Es ist gar kein Zweifel, daß auch ohne uns, wir mögen uns dazu schicken, wie wir wollen, der Rathschluß Gottes </w:t>
      </w:r>
      <w:proofErr w:type="spellStart"/>
      <w:r>
        <w:t>ausgeführet</w:t>
      </w:r>
      <w:proofErr w:type="spellEnd"/>
      <w:r>
        <w:t xml:space="preserve">, und die Verheißung der Schrift erfüllt werden wird, aber wir sollen bedenken, daß auch uns gelte, was dort </w:t>
      </w:r>
      <w:proofErr w:type="spellStart"/>
      <w:r>
        <w:t>Mardochai</w:t>
      </w:r>
      <w:proofErr w:type="spellEnd"/>
      <w:r>
        <w:t xml:space="preserve"> seiner Nichte Esther (4,14) sagen läßt: „Wo Du wirst zu dieser Zeit schweigen, so wird eine Hülfe und Errettung aus einem andern Orte den Juden entstehen, und Du und Deines Vaters Haus werdet umkommen.“ Wenn wir, welchen Gott durch den Dienst Luthers das helle Licht des Evangelii wiederum geschenket, säumig sind, hierinnen das zu thun, was unsers Amtes ist, so wird Gott anderwärts Hülfe schaffen, und seine Ehre retten; aber das könnte leicht mit schwerer Strafe über unsere Saumseligkeit geschehen, indem wir ohnedies mit großer Undankbarkeit tausendmal verschuldet haben, daß Gott solches Licht von uns nehme und damit zu Andern gehe. Ich kann nicht wohl unterlassen, eine sehnliche Klage des vortrefflichen Theologen Erasmus </w:t>
      </w:r>
      <w:proofErr w:type="spellStart"/>
      <w:r>
        <w:t>Sarcerius</w:t>
      </w:r>
      <w:proofErr w:type="spellEnd"/>
      <w:r>
        <w:t xml:space="preserve"> hierher zu setzen, welcher besser als viele Andre das Wohl der Kirche verstand, und in seinem Buche von den Mitteln und Wegen die rechte und wahre Religion zu befördern und zu erhalten, S. 344 also spricht: „Wo Gottes Wort fällt, da fällt zugleich die ganze rechte und wahre Religion. Wo die fällt, da kann und mag Niemand selig werden. Nun will man unsere Sünden, unser ruchloses, gottloses, sicheres Schand- und Bubenleben, ja </w:t>
      </w:r>
      <w:r>
        <w:lastRenderedPageBreak/>
        <w:t xml:space="preserve">Frevel und </w:t>
      </w:r>
      <w:proofErr w:type="spellStart"/>
      <w:r>
        <w:t>Muthwillen</w:t>
      </w:r>
      <w:proofErr w:type="spellEnd"/>
      <w:r>
        <w:t xml:space="preserve"> mit der Juden und unserer Vorfahren Missethat vergleichen, so achte ich, wir würden nicht weit von einander sein. Und ist das meine redliche Meinung, daß es nicht möglich sei nach unserm Urtheil und Gericht, daß die rechte und wahre Religion bei unserm teuflischen Epikurischen und </w:t>
      </w:r>
      <w:proofErr w:type="spellStart"/>
      <w:r>
        <w:t>Sardanapalischen</w:t>
      </w:r>
      <w:proofErr w:type="spellEnd"/>
      <w:r>
        <w:t xml:space="preserve"> Leben bestehen könne. Ist aber das nicht ein Jammer, daß wir blinden und verstockten Deutschen, die rechte, wahre Religion mit unserm Unverstande und unordentlichen Leben verjagen sollen? So ist auch kein Aufhören, Niemand gedenket sich zu bessern. Noch wäre sündigen menschlich, aber das ist der Teufel gar, daß man nicht will leiden, daß man Sünde strafen soll. Und ist noch eine große Hoffnung, wenn man sündigt, und dann noch die Strafe darüber leiden kann. Daraus ich nun schließen muß, es sei mit der rechten und wahren Religion am besten gewesen. Ich fürchte leider, daß das Evangelium noch gepredigt werde, geschieht mehr zum Zeugniß, denn zur Besserung. Wie denn auch Christus gesagt Matth. 25, das Evangelium wird in den letzten Tagen, (denn von dieser Zeit redet er) gepredigt werden zum Zeugniß, und soll es auch noch dahin gelangen, wie Christus weiter geweissagt (wenn der Sohn des Menschen kommen wird, ob er auch Glauben auf Erden wird finden), so muß es also zugehen, und muß Niemand keiner Zucht und </w:t>
      </w:r>
      <w:proofErr w:type="spellStart"/>
      <w:r>
        <w:t>Disciplin</w:t>
      </w:r>
      <w:proofErr w:type="spellEnd"/>
      <w:r>
        <w:t xml:space="preserve"> achten, wie denn, Gott erbarm, geschieht, daß ein Jeder uns arme Prediger lehren und schreien läßt: Thut </w:t>
      </w:r>
      <w:proofErr w:type="spellStart"/>
      <w:r>
        <w:t>Buß</w:t>
      </w:r>
      <w:proofErr w:type="spellEnd"/>
      <w:r>
        <w:t xml:space="preserve"> und bekehret Euch! und thut doch gleichwohl ein Jeder, was er will. Die Obrigkeit thut nichts zur </w:t>
      </w:r>
      <w:proofErr w:type="spellStart"/>
      <w:r>
        <w:t>Disciplin</w:t>
      </w:r>
      <w:proofErr w:type="spellEnd"/>
      <w:r>
        <w:t xml:space="preserve">, die Unterthanen wollen sie nicht. Etliche treue Prediger wollen sie gerne aufrichten, und ist ihnen in einem solchen zerrütteten und ruchlosen Leben nicht möglich. Noch müssen sie das Beste thun und darum die Sache nicht verloren geben, es helfe denn, an wem es wolle. Nur, wie uns die rechte und wahre Religion angelegen ist, also denken wir auch auf Mittel und Wege, dieselbe zu behalten. Ich weiß keinen Rath, und ob ich ihn gleich wüßte, so folget Niemand; ich muß für meine Augen sehen, und vielleicht auch noch erleben (was ich doch nicht begehre), daß die liebe Religion muß aus Ungnaden Gottes von wegen unserer Sünde und Missethat wieder dahin und zu Boden gehen, wie sie aus Gottes Gnaden zu uns kommen ist.“ Hat der liebe Mann schon vor mehr als hundert Jahren diese Sorgen gehabt, so haben wir es nicht weniger zu besorgen, da nichts darin gebessert, sondern der Zorn immer mehr und mehr gehäuft worden ist, so daß wohl Gott Andre bekehren, und uns verlassen könnte. Daher haben wir alle Ursache, nicht sicher zu sein, sondern auf uns selbst Achtung zu geben, und nichts zu versäumen, daß doch unsere Kirche in einen andern und bessern Zustand gebracht werde. </w:t>
      </w:r>
    </w:p>
    <w:p w14:paraId="76FD283B" w14:textId="77777777" w:rsidR="00F30817" w:rsidRDefault="00F30817" w:rsidP="00F30817">
      <w:pPr>
        <w:pStyle w:val="StandardWeb"/>
      </w:pPr>
      <w:r>
        <w:t xml:space="preserve">Es darf hier Niemand denken, wir beabsichtigten und suchten zu viel, es sei nicht möglich, Alles in solcher Vollkommenheit und nach der Regel zu haben, daher die üble Beschaffenheit der Zeit mehr mit Erbarmung zu tragen, als mit Unwillen zu beklagen sei; wenn man die Vollkommenheit suche, so müsse man aus diesem Leben in jenes gehen, da würde man allein etwas Vollkommenes antreffen, das man eher nicht hoffen dürfe. Auf solche Einwendungen antworte ich: Einmal ist nach der Vollkommenheit zu trachten gar nicht verboten, sondern wir werden vielmehr dazu angetrieben, und wie wäre zu wünschen, daß wir sie erlangen möchten! Aber andern Theils gestehe ich gern, daß wir es hier in diesem Leben dazu nicht bringen werden; sondern je weiter ein frommer Christ kommt, je mehr wird er sehen, wie viel ihm noch mangele, so daß er nie weniger sich einbilden wird, vollkommen zu sein, als wenn er am meisten darnach trachtet; so wie wir sehen, daß gewöhnlich die Fleißigsten sich viel weniger für gelehrt achten werden, als Andre, die erst kurze Zeit in die Bücher zu sehen angefangen haben, denn sie erkennen je länger, je mehr, was zu der wahren Gelehrsamkeit gehöre, was sie vorher noch nicht so verstanden. So wäre auch hier viel eher zu besorgen, daß sich die, bei denen kaum ein Anfang geschehen, für vollkommen halten möchten, als die, welche mit Ernst der Vollkommenheit nachjagen. Indessen ob wir's wohl freilich nimmermehr in diesem Leben zu dem Grade der Vollkommenheit bringen werden, daß nichts mehr dazu gethan werden könnte oder sollte, so sind wir gleichwohl verbunden, einen Anfang mit dem Trachten nach der Vollkommenheit zu machen. Paulus sagt: 2 Kor. 13,11: „Zuletzt, lieben Brüder, freuet </w:t>
      </w:r>
      <w:r>
        <w:lastRenderedPageBreak/>
        <w:t xml:space="preserve">euch, seid vollkommen“ und V. 9: „dasselbige wünschen wir auch, nämlich eure Vollkommenheit.“ Kol. 1,28: „Wir vermahnen alle Menschen und lehren alle Menschen mit aller Weisheit, auf daß wir darstellen einen jeglichen Menschen vollkommen in Christo Jesu.“ 2 Tim. 3,17: „Daß ein Mensch Gottes sei vollkommen, zu allem guten Werk geschickt.“ Phil. 3,15: „Wie Viele nun unser vollkommen sind, die lasset uns also gesinnet sein;“ von einem </w:t>
      </w:r>
      <w:proofErr w:type="spellStart"/>
      <w:r>
        <w:t>höhern</w:t>
      </w:r>
      <w:proofErr w:type="spellEnd"/>
      <w:r>
        <w:t xml:space="preserve"> und hier unmöglich zu erreichenden Grade sagt er vorher V. 12: „nicht, daß ich es schon ergriffen habe, oder schon vollkommen sei.“ Wie diese Aussprüche nun von jedem einzelnen Christen gelten, so auch von der ganzen Kirche, daß sie mehr und mehr vollkommen werde, und von Allen sowohl als jedem Einzelnen wahr werde, was wiederum Paulus spricht Eph. 4,13: „Daß wir alle </w:t>
      </w:r>
      <w:proofErr w:type="spellStart"/>
      <w:r>
        <w:t>hinankommen</w:t>
      </w:r>
      <w:proofErr w:type="spellEnd"/>
      <w:r>
        <w:t xml:space="preserve"> zu einerlei Glauben und Erkenntniß des Sohnes Gottes, und ein vollkommener Mann werden, der da sei in dem </w:t>
      </w:r>
      <w:proofErr w:type="spellStart"/>
      <w:r>
        <w:t>Maaße</w:t>
      </w:r>
      <w:proofErr w:type="spellEnd"/>
      <w:r>
        <w:t xml:space="preserve"> des vollkommenen Alters Christi.“ </w:t>
      </w:r>
    </w:p>
    <w:p w14:paraId="591A3B1B" w14:textId="77777777" w:rsidR="00F30817" w:rsidRDefault="00F30817" w:rsidP="00F30817">
      <w:pPr>
        <w:pStyle w:val="StandardWeb"/>
      </w:pPr>
      <w:r>
        <w:t xml:space="preserve">Wir meinen nun mit der Vollkommenheit, die wir von der Kirche verlangen, nicht, daß kein einziger Heuchler mehr in derselben sei, denn wir wissen wohl, daß der Weizenacker niemals so rein angetroffen werde, daß nicht einiges Unkraut auf demselben sich finde; aber das wünschen wir allerdings, daß die Kirche von offenbaren </w:t>
      </w:r>
      <w:proofErr w:type="spellStart"/>
      <w:r>
        <w:t>Aergernissen</w:t>
      </w:r>
      <w:proofErr w:type="spellEnd"/>
      <w:r>
        <w:t xml:space="preserve"> frei, also kein offenbarer Sünder ohne gebührende Ahndung und endliche Ausschließung darinnen gelassen werde, und die wahren Glieder derselben reichliche Früchte hervorbringen mögen; also, daß nicht mehr, wie leider jetzt geschieht, das Unkraut den Weizen bedecke und unscheinbar mache, sondern umgekehrt von dem Weizen bedecket werde, daß man dasselbe nicht sonderlich wahrnehme. </w:t>
      </w:r>
    </w:p>
    <w:p w14:paraId="4A0F5A3E" w14:textId="77777777" w:rsidR="00F30817" w:rsidRDefault="00F30817" w:rsidP="00F30817">
      <w:pPr>
        <w:pStyle w:val="StandardWeb"/>
      </w:pPr>
      <w:r>
        <w:t xml:space="preserve">Wollte man auch dieses für unmöglich halten, so führe ich als Exempel die erste christliche Kirche an, als deutlichen Beweis, daß nicht ohne Weiteres unmöglich sein könne, was derselben möglich gewesen ist. Es bezeuget aber die Kirchengeschichte, daß die erste christliche Kirche in solchem seligen Stande gewesen, daß man die Christen insgemein an ihrem gottseligen Leben gekannt und von andern Leuten unterschieden habe, denn so spricht </w:t>
      </w:r>
      <w:proofErr w:type="spellStart"/>
      <w:r>
        <w:t>Tertullianus</w:t>
      </w:r>
      <w:proofErr w:type="spellEnd"/>
      <w:r>
        <w:t xml:space="preserve">: „Durch was Anderes zeichnen wir uns von Andern aus, als durch die höchste Weisheit, indem wir eitle Werke des menschlichen Geistes nicht anbeten; durch Genügsamkeit, daß wir Andern nicht nach dem Ihrigen trachten; durch Züchtigkeit, die wir auch nicht gern mit den Augen verletzen; durch Barmherzigkeit, mit welcher wir uns zu den Dürftigen wenden durch die Wahrheit selbst, womit wir anstoßen; durch Freiheit endlich, für welche wir zu sterben wissen. Wer wissen will, was Christen sein, der muß sie nach diesen Kennzeichen </w:t>
      </w:r>
      <w:proofErr w:type="spellStart"/>
      <w:r>
        <w:t>beurtheilen</w:t>
      </w:r>
      <w:proofErr w:type="spellEnd"/>
      <w:r>
        <w:t xml:space="preserve">.“ Wie wohl stand es damals; wie herrlich war es, wenn der liebe alte Ignatius in dem Briefe an die Epheser sagen konnte, „daß die, welche sich zu Christo bekannten, nicht nur aus dem, was sie sagten, sondern auch, was sie </w:t>
      </w:r>
      <w:proofErr w:type="spellStart"/>
      <w:r>
        <w:t>thäten</w:t>
      </w:r>
      <w:proofErr w:type="spellEnd"/>
      <w:r>
        <w:t xml:space="preserve">, erkannt würden.“ Wie stattlich lautet es, wenn Eusebius in seiner Kirchengeschichte Buch 4, Kap. 7, sagen kann, es sei zwar, besonders durch das böse Leben der Ketzer, die christliche Kirche bei den Heiden in bösen Ruf gekommen, aber „es sei der Ruhm der wahren und allgemeinen Kirche, welche stets gleichmäßig in der Ausübung der Tugend sich zeigte, auf außerordentliche Weise gewachsen und bekannter geworden, daß sie mit Ehrbarkeit, Redlichkeit, </w:t>
      </w:r>
      <w:proofErr w:type="spellStart"/>
      <w:r>
        <w:t>Freimüthigkeit</w:t>
      </w:r>
      <w:proofErr w:type="spellEnd"/>
      <w:r>
        <w:t xml:space="preserve">, Zucht und Reinigkeit des göttlichen Lebens und Weisheit Allen, sowohl Griechen als Ausländern in die Augen geleuchtet hätten.“ Welcher Ruhm war es, daß </w:t>
      </w:r>
      <w:proofErr w:type="spellStart"/>
      <w:r>
        <w:t>Tertullianus</w:t>
      </w:r>
      <w:proofErr w:type="spellEnd"/>
      <w:r>
        <w:t xml:space="preserve"> in dem an den Landpfleger Scapula, also an einen Feind, gerichteten Buche, Kap. 4, sich nicht scheuet, im Namen der ganzen Kirche zu erklären: „Das Anvertraute halten wir Niemanden zurück, Ehebruch ist ferne von uns, die Waisen behandeln wir rechtschaffen, die </w:t>
      </w:r>
      <w:proofErr w:type="spellStart"/>
      <w:r>
        <w:t>Nothdürftigen</w:t>
      </w:r>
      <w:proofErr w:type="spellEnd"/>
      <w:r>
        <w:t xml:space="preserve"> erquicken wir, Niemandem vergelten wir Böses mit Bösen!“ Also erwähnt auch Justinus in seiner Apologie, daß Einige bekehrt worden sind, durch die Redlichkeit und Gerechtigkeit, welche aus dem Leben der Christen hervorleuchteten. Welch schönes Lob war es von den christlichen Frauen, wenn Tatianus in seinem Buche gegen die Heiden, nachdem </w:t>
      </w:r>
      <w:r>
        <w:lastRenderedPageBreak/>
        <w:t xml:space="preserve">er denselben ihre Hurerei vorgeworfen, im Gegentheil sagen darf: „Alle Weibspersonen bei uns sind züchtig.“ So rühmt Origenes, „daß die Lehre Jesu eine bewundernswürdige Sanftmuth, Ehrbarkeit, Freundlichkeit, Gütigkeit, Versöhnlichkeit bei Allen gewirket habe, die nicht wegen der Sorge dieses Lebens und anderer menschlichen Nothdurft, sondern von Herzen die Predigt von Gott, Christo und dem zukünftigen Gericht aufgenommen haben.“ Daher untersuchten sie auch vorher sorgfältig das Leben derer, welche sich zu ihnen begaben, und nahmen sie nicht eher in die Kirche auf, bis sie sahen, daß sie ihr Leben </w:t>
      </w:r>
      <w:proofErr w:type="spellStart"/>
      <w:r>
        <w:t>würdiglich</w:t>
      </w:r>
      <w:proofErr w:type="spellEnd"/>
      <w:r>
        <w:t xml:space="preserve"> ihrem Berufe, dazu sie berufen waren, führen würden, wie eben dies Origenes im </w:t>
      </w:r>
      <w:proofErr w:type="spellStart"/>
      <w:r>
        <w:t>8ten</w:t>
      </w:r>
      <w:proofErr w:type="spellEnd"/>
      <w:r>
        <w:t xml:space="preserve"> Buche gegen </w:t>
      </w:r>
      <w:proofErr w:type="spellStart"/>
      <w:r>
        <w:t>Celsus</w:t>
      </w:r>
      <w:proofErr w:type="spellEnd"/>
      <w:r>
        <w:t xml:space="preserve"> bezeugt. Gab dann Jemand ein </w:t>
      </w:r>
      <w:proofErr w:type="spellStart"/>
      <w:r>
        <w:t>Aergerniß</w:t>
      </w:r>
      <w:proofErr w:type="spellEnd"/>
      <w:r>
        <w:t xml:space="preserve">, so wurde mit solchem Ernst gegen denselben verfahren, daß man sich wundern muß, wie es zu der Zeit, da die Christen die Obrigkeit nicht auf ihrer Seite hatten, möglich gewesen, eine solche strenge Zucht und </w:t>
      </w:r>
      <w:proofErr w:type="spellStart"/>
      <w:r>
        <w:t>Disciplin</w:t>
      </w:r>
      <w:proofErr w:type="spellEnd"/>
      <w:r>
        <w:t xml:space="preserve"> unter sich zu erhalten. Da wurden die begangenen Fehler von den Kirchen-</w:t>
      </w:r>
      <w:proofErr w:type="spellStart"/>
      <w:r>
        <w:t>Aeltesten</w:t>
      </w:r>
      <w:proofErr w:type="spellEnd"/>
      <w:r>
        <w:t xml:space="preserve">, deren Versammlung der Bischof regierte, vorgenommen, erwogen und gerichtet, auch die Verbrecher nach Befinden der Sache von der Gemeine ausgeschlossen, und nicht eher, als nach genügender Versicherung der Besserung wieder aufgenommen. Damit bezeugte die Kirche, daß sie die Sünden ihrer Glieder </w:t>
      </w:r>
      <w:proofErr w:type="spellStart"/>
      <w:r>
        <w:t>keinesweges</w:t>
      </w:r>
      <w:proofErr w:type="spellEnd"/>
      <w:r>
        <w:t xml:space="preserve"> billigte; dadurch wurden Andere von dergleichen Sünden abgeschreckt, und die Gefallenen gebessert. Daher erkannten sie auch keine andere für ihre Mitbrüder, als die also lebten, denn so saget Justinus, wenn man Menschen antreffe, die also leben, wie er im Vorherigen nachgewiesen, so sei das ein klares Zeugniß, daß sie keine Christen sein, wenn sie auch Christi Lehre mit der Zunge bekennen; von solchen spricht er auch ausdrücklich zu den Kaisern und bittet sie, sie möchten doch selbst diejenigen, die sich nur Christen nennen ließen, während doch ihr Leben ihres Meisters Geboten zuwider laufe, zur Strafe ziehen. Auch der Heide Plinius bekennt selbst in seiner bekannten Epistel an den Kaiser Trajan, daß er, obgleich er Einige zur Erforschung der Wahrheit habe foltern lassen, doch nicht erfahren habe, daß sie einiger Laster sich schuldig machten, außer ihrer von den Römern verworfenen Religion. Dies Bekenntniß eines offenbaren Feindes, der noch dazu ihr Richter war, ist von nicht geringer Wichtigkeit. Lieset man die besondern Beispiele der herrlichen Tugenden, die an Einzelnen hervorgeleuchtet, so kann man nur darüber zur Freude und Scham bewogen werden. Was war es für eine herzliche Liebe zu Gott, da sie zum Zeugniß derselben, wenn es zum Bekenntniß ihres liebsten Heilandes ging, zu den grausamsten Martern mehr </w:t>
      </w:r>
      <w:proofErr w:type="spellStart"/>
      <w:r>
        <w:t>eileten</w:t>
      </w:r>
      <w:proofErr w:type="spellEnd"/>
      <w:r>
        <w:t xml:space="preserve">, als daß sie sich davon hätten sollen abschrecken lassen! Wie brünstig war ihre Liebe unter einander, da sie sich nicht nur Brüder und Schwestern nannten, sondern auch brüderlich lebten, daß auch Einer für den Andern zu sterben stets bereit war, wenn's die Noth erforderte. Hat Jemand Verlangen, von dieser Materie und den ausgezeichneten Tugenden der ersten Christen einige Zeugnisse der Alten zu lesen, so wüßte ich denselben fast auf nichts Besseres aufmerksam zu machen, als auf meines hochgeehrten Lehrers, des seligen D. Johann Konrad Dannhauers Christeide, Act. 1, </w:t>
      </w:r>
      <w:proofErr w:type="spellStart"/>
      <w:r>
        <w:t>Theatr</w:t>
      </w:r>
      <w:proofErr w:type="spellEnd"/>
      <w:r>
        <w:t xml:space="preserve">. 1, Phän. 4, so wie auf meines sehr </w:t>
      </w:r>
      <w:proofErr w:type="spellStart"/>
      <w:r>
        <w:t>werthen</w:t>
      </w:r>
      <w:proofErr w:type="spellEnd"/>
      <w:r>
        <w:t xml:space="preserve"> Freundes und gewesenen Mitschülers und </w:t>
      </w:r>
      <w:proofErr w:type="spellStart"/>
      <w:r>
        <w:t>Collegen</w:t>
      </w:r>
      <w:proofErr w:type="spellEnd"/>
      <w:r>
        <w:t xml:space="preserve"> in Straßburg, des Herrn D. Balthasar Bebels </w:t>
      </w:r>
      <w:proofErr w:type="spellStart"/>
      <w:r>
        <w:t>Alterthümer</w:t>
      </w:r>
      <w:proofErr w:type="spellEnd"/>
      <w:r>
        <w:t xml:space="preserve"> der Kirche der ersten drei Jahrhunderte, wo er in jedem Jahrhundert an seinem Orte diese Tugenden mit Fleiß erzählt. </w:t>
      </w:r>
    </w:p>
    <w:p w14:paraId="600E3C26" w14:textId="77777777" w:rsidR="00F30817" w:rsidRDefault="00F30817" w:rsidP="00F30817">
      <w:pPr>
        <w:pStyle w:val="StandardWeb"/>
      </w:pPr>
      <w:r>
        <w:t xml:space="preserve">Wie nun der Zustand der christlichen Kirche damaliger Zeit unser kaltes und laues Wesen ganz zu Schanden machet, so zeiget er auch zugleich, daß das, was wir wünschen, nicht unmöglich sei, wie Viele sich einbilden; es muß daher unsre Schuld sein, daß man von uns nicht dergleichen rühmen kann. Denn derselbe heilige Geist, der damals in den ersten Christen solches Alles gewirkt, ist auch uns von Gott geschenkt, und noch eben so kräftig und willig, das Werk der Heiligung in uns zu verrichten. Die einzige Ursache kann also nur sein, daß wir ihn nicht in uns wirken lassen, sondern seine Gnadenwirkungen selbst hindern; daher denn auch nicht vergebens davon gehandelt wird, wie doch die Sache in bessern Stand gebracht werden könnte. Nun erkenne ich gern, daß ich der Geringsten Einer bin, und mich nicht vermessen könne, mir es auch nicht einbilde, daß ich besser, als andere Diener Gottes </w:t>
      </w:r>
      <w:r>
        <w:lastRenderedPageBreak/>
        <w:t xml:space="preserve">wüßte, wie dem allgemeinen Uebel abzuhelfen wäre; sondern ich finde täglich in mir, woran es mir selbst mangelt. Daher wünsche ich von Grund der Seele, daß, wie auch von Einigen geschehen, begabtere, und mit mehr Licht, Verstand und Erfahrung ausgerüstete Männer diese Materie mit fortgesetztem Eifer vor sich nehmen, der Sache in der Furcht des Herrn nachdenken, ihre </w:t>
      </w:r>
      <w:proofErr w:type="spellStart"/>
      <w:r>
        <w:t>Rathschläge</w:t>
      </w:r>
      <w:proofErr w:type="spellEnd"/>
      <w:r>
        <w:t xml:space="preserve"> der </w:t>
      </w:r>
      <w:proofErr w:type="spellStart"/>
      <w:r>
        <w:t>gesammten</w:t>
      </w:r>
      <w:proofErr w:type="spellEnd"/>
      <w:r>
        <w:t xml:space="preserve"> christlichen, evangelischen Kirche vorlegen, und endlich auf Mittel und Wege bedacht sein möchten, wie durch göttliche Gnade heilsame </w:t>
      </w:r>
      <w:proofErr w:type="spellStart"/>
      <w:r>
        <w:t>Rathschläge</w:t>
      </w:r>
      <w:proofErr w:type="spellEnd"/>
      <w:r>
        <w:t xml:space="preserve">, die etwa gefunden werden, zweckmäßig auszuführen wären, indem sonst alle </w:t>
      </w:r>
      <w:proofErr w:type="spellStart"/>
      <w:r>
        <w:t>Berathschlagung</w:t>
      </w:r>
      <w:proofErr w:type="spellEnd"/>
      <w:r>
        <w:t xml:space="preserve"> vergeblich ist. </w:t>
      </w:r>
    </w:p>
    <w:p w14:paraId="3F25DB6A" w14:textId="4A05EAD1" w:rsidR="00F30817" w:rsidRDefault="00F30817" w:rsidP="00F30817">
      <w:pPr>
        <w:pStyle w:val="StandardWeb"/>
      </w:pPr>
      <w:r>
        <w:t xml:space="preserve">In der Sache aber, die uns Alle angeht, ist es die Pflicht aller Christen, vornämlich aber aller, die der Herr an irgend einem Orte zu Wächtern seiner Kirche gesetzt hat, auf den jedesmaligen Zustand der Kirche zu sehen und darauf bedacht zu sein, wie ihm zu helfen; zudem ist die Kirche ein solcher Leib, der aller Orten einerlei Natur hat, und deswegen, wenn auch nicht jederzeit überall mit derselben Krankheit behaftet, doch stets dieser Gefahr unterworfen ist; wer also fleißig untersucht und erkannt hat, was ihm bei seiner Gemeine zur Besserung derselben dienlich ist, der wird auch ziemlich richtig erkennen, wie, mit Beachtung der verschiedenen Umstände, andern Gemeinden ebenfalls zu helfen sei. Dieser unstreitig jedem Prediger obliegenden Pflicht zu Folge habe auch ich bisher nach dem Vermögen, das Gott verliehen, Acht gegeben, wie die Mängel der mir und meinen geliebten Amtsbrüdern anvertrauten hiesigen Kirche gebessert, und sie mehr erbaut werden möchte, und erkühne mich auch nun, dasjenige, was ich in gottseligem Nachdenken nach Anleitung der Schrift für nützlich und nöthig erachtet, hier zu Papier zu bringen, ob wenigstens dadurch andern </w:t>
      </w:r>
      <w:proofErr w:type="spellStart"/>
      <w:r>
        <w:t>erleuchteteren</w:t>
      </w:r>
      <w:proofErr w:type="spellEnd"/>
      <w:r>
        <w:t xml:space="preserve"> und </w:t>
      </w:r>
      <w:proofErr w:type="spellStart"/>
      <w:r>
        <w:t>einflußreicheren</w:t>
      </w:r>
      <w:proofErr w:type="spellEnd"/>
      <w:r>
        <w:t xml:space="preserve"> Männern möchte Veranlassung gegeben werden, auch an ihrem Theil diesem wichtigen Werk nachzudenken und zu ersetzen, woran es diesen Vorschlägen mangeln sollte, oder wenn dieselben nicht ausführbar befunden würden, bessere an die Hand zu geben; wie ich denn bereit bin, Jedem, auch dem Einfältigsten, der mir in meinen Amtsverrichtungen und allem Andern, was zur Erbauung gehört, etwas Besseres und Vorzüglicheres zeigen wird, zu weichen und für seine Zurechtweisung zu danken. Denn es ist ja solches Alles nicht unsere, sondern Gottes Sache, und es steht ihm frei, auch durch Mittelpersonen, die vor der Welt unscheinbar und verachtet sind, dergleichen Dinge vorzutragen, die er zu segnen beschlossen hat. In diesem Vertrauen und williger Unterwerfung unter Solche, welche das Beste der Kirche mehr erforscht haben, gingen meine unvorgreiflichen Gedanken in dieser Sache dahin, daß unserer ganzen Kirche, so wie jedem einzelnen Theil derselben, auf nachstehende Weise durch göttliche Gnade geholfen, und sie wieder in einen blühenderen Zustand gebracht werden möchte. Dabei bemerke ich noch, daß ich nicht alle Mittel hier anführe, z.B. die Aufrichtung der Kirchenzucht, welche gleichwohl von der höchsten Wichtigkeit, aber von dem </w:t>
      </w:r>
      <w:proofErr w:type="spellStart"/>
      <w:r>
        <w:t>theuern</w:t>
      </w:r>
      <w:proofErr w:type="spellEnd"/>
      <w:r>
        <w:t xml:space="preserve"> und eifrigen Theologen Johann </w:t>
      </w:r>
      <w:proofErr w:type="spellStart"/>
      <w:r>
        <w:t>Saubert</w:t>
      </w:r>
      <w:proofErr w:type="spellEnd"/>
      <w:r>
        <w:t xml:space="preserve"> in seinem nie genug gepriesenen „Zuchtbüchlein“ zur Genüge behandelt ist; eben so die </w:t>
      </w:r>
      <w:proofErr w:type="spellStart"/>
      <w:r>
        <w:t>Auferziehung</w:t>
      </w:r>
      <w:proofErr w:type="spellEnd"/>
      <w:r>
        <w:t xml:space="preserve"> der Jugend u.s.w. </w:t>
      </w:r>
    </w:p>
    <w:p w14:paraId="66CB9AC5" w14:textId="1F3F64D7" w:rsidR="00F30817" w:rsidRDefault="00F30817" w:rsidP="00F30817">
      <w:pPr>
        <w:pStyle w:val="berschrift2"/>
      </w:pPr>
      <w:r>
        <w:rPr>
          <w:rStyle w:val="Fett"/>
        </w:rPr>
        <w:t>1. Man müßte darauf denken, das Wort Gottes reichlicher unter uns zu bringen.</w:t>
      </w:r>
    </w:p>
    <w:p w14:paraId="33730E90" w14:textId="77777777" w:rsidR="00F30817" w:rsidRDefault="00F30817" w:rsidP="00F30817">
      <w:pPr>
        <w:pStyle w:val="StandardWeb"/>
      </w:pPr>
      <w:r>
        <w:t xml:space="preserve">Wir wissen, daß wir von Natur nichts Gutes an uns haben, sondern soll etwas an uns sein, so muß es von Gott in uns gewirkt werden, und dazu ist das Wort Gottes das kräftige Mittel, indem der Glaube durch das Evangelium entzündet werden muß, das Gesetz aber die Regel der guten Werke und viel herrlichen Antrieb giebt, denselben nachzujagen. Je reichlicher also das Wort Gottes unter uns wohnen wird, je mehr werden wir Glauben und dessen Früchte entspringen sehen. Nun sollte es zwar scheinen, daß das Wort Gottes reichlich genug unter uns wohnte, indem an manchen Orten, (und zwar auch in hiesiger Stadt) täglich, anderswo doch öfters, von der Kanzel gepredigt wird. </w:t>
      </w:r>
    </w:p>
    <w:p w14:paraId="58C8DE0A" w14:textId="77777777" w:rsidR="00F30817" w:rsidRDefault="00F30817" w:rsidP="00F30817">
      <w:pPr>
        <w:pStyle w:val="StandardWeb"/>
      </w:pPr>
      <w:r>
        <w:lastRenderedPageBreak/>
        <w:t xml:space="preserve">Wo wir aber der Sache reiflich nachdenken, werden wir auch in diesem Stück Vieles finden, was noch weiter nöthig wäre. Ich verwerfe die Predigten nicht, wie sie gewöhnlich gehalten werden, wobei aus einem gewissen vorgelegten Text und dessen Erklärung die christliche Gemeine unterrichtet wird, indem ich ja selbst dergleichen vortrage und verrichte; aber ich finde, daß dieses nicht genug sei, denn </w:t>
      </w:r>
    </w:p>
    <w:p w14:paraId="386345E0" w14:textId="77777777" w:rsidR="00F30817" w:rsidRDefault="00F30817" w:rsidP="00F30817">
      <w:pPr>
        <w:pStyle w:val="StandardWeb"/>
      </w:pPr>
      <w:r>
        <w:t xml:space="preserve">1. Wir wissen, „daß alle Schrift, von Gott eingegeben, sei nütze zur Lehre, zur Strafe, zur Besserung zur Züchtigung in der Gerechtigkeit“ 2. Tim. 3. </w:t>
      </w:r>
    </w:p>
    <w:p w14:paraId="66C7DD68" w14:textId="77777777" w:rsidR="00F30817" w:rsidRDefault="00F30817" w:rsidP="00F30817">
      <w:pPr>
        <w:pStyle w:val="StandardWeb"/>
      </w:pPr>
      <w:r>
        <w:t xml:space="preserve">Daher sollte auch alle Schrift, ohne Ausnahme, der Gemeine bekannt sein, wollen wir anders allen </w:t>
      </w:r>
      <w:proofErr w:type="spellStart"/>
      <w:r>
        <w:t>nöthigen</w:t>
      </w:r>
      <w:proofErr w:type="spellEnd"/>
      <w:r>
        <w:t xml:space="preserve"> Nutzen erhalten. Wenn man nun aber auch alle Texte, die in vielen Jahren nach einander in einem Ort der Gemeine vorgetragen werden, zusammennimmt, so wird das ein noch gar geringer Theil der uns gegebenen Schrift sein; das </w:t>
      </w:r>
      <w:proofErr w:type="spellStart"/>
      <w:r>
        <w:t>Uebrige</w:t>
      </w:r>
      <w:proofErr w:type="spellEnd"/>
      <w:r>
        <w:t xml:space="preserve"> hört die Gemeinde gar nicht, oder nur einzelne Sprüche daraus, die in den Predigten angeführt werden, ohne daß sie den ganzen Zusammenhang, der doch wichtig ist, vernehmen könnte. </w:t>
      </w:r>
    </w:p>
    <w:p w14:paraId="512DDBC0" w14:textId="77777777" w:rsidR="00F30817" w:rsidRDefault="00F30817" w:rsidP="00F30817">
      <w:pPr>
        <w:pStyle w:val="StandardWeb"/>
      </w:pPr>
      <w:r>
        <w:t xml:space="preserve">2. Die Leute haben auch wenig Gelegenheit, den Verstand der Schrift anders zu fassen, als aus den Texten, die ihnen etwa ausgelegt werden, noch weniger aber, sich so darinnen zu üben, als die Erbauung erfordert; denn das bloße Lesen zu Hause, das an sich herrlich und löblich ist, kann doch noch nicht bei Allen genügen. Es ist daher zu überlegen, ob nicht der Kirche wohl gerathen wäre, wenn neben den gewöhnlichen Predigten über die verordneten Texte die Leute noch auf andere Weise weiter in die Schrift geführt würden: </w:t>
      </w:r>
    </w:p>
    <w:p w14:paraId="26F32158" w14:textId="77777777" w:rsidR="00F30817" w:rsidRDefault="00F30817" w:rsidP="00F30817">
      <w:pPr>
        <w:pStyle w:val="StandardWeb"/>
      </w:pPr>
      <w:r>
        <w:t xml:space="preserve">1. Mit fleißiger Lesung der heiligen Schrift selbst, sonderlich aber des Neuen Testaments. Das ist ja nicht schwer, daß jeder Hausvater seine Bibel, oder wenigstens das Neue Testament bei der Hand habe, und täglich etwas darin lese, oder, wenn er des Lesens unerfahren, sich von Andern lesen lasse. Wie nöthig und nützlich Solches allen Christen in allen Ständen sei, hat stattlich und kräftig in dem vergangenen Jahrhundert </w:t>
      </w:r>
      <w:proofErr w:type="spellStart"/>
      <w:r>
        <w:t>dargethan</w:t>
      </w:r>
      <w:proofErr w:type="spellEnd"/>
      <w:r>
        <w:t xml:space="preserve"> Andreas </w:t>
      </w:r>
      <w:proofErr w:type="spellStart"/>
      <w:r>
        <w:t>Hyperius</w:t>
      </w:r>
      <w:proofErr w:type="spellEnd"/>
      <w:r>
        <w:t xml:space="preserve">, dessen zwei Bücher von diesem Gegenstande bald hernach G. </w:t>
      </w:r>
      <w:proofErr w:type="spellStart"/>
      <w:r>
        <w:t>Nigrinus</w:t>
      </w:r>
      <w:proofErr w:type="spellEnd"/>
      <w:r>
        <w:t xml:space="preserve"> verdeutscht hat. Nachdem aber das Buch fast unbekannt geworden, hat dasselbe neulich Herr D. Elias </w:t>
      </w:r>
      <w:proofErr w:type="spellStart"/>
      <w:r>
        <w:t>Veyel</w:t>
      </w:r>
      <w:proofErr w:type="spellEnd"/>
      <w:r>
        <w:t xml:space="preserve">, mein </w:t>
      </w:r>
      <w:proofErr w:type="spellStart"/>
      <w:r>
        <w:t>werthester</w:t>
      </w:r>
      <w:proofErr w:type="spellEnd"/>
      <w:r>
        <w:t xml:space="preserve"> früherer Mitgenosse zu Straßburg und in Christo geliebter Bruder, durch eine nochmalige Auflage wiederum bekannt gemacht. </w:t>
      </w:r>
    </w:p>
    <w:p w14:paraId="010009FE" w14:textId="77777777" w:rsidR="00F30817" w:rsidRDefault="00F30817" w:rsidP="00F30817">
      <w:pPr>
        <w:pStyle w:val="StandardWeb"/>
      </w:pPr>
      <w:r>
        <w:t xml:space="preserve">2. Nächstdem, daß also die Leute zum häuslichen Bibellesen angetrieben würden, wäre es </w:t>
      </w:r>
      <w:proofErr w:type="spellStart"/>
      <w:r>
        <w:t>rathsam</w:t>
      </w:r>
      <w:proofErr w:type="spellEnd"/>
      <w:r>
        <w:t xml:space="preserve">, wenn man es einführen könnte, daß zu gewissen Zeiten in öffentlicher Gemeine die biblischen Bücher nach einander ohne </w:t>
      </w:r>
      <w:proofErr w:type="spellStart"/>
      <w:r>
        <w:t>weitläuftigere</w:t>
      </w:r>
      <w:proofErr w:type="spellEnd"/>
      <w:r>
        <w:t xml:space="preserve"> Erklärung, als etwa kurzer Summarien, die man dazu thäte, verlesen würden, zu Aller, vornämlich aber Derer Erbauung, welche gar nicht, oder nicht gut lesen könnten, oder keine eigenen Bibeln hätten. </w:t>
      </w:r>
    </w:p>
    <w:p w14:paraId="0B2D2B74" w14:textId="77777777" w:rsidR="00F30817" w:rsidRDefault="00F30817" w:rsidP="00F30817">
      <w:pPr>
        <w:pStyle w:val="StandardWeb"/>
      </w:pPr>
      <w:r>
        <w:t xml:space="preserve">3. Es wäre vielleicht auch nicht undienlich, wenigstens setze ich es zu Anderer reiflichem Nachdenken hierher, wenn wir wieder die alte apostolische Art der Kirchenversammlungen in den Gang brächten, da neben unsern gewöhnlichen Predigten auch andere Versammlungen gehalten würden auf die Art, wie Paulus 1 Kor. 14 dieselben beschreibt, wo nicht einer allein aufträte, zu lehren (welches für die gewöhnlichen Gottesdienste bleibt), sondern auch Andere, die mit Gaben und Erkenntniß begnadigt sind, jedoch ohne Unordnung und Zanken mit dazu reden, und ihre gottseligen Gedanken über die vorgelegte Materie vortragen, die </w:t>
      </w:r>
      <w:proofErr w:type="spellStart"/>
      <w:r>
        <w:t>Uebrigen</w:t>
      </w:r>
      <w:proofErr w:type="spellEnd"/>
      <w:r>
        <w:t xml:space="preserve"> aber darüber richten möchten. Dies könnte etwa nicht unpassend folgender Art geschehen: Wenn zu gewissen Zeiten mehrere Prediger, wo nämlich Mehrere an einem Orte sind, oder auch unter Leitung des Predigers mehrere andre Gemeinglieder, welche von Gott mit ziemlicher Erkenntniß begabet, oder in derselben zuzunehmen begierig sind, zusammen kämen, die heilige Schrift vor sich nähmen, daraus laut läsen, und über jede Stelle derselben </w:t>
      </w:r>
      <w:r>
        <w:lastRenderedPageBreak/>
        <w:t xml:space="preserve">sich brüderlich unterredeten, welches der einfache Verstand derselben, und was darin zu unserer Erbauung dienlich wäre. Dabei wäre theils Jedem, der die Sache nicht hinlänglich verstände, seine Zweifel vorzubringen und deren Erläuterung zu begehren erlaubt, theils müßten die, welche weiter gekommen, so wie die Prediger, ihre Einsicht, die sie in jede Stelle hätten, mittheilen; was nun Jeder vorgebracht, würde dann von den </w:t>
      </w:r>
      <w:proofErr w:type="spellStart"/>
      <w:r>
        <w:t>Uebrigen</w:t>
      </w:r>
      <w:proofErr w:type="spellEnd"/>
      <w:r>
        <w:t xml:space="preserve">, sonderlich den berufenen Lehrern, untersucht, wie es der Meinung des heiligen Geistes in der Schrift gemäß sei, und so die ganze Versammlung erbauet. Es müßte aber Alles in rechter Absicht auf Gottes Ehre und das geistliche </w:t>
      </w:r>
      <w:proofErr w:type="spellStart"/>
      <w:r>
        <w:t>Wachsthum</w:t>
      </w:r>
      <w:proofErr w:type="spellEnd"/>
      <w:r>
        <w:t xml:space="preserve"> eingerichtet werden, daher auch in den Schranken, die dieser Absicht gemäß wären, bleiben; hingegen, wo sich Vorwitz, Zanksucht, Suchen eigner Ehre und dergleichen einschleichen wollte, hätten besonders die Prediger, die die Leitung des Ganzen behielten, Solches zu verhüten und sorgfältig abzuschneiden. Hieraus wäre nicht geringer Nutzen zu hoffen. Es lernten die Prediger selbst ihre Zuhörer, und derselben Schwachheit oder Zunahme in der Lehre der Gottseligkeit kennen, auch würde ein zu Beider Bestem viel beitragendes Vertrauen zwischen ihnen gestiftet; sodann hätten die Zuhörer eine gute Gelegenheit, ihren Fleiß im göttlichen Wort zu üben, und sich dazu aufzumuntern, so wie ihre aufsteigenden Bedenken, wegen welcher sie nicht grade </w:t>
      </w:r>
      <w:proofErr w:type="spellStart"/>
      <w:r>
        <w:t>jedesmal</w:t>
      </w:r>
      <w:proofErr w:type="spellEnd"/>
      <w:r>
        <w:t xml:space="preserve"> den Prediger zu besuchen das Herz sich nehmen, demselben bescheiden vorzutragen, und dessen Entscheidung anzuhören; und so würden sie in kurzer Zeit, sowohl für sich selbst wachsen, als auch tüchtiger werden, in ihrer Hauskirche Kinder und Gesinde besser zu unterrichten. So lange solche </w:t>
      </w:r>
      <w:proofErr w:type="spellStart"/>
      <w:r>
        <w:t>Uebungen</w:t>
      </w:r>
      <w:proofErr w:type="spellEnd"/>
      <w:r>
        <w:t xml:space="preserve"> fehlen, werden die Predigten, wo Einer allein in zusammenhängender Rede etwas vorträgt, nicht immer recht und hinlänglich </w:t>
      </w:r>
      <w:proofErr w:type="spellStart"/>
      <w:r>
        <w:t>gefaßt</w:t>
      </w:r>
      <w:proofErr w:type="spellEnd"/>
      <w:r>
        <w:t xml:space="preserve"> werden, weil keine Zeit dazwischen ist, der Sache nachzudenken; oder wenn man dem Einen nachdenkt, entgeht indessen das Folgende, was aber bei solchen erbaulichen Unterredungen nicht geschieht. Eben so wenig genügt es, wenn man zu Hause für sich in der Bibel liest, sobald man Niemanden dabei hat, der den Verstand und die Absicht jeder Stelle </w:t>
      </w:r>
      <w:proofErr w:type="spellStart"/>
      <w:r>
        <w:t>einigermaaßen</w:t>
      </w:r>
      <w:proofErr w:type="spellEnd"/>
      <w:r>
        <w:t xml:space="preserve"> mit zeigen hilft, und dem Lesenden Alles, was er gern verstehen möchte, zur Genüge erläutern kann. Was nun bei diesen beiden, der öffentlichen Predigt und der Hausandacht, mangelte, würde durch dergleichen </w:t>
      </w:r>
      <w:proofErr w:type="spellStart"/>
      <w:r>
        <w:t>Uebungen</w:t>
      </w:r>
      <w:proofErr w:type="spellEnd"/>
      <w:r>
        <w:t xml:space="preserve"> ersetzt, und weder den Predigern, noch den Zuhörern große Arbeit gemacht, sehr viel aber zur Erfüllung der Ermahnung Pauli beigetragen, wenn er Kol. 3,16 sagt: „Lasset das Wort Christi unter Euch reichlich wohnen in aller Weisheit. Lehret und vermahnet Euch selbst mit Psalmen und Lobgesängen und geistlichen, lieblichen Liedern,“ welche auch bei dergleichen Versammlungen zum Lobe Gottes und zur Aufmunterung gebraucht werden könnten. </w:t>
      </w:r>
    </w:p>
    <w:p w14:paraId="2203D073" w14:textId="77777777" w:rsidR="00F30817" w:rsidRDefault="00F30817" w:rsidP="00F30817">
      <w:pPr>
        <w:pStyle w:val="StandardWeb"/>
      </w:pPr>
      <w:r>
        <w:t xml:space="preserve">So viel ist einmal gewiß, daß die fleißige Beschäftigung mit Gottes Wort, die nicht blos in Anhörung von Predigten, sondern auch im Lesen, Betrachten und Unterredungen darüber nach Ps. 1,2. bestehet, das vorzüglichste Mittel sein muß, etwas zu bessern, es geschehe nun durch die jetzt nachgewiesenen Einrichtungen, oder durch noch zweckmäßigere, von Andern vorzuschlagende Anstalten. Denn das Wort Gottes bleibt der </w:t>
      </w:r>
      <w:proofErr w:type="spellStart"/>
      <w:r>
        <w:t>Saame</w:t>
      </w:r>
      <w:proofErr w:type="spellEnd"/>
      <w:r>
        <w:t xml:space="preserve">, aus dem alles Gute bei uns herkommen muß; und gelingt es uns, die Leute eifrig zu machen, daß sie darin fleißig forschen und in diesem Buche des Lebens ihre Freude suchen, so wird das geistliche Leben bei ihnen herrlich gestärket, und aus ihnen ganz andere Leute werden. </w:t>
      </w:r>
    </w:p>
    <w:p w14:paraId="1EFB4FE3" w14:textId="77777777" w:rsidR="00F30817" w:rsidRDefault="00F30817" w:rsidP="00F30817">
      <w:pPr>
        <w:pStyle w:val="StandardWeb"/>
      </w:pPr>
      <w:r>
        <w:t xml:space="preserve">Was hat doch unser seliger Luther eifriger gesucht, als die Leute zum fleißigen Lesen der Schrift anzureizen, so sehr, daß er auch fast Bedenken getragen, seine Bücher ausgehen zu lassen, damit nicht dadurch die Leute träger gemacht werden möchten, die Schrift selbst zu lesen. Seine Worte lauten: „Gern hätte ich’s gesehen, daß meine Bücher allesammt wären dahinten geblieben und untergegangen, und ist unter andern Ursachen Eine, daß mir grauet für dem Exempel; denn ich sehe wohl, welchen Nutzen es in der Kirche geschafft hat, da man hat außer und neben der heiligen Schrift angefangen, viel Bücher und große Bibliotheken zu sammeln, sonderlich ohne allen Unterschied allerlei Väter, </w:t>
      </w:r>
      <w:proofErr w:type="spellStart"/>
      <w:r>
        <w:t>Concilia</w:t>
      </w:r>
      <w:proofErr w:type="spellEnd"/>
      <w:r>
        <w:t xml:space="preserve"> und Lehre aufzuraffen; </w:t>
      </w:r>
      <w:r>
        <w:lastRenderedPageBreak/>
        <w:t xml:space="preserve">damit nicht allein die edle Zeit und </w:t>
      </w:r>
      <w:proofErr w:type="spellStart"/>
      <w:r>
        <w:t>Studiren</w:t>
      </w:r>
      <w:proofErr w:type="spellEnd"/>
      <w:r>
        <w:t xml:space="preserve"> in der Schrift versäumet, sondern auch die reine Erkenntniß göttlichen Worts endlich verloren ist. Auch ist das unsre Meinung gewesen, da wir die Bibel selbst zu verdeutschen anfingen, daß wir hofften, es sollte des Schreibens weniger, und des </w:t>
      </w:r>
      <w:proofErr w:type="spellStart"/>
      <w:r>
        <w:t>Studirens</w:t>
      </w:r>
      <w:proofErr w:type="spellEnd"/>
      <w:r>
        <w:t xml:space="preserve"> und Lesens in der Schrift mehr werden; denn auch alles andere Schreiben soll in und zu der Schrift weisen; denn so gut </w:t>
      </w:r>
      <w:proofErr w:type="spellStart"/>
      <w:r>
        <w:t>werden’s</w:t>
      </w:r>
      <w:proofErr w:type="spellEnd"/>
      <w:r>
        <w:t xml:space="preserve"> weder </w:t>
      </w:r>
      <w:proofErr w:type="spellStart"/>
      <w:r>
        <w:t>Concilia</w:t>
      </w:r>
      <w:proofErr w:type="spellEnd"/>
      <w:r>
        <w:t xml:space="preserve">, Väter, noch wir machen, wenn’s </w:t>
      </w:r>
      <w:proofErr w:type="spellStart"/>
      <w:r>
        <w:t>auf’s</w:t>
      </w:r>
      <w:proofErr w:type="spellEnd"/>
      <w:r>
        <w:t xml:space="preserve"> Höchste und Beste gerathen kann, als die Heilige Schrift, die Gott selbst gemacht hat. Wer meine Bücher in dieser Zeit ja haben will, der lasse sie ihm bei Leibe nicht sein ein </w:t>
      </w:r>
      <w:proofErr w:type="spellStart"/>
      <w:r>
        <w:t>Hinderniß</w:t>
      </w:r>
      <w:proofErr w:type="spellEnd"/>
      <w:r>
        <w:t xml:space="preserve">, die Schrift selbst zu </w:t>
      </w:r>
      <w:proofErr w:type="spellStart"/>
      <w:r>
        <w:t>studiren</w:t>
      </w:r>
      <w:proofErr w:type="spellEnd"/>
      <w:r>
        <w:t xml:space="preserve">,“ u.s.w. </w:t>
      </w:r>
      <w:proofErr w:type="spellStart"/>
      <w:r>
        <w:t>Aehnliche</w:t>
      </w:r>
      <w:proofErr w:type="spellEnd"/>
      <w:r>
        <w:t xml:space="preserve"> </w:t>
      </w:r>
      <w:proofErr w:type="spellStart"/>
      <w:r>
        <w:t>Aeußerungen</w:t>
      </w:r>
      <w:proofErr w:type="spellEnd"/>
      <w:r>
        <w:t xml:space="preserve"> finden sich auch sonst bei ihm. </w:t>
      </w:r>
    </w:p>
    <w:p w14:paraId="48A6EB49" w14:textId="07609330" w:rsidR="00F30817" w:rsidRDefault="00F30817" w:rsidP="00F30817">
      <w:pPr>
        <w:pStyle w:val="StandardWeb"/>
      </w:pPr>
      <w:r>
        <w:t xml:space="preserve">Eins der wichtigsten bösen Stücke im Papstthum, wodurch sich die päpstliche Gewalt befestigt, ist dies gewesen, daß sie die Leute vom Lesen der heiligen Schrift abgehalten haben, und noch nach Vermögen abhalten, um sie in Unwissenheit zu erhalten, und so sich völlige Gewalt über ihre Gewissen anzueignen; dagegen war es zum großen Theil der Zweck der </w:t>
      </w:r>
      <w:proofErr w:type="spellStart"/>
      <w:r>
        <w:t>theuern</w:t>
      </w:r>
      <w:proofErr w:type="spellEnd"/>
      <w:r>
        <w:t xml:space="preserve"> Reformation, die Menschen zu dem Worte Gottes, welches fast unter der Bank versteckt gelegen, wieder zu bringen. Wie nun dies das kräftigste Mittel gewesen, wodurch Gott sein Werk gesegnet hat, so wird auch eben dies das vorzüglichste Mittel zur Besserung der Kirche sein, daß der Ekel, den Viele an der Schrift haben, oder die </w:t>
      </w:r>
      <w:proofErr w:type="spellStart"/>
      <w:r>
        <w:t>Nachläßigkeit</w:t>
      </w:r>
      <w:proofErr w:type="spellEnd"/>
      <w:r>
        <w:t xml:space="preserve">, in derselben zu forschen, </w:t>
      </w:r>
      <w:proofErr w:type="spellStart"/>
      <w:r>
        <w:t>abgethan</w:t>
      </w:r>
      <w:proofErr w:type="spellEnd"/>
      <w:r>
        <w:t xml:space="preserve">, und hingegen herzlicher Eifer zu derselben erweckt werde. Neben dem würde unser oft erwähnter D. Luther noch ein anderes mit dem vorigen genau verbundenes Mittel vorschlagen, welches jetzt das zweite sein soll. </w:t>
      </w:r>
    </w:p>
    <w:p w14:paraId="3A58D5CE" w14:textId="44E81BD6" w:rsidR="00F30817" w:rsidRDefault="00F30817" w:rsidP="00F30817">
      <w:pPr>
        <w:pStyle w:val="berschrift2"/>
      </w:pPr>
      <w:r>
        <w:t xml:space="preserve">2. </w:t>
      </w:r>
      <w:r>
        <w:rPr>
          <w:rStyle w:val="Fett"/>
        </w:rPr>
        <w:t xml:space="preserve">Die Aufrichtung und fleißige Uebung des geistlichen </w:t>
      </w:r>
      <w:proofErr w:type="spellStart"/>
      <w:r>
        <w:rPr>
          <w:rStyle w:val="Fett"/>
        </w:rPr>
        <w:t>Priesterthums</w:t>
      </w:r>
      <w:proofErr w:type="spellEnd"/>
      <w:r>
        <w:rPr>
          <w:rStyle w:val="Fett"/>
        </w:rPr>
        <w:t xml:space="preserve">. </w:t>
      </w:r>
    </w:p>
    <w:p w14:paraId="7BB83635" w14:textId="2A347AD4" w:rsidR="00F30817" w:rsidRDefault="00F30817" w:rsidP="00F30817">
      <w:pPr>
        <w:pStyle w:val="StandardWeb"/>
      </w:pPr>
      <w:r>
        <w:t xml:space="preserve">Es wird Jeder, der etwas fleißig in Luthers Schriften gelesen, beobachtet haben, mit welchem Ernst der selige Mann solches geistliche </w:t>
      </w:r>
      <w:proofErr w:type="spellStart"/>
      <w:r>
        <w:t>Priesterthum</w:t>
      </w:r>
      <w:proofErr w:type="spellEnd"/>
      <w:r>
        <w:t xml:space="preserve"> getrieben habe, da nicht nur der Prediger, sondern alle Christen von ihrem Erlöser zu Priestern gemacht, mit dem heiligen Geist </w:t>
      </w:r>
      <w:proofErr w:type="spellStart"/>
      <w:r>
        <w:t>gesalbet</w:t>
      </w:r>
      <w:proofErr w:type="spellEnd"/>
      <w:r>
        <w:t xml:space="preserve">, und zu geistlichen priesterlichen Verrichtungen berufen sind. Denn Petrus redet ja nicht mit den Predigern allein, wenn er sagt 1 Petr. 2,9: „Ihr aber seid das auserwählte Geschlecht, das königliche </w:t>
      </w:r>
      <w:proofErr w:type="spellStart"/>
      <w:r>
        <w:t>Priesterthum</w:t>
      </w:r>
      <w:proofErr w:type="spellEnd"/>
      <w:r>
        <w:t xml:space="preserve">, das heilige Volk, das Volk des </w:t>
      </w:r>
      <w:proofErr w:type="spellStart"/>
      <w:r>
        <w:t>Eigenthums</w:t>
      </w:r>
      <w:proofErr w:type="spellEnd"/>
      <w:r>
        <w:t xml:space="preserve">, daß Ihr verkündigen sollt die Tugenden deß, der Euch berufen hat von der Finsterniß zu seinem wunderbaren Licht.“ Wer ausführlich dieses unsers Lehrers Meinung hievon, und was die priesterlichen </w:t>
      </w:r>
      <w:proofErr w:type="spellStart"/>
      <w:r>
        <w:t>Aemter</w:t>
      </w:r>
      <w:proofErr w:type="spellEnd"/>
      <w:r>
        <w:t xml:space="preserve"> seien, vernehmen und lesen will, der lese seine Schriften an die Böhmen, wie man die Diener der Kirche wählen und einsetzen soll, da wird er sehen, wie stattlich erwiesen sei, daß allen Christen </w:t>
      </w:r>
      <w:proofErr w:type="spellStart"/>
      <w:r>
        <w:t>insgesammt</w:t>
      </w:r>
      <w:proofErr w:type="spellEnd"/>
      <w:r>
        <w:t xml:space="preserve"> ohne Unterschied alle geistlichen </w:t>
      </w:r>
      <w:proofErr w:type="spellStart"/>
      <w:r>
        <w:t>Aemter</w:t>
      </w:r>
      <w:proofErr w:type="spellEnd"/>
      <w:r>
        <w:t xml:space="preserve"> zustehen, obwohl deren ordentliche und öffentliche Verrichtung den dazu bestellten Dienern anbefohlen ist, und nur im </w:t>
      </w:r>
      <w:proofErr w:type="spellStart"/>
      <w:r>
        <w:t>Nothfall</w:t>
      </w:r>
      <w:proofErr w:type="spellEnd"/>
      <w:r>
        <w:t xml:space="preserve"> von Andern verrichtet werden mögen; die aber, welche nicht zu den öffentlichen Verrichtungen gehören, sollen immerfort zu Hause und im gemeinen Leben von Allen getrieben werden. Es ist eine besondere List des leidigen Teufels gewesen, daß es derselbe im Papstthum dahin gebracht, daß alle solche geistliche </w:t>
      </w:r>
      <w:proofErr w:type="spellStart"/>
      <w:r>
        <w:t>Aemter</w:t>
      </w:r>
      <w:proofErr w:type="spellEnd"/>
      <w:r>
        <w:t xml:space="preserve"> allein der Klerisei überwiesen (die sich daher auch </w:t>
      </w:r>
      <w:proofErr w:type="spellStart"/>
      <w:r>
        <w:t>hochmüthiger</w:t>
      </w:r>
      <w:proofErr w:type="spellEnd"/>
      <w:r>
        <w:t xml:space="preserve"> Weise allein den Namen „Geistlichen,“ welcher allen Christen </w:t>
      </w:r>
      <w:proofErr w:type="spellStart"/>
      <w:r>
        <w:t>thatsächlich</w:t>
      </w:r>
      <w:proofErr w:type="spellEnd"/>
      <w:r>
        <w:t xml:space="preserve"> zugehört, aneignet) und die übrigen Christen davon ausgeschlossen sind, als käme denselben nicht zu, in dem Wort des Herrn fleißig zu forschen, geschweige denn Andre neben sich zu unterrichten, zu vermahnen, zu strafen, zu trösten, und das privatim zu thun, was dem Kirchendiener öffentlich zu thun obliegt; sondern als wären dies lauter Dinge, die an dem Predigtamte allein hingen. Damit sind die sogenannten Laien zu dem, was sie billig mit angehen sollte, träge gemacht, und so ist eine schreckliche Unwissenheit und Wesen entstanden. Hingegen konnten nun die sogenannten Geistlichen thun, was sie wollten, da ihnen Niemand in die Karte sehen oder die geringste Einrede thun durfte. Daher ist dieses </w:t>
      </w:r>
      <w:proofErr w:type="spellStart"/>
      <w:r>
        <w:t>angemaaßte</w:t>
      </w:r>
      <w:proofErr w:type="spellEnd"/>
      <w:r>
        <w:t xml:space="preserve"> Monopol des geistlichen Standes neben der oben angedeuteten Abhaltung von der Schrift eins der vorzüglichsten Mittel im </w:t>
      </w:r>
      <w:r>
        <w:lastRenderedPageBreak/>
        <w:t xml:space="preserve">Papstthum, womit Rom seine Gewalt über die armen Christen befestiget hat und, wo es noch herrschet, bis jetzt erhält. Es konnte also nicht empfindlicher angegriffen werden, als daß im Gegentheil Luther zeigte, wie alle Christen zu den geistlichen </w:t>
      </w:r>
      <w:proofErr w:type="spellStart"/>
      <w:r>
        <w:t>Aemtern</w:t>
      </w:r>
      <w:proofErr w:type="spellEnd"/>
      <w:r>
        <w:t xml:space="preserve"> berufen, und nicht nur befugt, sondern auch, wenn sie anders Christen sein wollen, verbunden sein, sich derselben anzunehmen, wenn auch nicht der öffentlichen Verwaltung derselben, wozu die Verordnung der das gleiche Recht besitzenden Gemeine gehört; denn es ist jeder Christ verpflichtet, nicht nur selbst sich und was an ihm ist, Gebet, Danksagung, gute Werke, Almosen u.s.w. zu opfern, und in dem Wort des Herrn emsig zu forschen, sondern auch Andern absonderlich seine Hausgenossen, nach der Gnade, die ihm gegeben ist, zu lehren, zu strafen, zu ermahnen, an ihrer Bekehrung zu arbeiten, zu erbauen, ihr Leben zu beobachten, für alle zu beten, und für ihre Seligkeit nach Möglichkeit zu sorgen. Wenn dies erst den Leuten gewiesen, so wird dann Jeder so viel mehr auf sich selbst Acht geben, und sich dessen befleißigen, was zu seiner und seines Nebenmenschen Erbauung dient. Wo hingegen solche Lehre nicht bekannt und getrieben wird, entsteht alle Sicherheit und Trägheit, indem Niemand denkt, daß ihn dergleichen angehe, sondern Jeder bildet sich ein, wie er zu seinem Amt, Handel, Handwerk u.s.w. berufen, und dies nicht des Pfarrers Sache sei, so sei hingegen der Pfarrer zu den geistlichen Verrichtungen, der Beschäftigung mit Gottes Wort, Beten, </w:t>
      </w:r>
      <w:proofErr w:type="spellStart"/>
      <w:r>
        <w:t>Studiren</w:t>
      </w:r>
      <w:proofErr w:type="spellEnd"/>
      <w:r>
        <w:t xml:space="preserve">, Lehren, Vermahnen, Trösten, Strafen u.s.w. dermaßen allein berufen, daß Andere sich nichts darum zu bekümmern hätten, ja wohl dem Pfarrer in sein Amt griffen, wo sie irgendwie damit umgingen; geschweige denn, daß sie auch selbst auf den Pfarrer mit Achtung geben, und wo er säumig ist, ihn selbst brüderlich ermahnen, überhaupt aber in Allem ihm an die Hand gehen sollten. Durch den ordentlichen Gebrauch dieses </w:t>
      </w:r>
      <w:proofErr w:type="spellStart"/>
      <w:r>
        <w:t>Priesterthums</w:t>
      </w:r>
      <w:proofErr w:type="spellEnd"/>
      <w:r>
        <w:t xml:space="preserve"> geschieht aber dem Predigtamte so gar kein Abbruch, daß vielmehr der Mangel desselben eine der wichtigsten Ursachen ist, warum das Predigtamt nicht alles das ausrichten kann, was es billig sollte, weil es ohne die Hülfe des allgemeinen </w:t>
      </w:r>
      <w:proofErr w:type="spellStart"/>
      <w:r>
        <w:t>Priesterthums</w:t>
      </w:r>
      <w:proofErr w:type="spellEnd"/>
      <w:r>
        <w:t xml:space="preserve"> zu schwach, und ein Mann nicht genug ist, bei so Vielen, als gewöhnlich Einem Einzigen zur Seelsorge anvertraut werden, das auszurichten, was zur Erbauung nöthig ist. Wenn aber die Priester ihr Amt thun, so hat der Prediger als ihr Direktor und ältester Bruder eine bedeutende Hülfe in seinem Amte und dessen öffentlichen und besonderen Verrichtungen, so daß ihm die Last nicht zu schwer wird. Man sollte daher billig in weitere </w:t>
      </w:r>
      <w:proofErr w:type="spellStart"/>
      <w:r>
        <w:t>Ueberlegung</w:t>
      </w:r>
      <w:proofErr w:type="spellEnd"/>
      <w:r>
        <w:t xml:space="preserve"> ziehen, wie nicht nur diese Materie, die nach Luthers Zeiten kaum mehr getrieben worden, den Leuten bekannter gemacht werden könnte, wozu des Herrn Joh. </w:t>
      </w:r>
      <w:proofErr w:type="spellStart"/>
      <w:r>
        <w:t>Vielitz</w:t>
      </w:r>
      <w:proofErr w:type="spellEnd"/>
      <w:r>
        <w:t xml:space="preserve"> gottselige Predigten hierüber sehr dienlich, sondern wie auch die Sache selbst in bessere Uebung zu bringen wäre; wozu der vorige Vorschlag einer einzuführenden Uebung im Lesen und Erklären der Schrift nicht ungeeignet sein möchte. Meines geringen Theils bin ich fest überzeugt, daß schon Viel gethan wäre, immer Mehrere gewonnen, und die Kirche merklich gebessert werden würde, wenn nur in jeder Gemeine Einige zu diesen beiden Stücken, zu fleißiger Beschäftigung mit Gottes Wort und zu treuer Ausübung ihrer priesterlichen Pflichten gebracht werden könnten, wobei sie außer dem </w:t>
      </w:r>
      <w:proofErr w:type="spellStart"/>
      <w:r>
        <w:t>Uebrigen</w:t>
      </w:r>
      <w:proofErr w:type="spellEnd"/>
      <w:r>
        <w:t xml:space="preserve"> vornämlich die brüderliche Ermahnung und Bestrafung ausüben sollten, die fast ganz unter uns erloschen, aber billig ernstlich getrieben, und von den Predigern nach Vermögen geschützt werden sollte, wenn Einige deshalb etwa leiden müssen. </w:t>
      </w:r>
    </w:p>
    <w:p w14:paraId="4895054B" w14:textId="6C213D70" w:rsidR="00F30817" w:rsidRDefault="00F30817" w:rsidP="00F30817">
      <w:pPr>
        <w:pStyle w:val="berschrift2"/>
      </w:pPr>
      <w:r>
        <w:t xml:space="preserve">3. </w:t>
      </w:r>
      <w:r>
        <w:rPr>
          <w:rStyle w:val="Fett"/>
        </w:rPr>
        <w:t xml:space="preserve">Zu diesen Stücken gehört auch, daß man den Leuten gut einpräge, und sie bald daran gewöhne, sich zu überzeugen, daß es mit dem Wissen im Christenthum durchaus nicht genug sei, sondern daß es vielmehr in der Ausübung bestehe. </w:t>
      </w:r>
    </w:p>
    <w:p w14:paraId="43E95A49" w14:textId="77777777" w:rsidR="00F30817" w:rsidRDefault="00F30817" w:rsidP="00F30817">
      <w:pPr>
        <w:pStyle w:val="StandardWeb"/>
      </w:pPr>
      <w:r>
        <w:t xml:space="preserve">Besonders hat unser lieber Heiland öfters uns die Liebe als das rechte Kennzeichen seiner Jünger anbefohlen Joh. 13,34,35: „Ein neu Gebot gebe ich Euch, daß ihr euch unter einander liebet, wie ich euch geliebt habe, auf daß auch ihr einander lieb habt. Dabei wird Jedermann erkennen, daß ihr meine Jünger seid, so ihr Liebe unter einander habt.“ Kap. 15,12: „Das ist mein Gebot, daß ihr euch unter einander liebet, gleich wie ich Euch liebe.“ 1 Joh. 3,10.18: </w:t>
      </w:r>
      <w:r>
        <w:lastRenderedPageBreak/>
        <w:t xml:space="preserve">„Daran wird es offenbar, welche die Kinder Gottes und die Kinder des Teufels sind. Wer nicht Recht thut, der ist nicht von Gott, und wer nicht seinen Bruder liebt. Meine Kindlein, lasset uns nicht lieben mit Worten, noch mit der Zunge, sondern mit der That und mit der Wahrheit.“ Kap. 4,3.8.11.12.21: „Ihr Lieben, lasset uns unter einander lieb haben, denn die Liebe ist von Gott; und wer lieb hat, der ist von Gott geboren, und kennet Gott. Wer nicht lieb hat, der kennet Gott nicht; denn Gott ist die Liebe. Ihr Lieben, hat uns Gott also geliebt, so sollen wir uns auch unter einander lieben. Niemand hat Gott jemals gesehen. So wir uns unter einander lieben, so bleibt Gott in uns, und seine Liebe ist völlig in uns. Und dies Gebot haben wir von ihm, daß, wer Gott liebet, daß der auch seinen Bruder liebe.“ Daher pflegte auch der liebe Johannes in seinem hohen Alter nach dem Zeugnisse des Hieronymus fast nichts mehr zu seinen Jüngern zu sagen, als: „Kindlein, liebet euch unter einander,“ so daß seine Jünger und Zuhörer endlich verdrossen wurden, immer einerlei zu hören, und ihn fragten, warum er ihnen allezeit einerlei sage, worauf sie zur Antwort bekommen: „Weil es der Befehl des Herrn ist, und so der geschiehet, ist’s genug.“ Freilich besteht eines gläubigen und durch den Glauben seligen Menschen ganzes Leben und Erfüllung der Gebote in der Liebe. </w:t>
      </w:r>
    </w:p>
    <w:p w14:paraId="37B885E0" w14:textId="77777777" w:rsidR="00F30817" w:rsidRDefault="00F30817" w:rsidP="00F30817">
      <w:pPr>
        <w:pStyle w:val="StandardWeb"/>
      </w:pPr>
      <w:r>
        <w:t xml:space="preserve">Wenn wir daher eine inbrünstige Liebe unter unsern Christen erst gegen einander, sodann gegen alle Menschen – denn brüderliche und allgemeine Liebe müssen auf einander nach 2 Petr. 1,7 folgen – erwecken und in die Uebung bringen können, so ist fast alles, was wir verlangen, ausgerichtet, denn darin bestehen nach Röm. 13,9 alle Gebote. Demnach sollte man den Leuten fleißig dies vorhalten, und die Vortrefflichkeit der Liebe des Nächsten, so wie umgekehrt, die große Gefahr und Schaden der verkehrten Eigenliebe nachdrücklich vor Augen stellen, wie dies besonders der geistreiche Johann Arndt im wahren Christenthum </w:t>
      </w:r>
      <w:proofErr w:type="spellStart"/>
      <w:r>
        <w:t>Bch</w:t>
      </w:r>
      <w:proofErr w:type="spellEnd"/>
      <w:r>
        <w:t xml:space="preserve">. 4, </w:t>
      </w:r>
      <w:proofErr w:type="spellStart"/>
      <w:r>
        <w:t>Abth</w:t>
      </w:r>
      <w:proofErr w:type="spellEnd"/>
      <w:r>
        <w:t xml:space="preserve">. 2, Kap. 22 und folgende schon ausgeführt hat. Damit wäre aber auch die Ausübung dieser Liebe zu verbinden, daß man die Gemeinglieder gewöhne, nicht leicht eine Gelegenheit aus der Acht zu lassen, wo sie dem Nächsten ihre Liebe thätig beweisen können, dabei aber allemal fleißig, das Herz zu untersuchen, ob es aus wahrer Liebe gehandelt, oder andere Absichten dabei gehabt. Man hätte sie anzuleiten, besonders, wenn sie beleidigt worden, auf sich Achtung zu geben, und nicht nur sich aller Rache zu enthalten, sondern auch lieber etwas von ihrem Rechte und der Behauptung desselben nachgeben, als sich von ihren Herzen betrügen zu lassen, und feindselige Leidenschaften mit einzumischen, ja man </w:t>
      </w:r>
      <w:proofErr w:type="spellStart"/>
      <w:r>
        <w:t>rathe</w:t>
      </w:r>
      <w:proofErr w:type="spellEnd"/>
      <w:r>
        <w:t xml:space="preserve"> ihnen, daß sie mit Fleiß Gelegenheit suchen, dem Feinde Gutes zu thun, damit nur dem zur Rache geneigten alten Adam durch solche Zähmung wehe gethan, hingegen die Liebe tiefer in’s Herz </w:t>
      </w:r>
      <w:proofErr w:type="spellStart"/>
      <w:r>
        <w:t>gedrücket</w:t>
      </w:r>
      <w:proofErr w:type="spellEnd"/>
      <w:r>
        <w:t xml:space="preserve"> werde. </w:t>
      </w:r>
    </w:p>
    <w:p w14:paraId="080D2870" w14:textId="6A396A86" w:rsidR="00F30817" w:rsidRDefault="00F30817" w:rsidP="00F30817">
      <w:pPr>
        <w:pStyle w:val="StandardWeb"/>
      </w:pPr>
      <w:r>
        <w:t xml:space="preserve">Dazu, wie überhaupt zum </w:t>
      </w:r>
      <w:proofErr w:type="spellStart"/>
      <w:r>
        <w:t>Wachsthum</w:t>
      </w:r>
      <w:proofErr w:type="spellEnd"/>
      <w:r>
        <w:t xml:space="preserve"> im Christenthum wäre sehr dienlich, wenn diejenigen, welche sich mit Ernst vorgenommen, fortan in den Wegen des Herrn zu wandeln, in vertraulichem Umgange mit ihrem Beichtvater, oder auch einem andern verständigen erleuchteten Christen stehen und demselben immer Rechenschaft geben wollten, wie sie leben, wo sie Gelegenheit gehabt, die christliche Liebe zu üben, wo sie dieselbe benutzt oder versäumt; um allemal von ihnen Rath und Unterricht zu haben, wie sie nach erlangter Erkenntniß ihrer Mängel es anzufangen haben, sich davon zu befreien. Damit muß freilich auch der feste </w:t>
      </w:r>
      <w:proofErr w:type="spellStart"/>
      <w:r>
        <w:t>Entschluß</w:t>
      </w:r>
      <w:proofErr w:type="spellEnd"/>
      <w:r>
        <w:t xml:space="preserve"> verbunden sein, dem erhaltenen </w:t>
      </w:r>
      <w:proofErr w:type="spellStart"/>
      <w:r>
        <w:t>Rathe</w:t>
      </w:r>
      <w:proofErr w:type="spellEnd"/>
      <w:r>
        <w:t xml:space="preserve"> wirklich zu folgen, es wäre denn, daß ihnen etwas wider den deutlichen Willen Gottes </w:t>
      </w:r>
      <w:proofErr w:type="spellStart"/>
      <w:r>
        <w:t>zugemuthet</w:t>
      </w:r>
      <w:proofErr w:type="spellEnd"/>
      <w:r>
        <w:t xml:space="preserve"> würde. Wo sie zweifelten, ob sie Dies oder Jenes ihrem Nächsten zu Liebe zu thun schuldig wären, oder nicht, wäre ihnen ebenfalls zu rathen, es lieber zu thun, als zu unterlassen. </w:t>
      </w:r>
    </w:p>
    <w:p w14:paraId="63D1E8D8" w14:textId="06DE91FF" w:rsidR="00F30817" w:rsidRDefault="00F30817" w:rsidP="00F30817">
      <w:pPr>
        <w:pStyle w:val="berschrift2"/>
      </w:pPr>
      <w:r>
        <w:lastRenderedPageBreak/>
        <w:t xml:space="preserve">4. </w:t>
      </w:r>
      <w:r>
        <w:rPr>
          <w:rStyle w:val="Fett"/>
        </w:rPr>
        <w:t>Endlich sollten wir auch genaue Achtung auf uns geben, wie man bei den Religionsstreitigkeiten und gegen Ungläubige oder Falschgläubige sich zu verhalten habe,</w:t>
      </w:r>
      <w:r>
        <w:t xml:space="preserve"> </w:t>
      </w:r>
    </w:p>
    <w:p w14:paraId="1155F924" w14:textId="28F1EB05" w:rsidR="00F30817" w:rsidRDefault="00F30817" w:rsidP="00F30817">
      <w:pPr>
        <w:pStyle w:val="StandardWeb"/>
      </w:pPr>
      <w:r>
        <w:t xml:space="preserve">daß wir uns nämlich vor allen Dingen befleißigen sollen, uns selbst und die Unsrigen, auch alle übrigen Glaubensbrüder in der erkannten Wahrheit zu bekräftigen, zu stärken, und hingegen vor aller Verführung mit großer Sorgfalt zu verwahren. Nächstdem aber haben wir uns auch unsrer Pflicht gegen die Irrenden zu erinnern. </w:t>
      </w:r>
    </w:p>
    <w:p w14:paraId="7F5D7271" w14:textId="77777777" w:rsidR="00F30817" w:rsidRDefault="00F30817" w:rsidP="00F30817">
      <w:pPr>
        <w:pStyle w:val="StandardWeb"/>
      </w:pPr>
      <w:r>
        <w:t xml:space="preserve">1. Diesen nun sind wir schuldig eifriges Gebet, daß sie der grundgütige Gott auch mit dem Licht, womit er uns begnadiget, erleuchten, zu der reinen Wahrheit führen, ihnen alle Gelegenheit dazu geben, um ihre Herzen dazu bereiten oder doch mit Abwendung ihrer sonst gefährlichen </w:t>
      </w:r>
      <w:proofErr w:type="spellStart"/>
      <w:r>
        <w:t>Irrthümer</w:t>
      </w:r>
      <w:proofErr w:type="spellEnd"/>
      <w:r>
        <w:t xml:space="preserve"> das Wenige, was sie noch von wahrer Erkenntniß des Heils in Christo übrig haben, also kräftig sein lassen wolle, daß sie noch zuletzt als ein Brand aus dem Feuer errettet werden mögen. Denn dies ist die Kraft der drei ersten Bitten, daß Gott seinen Namen auch an ihnen </w:t>
      </w:r>
      <w:proofErr w:type="spellStart"/>
      <w:r>
        <w:t>geheiliget</w:t>
      </w:r>
      <w:proofErr w:type="spellEnd"/>
      <w:r>
        <w:t xml:space="preserve">, sein Reich zu ihnen gebracht, und seinen gnädigen Willen an und in ihnen vollbracht werden lassen wolle. </w:t>
      </w:r>
    </w:p>
    <w:p w14:paraId="6F750154" w14:textId="77777777" w:rsidR="00F30817" w:rsidRDefault="00F30817" w:rsidP="00F30817">
      <w:pPr>
        <w:pStyle w:val="StandardWeb"/>
      </w:pPr>
      <w:r>
        <w:t xml:space="preserve">2. Wir haben ihnen mit gutem Exempel vorzugehen, und uns </w:t>
      </w:r>
      <w:proofErr w:type="spellStart"/>
      <w:r>
        <w:t>auf’s</w:t>
      </w:r>
      <w:proofErr w:type="spellEnd"/>
      <w:r>
        <w:t xml:space="preserve"> Eifrigste zu hüten, daß wir ihnen in Nichts </w:t>
      </w:r>
      <w:proofErr w:type="spellStart"/>
      <w:r>
        <w:t>Aergerniß</w:t>
      </w:r>
      <w:proofErr w:type="spellEnd"/>
      <w:r>
        <w:t xml:space="preserve"> geben, denn sonst machen wir ihnen damit falsche und üble Begriffe von unsrer reinen Lehre, und erschweren somit ihre Bekehrung. </w:t>
      </w:r>
    </w:p>
    <w:p w14:paraId="5EE8FE7D" w14:textId="77777777" w:rsidR="00F30817" w:rsidRDefault="00F30817" w:rsidP="00F30817">
      <w:pPr>
        <w:pStyle w:val="StandardWeb"/>
      </w:pPr>
      <w:r>
        <w:t xml:space="preserve">3. Hat uns Gott die dazu dienlichen Gaben gegeben, und hoffen wir Gelegenheit gefunden zu haben, sie zu gewinnen, so sollen wir auch gern das Unsrige thun, indem wir ihnen theils mit bescheidener und nachdrücklicher Vorstellung der von uns bekannten Wahrheit zeigen, wie dieselbe durchaus in der Einfalt der Lehre Christi gegründet sei; theils mit eben so kräftiger, als ruhiger Wiederlegung ihrer </w:t>
      </w:r>
      <w:proofErr w:type="spellStart"/>
      <w:r>
        <w:t>Irrthümer</w:t>
      </w:r>
      <w:proofErr w:type="spellEnd"/>
      <w:r>
        <w:t xml:space="preserve"> nachweisen, wie dieselben wider Gottes Wort streiten, und was für Gefahr sie nach sich ziehen. Das Alles aber muß auf solche Art geschehen, daß die Leute, mit denen man handelt, selbst sehen können, daß man Alles aus herzlicher Liebe gegen sie, ohne fleischliche und unziemliche Leidenschaften thue, und wenn man ja in einiger Heftigkeit übernommen würde, daß solches allein aus reinem Eifer für die göttliche Ehre geschehe. Besonders aber hat man sich vor Scheltworten und persönlichen Anzüglichkeiten zu hüten, welche alsbald Alles, was man Gutes zu bauen meint, niederreißen. Sehen wir, daß wir angefangen haben, etwas auszurichten, so haben wir das Angefangene um so fleißiger auch mit Hülfe Anderer fortzusetzen; bemerkt man aber, daß Andere von ihren </w:t>
      </w:r>
      <w:proofErr w:type="spellStart"/>
      <w:r>
        <w:t>vorgefaßten</w:t>
      </w:r>
      <w:proofErr w:type="spellEnd"/>
      <w:r>
        <w:t xml:space="preserve"> Meinungen so eingenommen sind, daß sie diesmal das Vorgehaltene nicht begreifen können, wenn man auch sonst ein Gemüth bei ihnen gewahr wird, das seinem Gott gern dienen wollte, so hat man solche Leute dahin zu vermahnen, daß sie wenigstens die von uns gehörte Wahrheit nicht lästern, noch übel davon reden, derselben in der Furcht des Herrn und mit herzlichem Gebet ferner nachdenken, und indessen ihrem Gott nach denjenigen praktischen Grundsätzen und Lebensregeln, welche die Meisten, die den christlichen Namen tragen, noch unter sich ziemlich allgemein haben, eifrig dienen, und in der Wahrheit zuzunehmen trachten sollen. </w:t>
      </w:r>
    </w:p>
    <w:p w14:paraId="336A5229" w14:textId="77777777" w:rsidR="00F30817" w:rsidRDefault="00F30817" w:rsidP="00F30817">
      <w:pPr>
        <w:pStyle w:val="StandardWeb"/>
      </w:pPr>
      <w:r>
        <w:t xml:space="preserve">4. Dazu, wie überhaupt gegen alle Ungläubige und Irrende, soll kommen die Uebung herzlicher Liebe, daß wir zwar zu der Uebung und Fortpflanzung ihres </w:t>
      </w:r>
      <w:proofErr w:type="spellStart"/>
      <w:r>
        <w:t>Un</w:t>
      </w:r>
      <w:proofErr w:type="spellEnd"/>
      <w:r>
        <w:t xml:space="preserve">- und Irrglaubens ihnen nicht </w:t>
      </w:r>
      <w:proofErr w:type="spellStart"/>
      <w:r>
        <w:t>behülflich</w:t>
      </w:r>
      <w:proofErr w:type="spellEnd"/>
      <w:r>
        <w:t xml:space="preserve"> sind, vielmehr mit Eifer uns demselben widersetzen, aber in andern Dingen, welche zum menschlichen Leben gehören, zeigen, daß wir sie für unsere Nächsten erkennen, wie der Samariter, Luc. 10, als des Juden Nächster, von Christo vorgestellt wird; ja daß wir sie nach dem Recht der Schöpfung und der gegen Alle sich erstreckenden göttlichen </w:t>
      </w:r>
      <w:r>
        <w:lastRenderedPageBreak/>
        <w:t xml:space="preserve">Liebe, obwohl nicht nach der Wiedergeburt, für Brüder halten, und so in unsern Herzen gegen sie gesinnt sein, wie wir den Befehl haben, Alle, wie uns selbst zu lieben. Wenn man also einem Ungläubigen oder Irrenden der Religion wegen Schimpf oder Leid anthut, so ist das nicht nur ein fleischlicher, sondern auch der Bekehrung solcher Leute schädlicher Eifer, indem der rechtmäßige Haß der Religion die der Person schuldige Liebe weder aufheben noch schwächen soll. </w:t>
      </w:r>
    </w:p>
    <w:p w14:paraId="4B99FF0F" w14:textId="77777777" w:rsidR="00F30817" w:rsidRDefault="00F30817" w:rsidP="00F30817">
      <w:pPr>
        <w:pStyle w:val="StandardWeb"/>
      </w:pPr>
      <w:r>
        <w:t xml:space="preserve">Dieses möchte vielleicht der nächste und von Gott </w:t>
      </w:r>
      <w:proofErr w:type="spellStart"/>
      <w:r>
        <w:t>gesegnetste</w:t>
      </w:r>
      <w:proofErr w:type="spellEnd"/>
      <w:r>
        <w:t xml:space="preserve"> Weg sein, wenn wir von der Vereinigung der unter den Christen befindlichen meisten Religionen einige Hoffnung haben sollen, daß wir nicht blos Alles </w:t>
      </w:r>
      <w:proofErr w:type="spellStart"/>
      <w:r>
        <w:t>auf’s</w:t>
      </w:r>
      <w:proofErr w:type="spellEnd"/>
      <w:r>
        <w:t xml:space="preserve"> </w:t>
      </w:r>
      <w:proofErr w:type="spellStart"/>
      <w:r>
        <w:t>Disputiren</w:t>
      </w:r>
      <w:proofErr w:type="spellEnd"/>
      <w:r>
        <w:t xml:space="preserve"> setzen, indem die gegenwärtige Beschaffenheit der mit so viel fleischlichem, als geistlichem Eifer </w:t>
      </w:r>
      <w:proofErr w:type="spellStart"/>
      <w:r>
        <w:t>erfülleten</w:t>
      </w:r>
      <w:proofErr w:type="spellEnd"/>
      <w:r>
        <w:t xml:space="preserve"> Gemüther die Disputationen fruchtlos machet. Es ist zwar wahr, daß die </w:t>
      </w:r>
      <w:proofErr w:type="spellStart"/>
      <w:r>
        <w:t>Vertheidigung</w:t>
      </w:r>
      <w:proofErr w:type="spellEnd"/>
      <w:r>
        <w:t xml:space="preserve"> der reinen Lehre, und also auch das </w:t>
      </w:r>
      <w:proofErr w:type="spellStart"/>
      <w:r>
        <w:t>Disputiren</w:t>
      </w:r>
      <w:proofErr w:type="spellEnd"/>
      <w:r>
        <w:t xml:space="preserve">, welches ein Theil derselben ist, </w:t>
      </w:r>
      <w:proofErr w:type="spellStart"/>
      <w:r>
        <w:t>ebensowohl</w:t>
      </w:r>
      <w:proofErr w:type="spellEnd"/>
      <w:r>
        <w:t xml:space="preserve"> in der Kirche erhalten werden muß, als andere zur Erbauung verordnete Verrichtungen, wie wir an dem geheiligten Exempel Christi, der Apostel und deren Nachfolger sehen, die auch </w:t>
      </w:r>
      <w:proofErr w:type="spellStart"/>
      <w:r>
        <w:t>disputirt</w:t>
      </w:r>
      <w:proofErr w:type="spellEnd"/>
      <w:r>
        <w:t xml:space="preserve">, d. i. die entgegenstehenden </w:t>
      </w:r>
      <w:proofErr w:type="spellStart"/>
      <w:r>
        <w:t>Irrthümer</w:t>
      </w:r>
      <w:proofErr w:type="spellEnd"/>
      <w:r>
        <w:t xml:space="preserve"> kräftig widerlegt, und die Wahrheit beschützt haben; vielmehr würde der die christliche Kirche in die größte Gefahr stürzen, welcher diesen </w:t>
      </w:r>
      <w:proofErr w:type="spellStart"/>
      <w:r>
        <w:t>nothwendigen</w:t>
      </w:r>
      <w:proofErr w:type="spellEnd"/>
      <w:r>
        <w:t xml:space="preserve"> Gebrauch des geistlichen Schwerdts, des göttlichen Worts, insofern es gegen die Irrlehren angewendet werden sollte, wegnehmen und verwerfen wollte. Dessen ungeachtet bleibe ich bei dem von unserm seligen Arndt im 39. Kapitel des ersten Buches seines wahren Christenthums trefflich erwiesenem Satz: „Daß die Lauterkeit der Lehre und des göttlichen Worts nicht allein mit </w:t>
      </w:r>
      <w:proofErr w:type="spellStart"/>
      <w:r>
        <w:t>Disputiren</w:t>
      </w:r>
      <w:proofErr w:type="spellEnd"/>
      <w:r>
        <w:t xml:space="preserve"> und vielen Büchern erhalten werde, sondern auch mit wahrer Buße und heiligem Leben.“ Damit gehören zusammen die beiden vorhergehenden Kapitel: „Wer Christo mit Glauben, heiligem Leben und steter Buße nicht folget, der kann von der Blindheit seines Herzens nicht erlöset werden, sondern muß in der ewigen Finsterniß bleiben; kann auch Christum nicht recht erkennen, noch Gemeinschaft und Theil mit ihm haben.“ Und das unchristliche Leben ist eine Ursach falscher, verführerischer Lehren, Verstockung und Verblendung. </w:t>
      </w:r>
    </w:p>
    <w:p w14:paraId="7A793FEF" w14:textId="77777777" w:rsidR="00F30817" w:rsidRDefault="00F30817" w:rsidP="00F30817">
      <w:pPr>
        <w:pStyle w:val="StandardWeb"/>
      </w:pPr>
      <w:r>
        <w:t xml:space="preserve">1. Ich glaube also, daß nicht alles </w:t>
      </w:r>
      <w:proofErr w:type="spellStart"/>
      <w:r>
        <w:t>Disputiren</w:t>
      </w:r>
      <w:proofErr w:type="spellEnd"/>
      <w:r>
        <w:t xml:space="preserve"> nützlich und gut sei, sondern es gilt von Manchem das Wort unsers seligen Luther: „Nicht durch Lehren, sondern durch </w:t>
      </w:r>
      <w:proofErr w:type="spellStart"/>
      <w:r>
        <w:t>Disputiren</w:t>
      </w:r>
      <w:proofErr w:type="spellEnd"/>
      <w:r>
        <w:t xml:space="preserve"> wird die Wahrheit verloren, denn das ist die üble Folge der Disputationen, daß die Herzen dadurch leicht aus dem Umgang mit Gott kommen, und mit Gezänk beschäftiget das versäumen, was das Wichtigste ist.“ Ach wie oft sind die Disputanten selbst Leute ohne Geist und Glauben, mit fleischlicher Weisheit, wenn sie auch mit der Schrift übereinstimmt, erfüllet, keineswegs aber von Gott gelehrt! Denn alle Wissenschaft, die wir aus eigenen natürlichen Kräften und durch blos menschlichen Fleiß, ohne das Licht des heiligen Geistes, aus der Schrift erlernen, ist eine fleischliche Weisheit; oder wollen wir sagen, daß die Vernunft die göttliche Weisheit erzeuge? Was ist nun von Solchen zu hoffen? Wie oft bringt man fremd Feuer in das Heiligthum des Herrn, d. i. eine fremde Absicht, daß man nicht Gottes, sondern seine eigene Ehre suchet? Solche Opfer aber gefallen Gott nicht, sondern ziehen seinen Fluch herzu, daß also mit solchem </w:t>
      </w:r>
      <w:proofErr w:type="spellStart"/>
      <w:r>
        <w:t>Disputiren</w:t>
      </w:r>
      <w:proofErr w:type="spellEnd"/>
      <w:r>
        <w:t xml:space="preserve"> nichts ausgerichtet wird. Wie oft ist die Behauptung der einmal angenommenen Meinung, der Ruhm eines scharfen Verstandes oder eines scharfsinnigen Kopfes und die Ueberwindung des Gegners, geschehe sie auch, auf welche Weise sie wolle, vielmehr die Regel, nach der man sich richtet, als die Untersuchung und Erhaltung der Wahrheit? Dadurch kann man aber leicht dem Gegner einen solchen Anstoß geben, daß, wenn er auch nicht zu antworten vermag, doch die Art, wie man gegen ihn verfahren, die bemerkten fleischlichen Leidenschaften, die ausgestoßenen Schimpfworte und dergleichen Dinge, die nur nach dem alten Menschen schmecken, seine sonst gehoffte Bekehrung hindern. Sollte man vieles bisheriges </w:t>
      </w:r>
      <w:proofErr w:type="spellStart"/>
      <w:r>
        <w:t>Disputiren</w:t>
      </w:r>
      <w:proofErr w:type="spellEnd"/>
      <w:r>
        <w:t xml:space="preserve"> recht untersuchen, so würde man bald diesen, bald jenen Mangel finden, und man wird nicht mit Unrecht behaupten können, </w:t>
      </w:r>
      <w:r>
        <w:lastRenderedPageBreak/>
        <w:t xml:space="preserve">daß dies mit eine Ursache sei, weshalb nicht Alles, was man wünscht, dadurch erreicht, Vielen vielmehr das </w:t>
      </w:r>
      <w:proofErr w:type="spellStart"/>
      <w:r>
        <w:t>Disputiren</w:t>
      </w:r>
      <w:proofErr w:type="spellEnd"/>
      <w:r>
        <w:t xml:space="preserve"> </w:t>
      </w:r>
      <w:proofErr w:type="spellStart"/>
      <w:r>
        <w:t>dermaaßen</w:t>
      </w:r>
      <w:proofErr w:type="spellEnd"/>
      <w:r>
        <w:t xml:space="preserve"> zuwider geworden ist, daß sie einen unziemlichen Haß darauf geworfen, und nur mehr dem </w:t>
      </w:r>
      <w:proofErr w:type="spellStart"/>
      <w:r>
        <w:t>Disputiren</w:t>
      </w:r>
      <w:proofErr w:type="spellEnd"/>
      <w:r>
        <w:t xml:space="preserve"> beimessen wollen, was die Schuld des </w:t>
      </w:r>
      <w:proofErr w:type="spellStart"/>
      <w:r>
        <w:t>Mißbrauchs</w:t>
      </w:r>
      <w:proofErr w:type="spellEnd"/>
      <w:r>
        <w:t xml:space="preserve"> davon ist. </w:t>
      </w:r>
    </w:p>
    <w:p w14:paraId="6554E704" w14:textId="77777777" w:rsidR="00F30817" w:rsidRDefault="00F30817" w:rsidP="00F30817">
      <w:pPr>
        <w:pStyle w:val="StandardWeb"/>
      </w:pPr>
      <w:r>
        <w:t xml:space="preserve">2. Gleichwie aber nicht alles </w:t>
      </w:r>
      <w:proofErr w:type="spellStart"/>
      <w:r>
        <w:t>Disputiren</w:t>
      </w:r>
      <w:proofErr w:type="spellEnd"/>
      <w:r>
        <w:t xml:space="preserve"> löblich und nützlich ist, so ist auch das rechte </w:t>
      </w:r>
      <w:proofErr w:type="spellStart"/>
      <w:r>
        <w:t>Disputiren</w:t>
      </w:r>
      <w:proofErr w:type="spellEnd"/>
      <w:r>
        <w:t xml:space="preserve"> nicht das einzige Mittel zur Erhaltung der Wahrheit, sondern dazu gehört noch mehr. Der einzige und völlige Zweck des </w:t>
      </w:r>
      <w:proofErr w:type="spellStart"/>
      <w:r>
        <w:t>Disputirens</w:t>
      </w:r>
      <w:proofErr w:type="spellEnd"/>
      <w:r>
        <w:t xml:space="preserve"> an sich selbst ist die Rettung der wahren Lehre von den falschen Meinungen, und der </w:t>
      </w:r>
      <w:proofErr w:type="spellStart"/>
      <w:r>
        <w:t>Letztern</w:t>
      </w:r>
      <w:proofErr w:type="spellEnd"/>
      <w:r>
        <w:t xml:space="preserve"> Widerlegung, daß der menschliche Verstand erkenne, dieser Lehrsatz sei dem Inhalt des Wortes Gottes gemäß, jener zuwider, und wo es am Besten angestellt wird, kann nur dieses erreicht werden. Wenn man es aber dabei allein bleiben lassen will, wie es bei denen der Fall ist, die nur darauf denken, daß sie viel Lutheraner machen möchten, sich aber weiter nicht angelegen sein lassen, wie sie bei solchem Bekenntniß auch wahre Kern-Christen würden, und daher das wahre Bekenntniß gleichsam als eine </w:t>
      </w:r>
      <w:proofErr w:type="spellStart"/>
      <w:r>
        <w:t>Parthei</w:t>
      </w:r>
      <w:proofErr w:type="spellEnd"/>
      <w:r>
        <w:t xml:space="preserve">, deren Anzahl man vermehren müsse, ansehen, nicht aber als einen Eingang zu dem Wege, worauf man Gott künftig eifrig dienen wolle, so will Gott auch dazu nicht einmal seinen Segen geben, daß der Zweck der Disputationen erreicht werde. Soll Gottes Ehre recht befördert werden, so muß man den Gegner nicht blos suchen zu überzeugen, sondern zu bekehren, und die gerettete Wahrheit zu schuldiger Dankbarkeit und heiligem Gehorsam gegen Gott anwenden. Die </w:t>
      </w:r>
      <w:proofErr w:type="spellStart"/>
      <w:r>
        <w:t>Ueberzeugung</w:t>
      </w:r>
      <w:proofErr w:type="spellEnd"/>
      <w:r>
        <w:t xml:space="preserve"> des Verstandes aber von der Wahrheit ist bei weitem noch nicht der Glaube, sondern dazu gehört mehr; es muß uns also angelegen sein, das </w:t>
      </w:r>
      <w:proofErr w:type="spellStart"/>
      <w:r>
        <w:t>Uebrige</w:t>
      </w:r>
      <w:proofErr w:type="spellEnd"/>
      <w:r>
        <w:t xml:space="preserve">, was zur Bekehrung des Irrenden nöthig ist, </w:t>
      </w:r>
      <w:proofErr w:type="spellStart"/>
      <w:r>
        <w:t>hinzuzuthun</w:t>
      </w:r>
      <w:proofErr w:type="spellEnd"/>
      <w:r>
        <w:t xml:space="preserve">, und alle Hindernisse derselben wegzuräumen. Vor Allem aber müssen wir herzlich verlangen, die erkannte Wahrheit in uns und Andern zu weiterer Ehre Gottes anzuwenden, und ihm in solchem Licht auch zu dienen. Dahin gehören die herrlichen Sprüche Christi Joh. 7,17: „So Jemand will deß (nämlich des Vaters, der ihn gesandt hat) Willen thun, der wird inne werden, ob diese Lehre von Gott sei, oder ob ich von mir rede.“ Hier sagt also unser Heiland deutlich, es sei Keiner recht in seiner Seele göttlich versiegelt von der göttlichen Wahrheit seiner Lehre, bei dem nicht auch das Verlangen da ist, den Willen des Vaters zu thun, und es also nicht bloß bei dem Wissen bleiben zu lassen. Wiederum Joh. 8,31.32: „So ihr bleiben werdet an meiner Rede, so seid ihr meine rechten Jünger, und werdet die Wahrheit erkennen und die Wahrheit wird euch freimachen.“ Und Joh. 14,21: „Wer meine Gebote hat, und hält sie, der ist’s, der mich liebet; wer mich aber liebet, der wird von meinem Vater geliebet werden, und ich werde ihn lieben, und mich ihm offenbaren.“ </w:t>
      </w:r>
    </w:p>
    <w:p w14:paraId="40B7FCFF" w14:textId="18969EC0" w:rsidR="00F30817" w:rsidRDefault="00F30817" w:rsidP="00F30817">
      <w:pPr>
        <w:pStyle w:val="StandardWeb"/>
      </w:pPr>
      <w:r>
        <w:t xml:space="preserve">Aus dem Allen erhellet, daß das </w:t>
      </w:r>
      <w:proofErr w:type="spellStart"/>
      <w:r>
        <w:t>Disputiren</w:t>
      </w:r>
      <w:proofErr w:type="spellEnd"/>
      <w:r>
        <w:t xml:space="preserve"> nicht genüge, um sowohl bei uns selbst die Wahrheit zu erhalten, als auch sie den noch Irrenden beizubringen, sondern daß dazu die heilige Liebe Gottes nöthig ist. Ach, daß wir Evangelische uns nur erst auf das Eifrigste angelegen sein ließen, Gott die Früchte seiner Wahrheit in herzlicher Liebe zu bringen, also einen unserm Berufe würdigen Wandel zu führen, und das in sichtbarer ungefärbter Liebe gegen unsern Nächsten, auch gegen Irrgläubige mit Uebung der oben berührten Pflichten zu beweisen; daß dann die noch Irrenden darnach trachteten, wenn sie die von uns bekannte Wahrheit noch nicht begreifen können, daß sie wenigstens anfangen wollten, Gott nach dem Maaß der Erkenntniß, die sie etwa noch aus der christlichen Lehre übrig haben, mit Ernst und Eifer zu dienen in Liebe Gottes und des Nächsten! Es ist keinem Zweifel unterworfen, daß dann Gott sowohl uns in der Wahrheit immer mehr zunehmen lassen, als auch die Freude geben würde, Andere, deren Irrthum wir jetzt beklagen, bald in einem Glauben neben uns zu sehen. Denn sein Wort hat einmal die Kraft, wenn sie nicht entweder von denen, die es führen, oder bei denen man es führt, boshaft gehindert wird, die Herzen zu bekehren. Dazu kommt, daß nach der Erklärung Petri 1 Petr. 3,1.2. auch der heilige Wandel selbst zu der Bekehrung viel beiträgt. </w:t>
      </w:r>
    </w:p>
    <w:p w14:paraId="228A7010" w14:textId="33F9E490" w:rsidR="00F30817" w:rsidRDefault="00F30817" w:rsidP="00F30817">
      <w:pPr>
        <w:pStyle w:val="berschrift2"/>
      </w:pPr>
      <w:r>
        <w:lastRenderedPageBreak/>
        <w:t xml:space="preserve">5. In allen diesen Dingen, die der Kirche Besserung betreffen, hängt von dem Predigtamt das Meiste ab, </w:t>
      </w:r>
    </w:p>
    <w:p w14:paraId="0926A80C" w14:textId="77416346" w:rsidR="00F30817" w:rsidRDefault="00F30817" w:rsidP="00F30817">
      <w:pPr>
        <w:pStyle w:val="StandardWeb"/>
      </w:pPr>
      <w:r>
        <w:t xml:space="preserve">wie daher die Mängel, die sich an Predigern finden, am Meisten schaden, so ist um </w:t>
      </w:r>
      <w:proofErr w:type="spellStart"/>
      <w:r>
        <w:t>sovielmehr</w:t>
      </w:r>
      <w:proofErr w:type="spellEnd"/>
      <w:r>
        <w:t xml:space="preserve"> daran gelegen, daß man solche Leute habe, welche nicht nur zuerst wahre Christen sind, sondern auch sodann göttliche Weisheit haben, auch Andere auf den Weg des Herrn vorsichtig zu führen. Es würde also zu der Besserung der Kirche sehr wichtig, ja durchaus nöthig sein, daß man nur solche Männer zum Predigtamt beriefe, die dazu tüchtig wären; und überhaupt bei dem ganzen Berufungswerke nichts anders als die Ehre Gottes im Auge hätte, mit Hintansetzung aller fleischlichen Absichten und Rücksichtnehmen auf Gunst, Freundschaft, Geschenk und dergleichen unziemliche Dinge, wie denn die </w:t>
      </w:r>
      <w:proofErr w:type="spellStart"/>
      <w:r>
        <w:t>hiebei</w:t>
      </w:r>
      <w:proofErr w:type="spellEnd"/>
      <w:r>
        <w:t xml:space="preserve"> stattfindenden </w:t>
      </w:r>
      <w:proofErr w:type="spellStart"/>
      <w:r>
        <w:t>Mißbräuche</w:t>
      </w:r>
      <w:proofErr w:type="spellEnd"/>
      <w:r>
        <w:t xml:space="preserve"> nicht eine der geringsten Ursachen der Gebrechen unserer Kirche sind, was wir aber diesmal nicht ausführen wollen. </w:t>
      </w:r>
    </w:p>
    <w:p w14:paraId="2606616D" w14:textId="77777777" w:rsidR="00F30817" w:rsidRDefault="00F30817" w:rsidP="00F30817">
      <w:pPr>
        <w:pStyle w:val="StandardWeb"/>
      </w:pPr>
      <w:r>
        <w:t xml:space="preserve">Soll man aber dergleichen tüchtige Personen zu dem Kirchendienst berufen, so muß man auch solche haben, und daher auf den Schulen und Universitäten erziehen. Ach Gott gebe </w:t>
      </w:r>
      <w:proofErr w:type="spellStart"/>
      <w:r>
        <w:t>gnädiglich</w:t>
      </w:r>
      <w:proofErr w:type="spellEnd"/>
      <w:r>
        <w:t xml:space="preserve">, daß alles </w:t>
      </w:r>
      <w:proofErr w:type="spellStart"/>
      <w:r>
        <w:t>hiezu</w:t>
      </w:r>
      <w:proofErr w:type="spellEnd"/>
      <w:r>
        <w:t xml:space="preserve"> </w:t>
      </w:r>
      <w:proofErr w:type="spellStart"/>
      <w:r>
        <w:t>Nothwendige</w:t>
      </w:r>
      <w:proofErr w:type="spellEnd"/>
      <w:r>
        <w:t xml:space="preserve"> auf Universitäten fleißig von den Professoren der Theologie beobachtet werde, und sie dafür sorgen helfen, wie das nicht nur von dem eifrigen sel. Joh. Matth. </w:t>
      </w:r>
      <w:proofErr w:type="spellStart"/>
      <w:r>
        <w:t>Mayffart</w:t>
      </w:r>
      <w:proofErr w:type="spellEnd"/>
      <w:r>
        <w:t xml:space="preserve">, sondern auch vor und nach ihm von so vielen andern gottseligen Herzen wehmüthig beklagte und fast bei den Studenten aller Fakultäten übliche, unchristliche akademische Leben mit nachdrücklichen Mitteln abgeschafft und gebessert würde, damit man an dem Leben der Studenten erkennen möchte, daß die </w:t>
      </w:r>
      <w:proofErr w:type="spellStart"/>
      <w:r>
        <w:t>Akademieen</w:t>
      </w:r>
      <w:proofErr w:type="spellEnd"/>
      <w:r>
        <w:t xml:space="preserve"> nicht Wohnstätten des Ehrgeiz-, Sauf-, Balge- und Zank-Teufels wären, sondern wie es billig sein sollte, Pflanzgärten der Kirche in allen Ständen und Werkstätten des heiligen Geistes. </w:t>
      </w:r>
    </w:p>
    <w:p w14:paraId="380C04F9" w14:textId="77777777" w:rsidR="00F30817" w:rsidRDefault="00F30817" w:rsidP="00F30817">
      <w:pPr>
        <w:pStyle w:val="StandardWeb"/>
      </w:pPr>
      <w:r>
        <w:t xml:space="preserve">Hier können nun die Herren Professoren mit ihrem eignen Exempel Viel thun, indem ohne dasselbe schwerlich rechte Besserung zu hoffen ist, wenn sie sich nämlich als solche Männer zeigen, die der Welt abgestorben, in nichts ihre eigne Ehre, Vortheil oder Lust, sondern in Allem allein ihres Gottes Ehre und ihrer Zuhörer Heil suchten, wenn sie diese Absicht bei allen ihren Studien, Bücherschreiben, Vorlesungen, Disputationen und andern Verrichtungen vor Augen hätten, und damit den Studenten ein lebendiges Muster gäben, </w:t>
      </w:r>
      <w:proofErr w:type="spellStart"/>
      <w:r>
        <w:t>wornach</w:t>
      </w:r>
      <w:proofErr w:type="spellEnd"/>
      <w:r>
        <w:t xml:space="preserve"> diese ihr Leben zu ordnen hätten; denn wir sind so geartet, daß Exempel bei uns so viel, als die Lehre selbst, zuweilen auch noch mehr, ausrichten. Gregorius von Nazianz sagt von Basilius „seine Rede und Lehre war gleich einem Donner, weil sein Leben wie ein Blitz war.“ Daher sollten die Professoren auch an ihren Tischen gute Zucht halten, und keinem </w:t>
      </w:r>
      <w:proofErr w:type="spellStart"/>
      <w:r>
        <w:t>Muthwillen</w:t>
      </w:r>
      <w:proofErr w:type="spellEnd"/>
      <w:r>
        <w:t xml:space="preserve"> Raum geben; sondern sie sollten vielmehr erbauliche Gespräche führen, unziemliche aber, wobei besonders Gottes Wort, Sprüche, Liederverse und dergleichen im verkehrten Verstande zum Bösen </w:t>
      </w:r>
      <w:proofErr w:type="spellStart"/>
      <w:r>
        <w:t>mißbrauchet</w:t>
      </w:r>
      <w:proofErr w:type="spellEnd"/>
      <w:r>
        <w:t xml:space="preserve"> werden, abwenden, auch wohl mit Ernst bestrafen, nicht aber mit Wohlgefallen anhören, denn es geschiehet dadurch mehr Böses, als man denken möchte, ja es giebt oft gottseligen </w:t>
      </w:r>
      <w:proofErr w:type="spellStart"/>
      <w:r>
        <w:t>Gemüthern</w:t>
      </w:r>
      <w:proofErr w:type="spellEnd"/>
      <w:r>
        <w:t xml:space="preserve"> auf ihr Leben lang einen Anstoß, so oft sie an solche Worte kommen. </w:t>
      </w:r>
    </w:p>
    <w:p w14:paraId="4BAB72E0" w14:textId="77777777" w:rsidR="00F30817" w:rsidRDefault="00F30817" w:rsidP="00F30817">
      <w:pPr>
        <w:pStyle w:val="StandardWeb"/>
      </w:pPr>
      <w:r>
        <w:t xml:space="preserve">Nächstdem sollte billig den Studenten fleißig eingeschärft werden, daß nicht weniger an ihrem gottseligen Leben, </w:t>
      </w:r>
      <w:proofErr w:type="spellStart"/>
      <w:r>
        <w:t>alls</w:t>
      </w:r>
      <w:proofErr w:type="spellEnd"/>
      <w:r>
        <w:t xml:space="preserve"> an ihrem Fleiße und </w:t>
      </w:r>
      <w:proofErr w:type="spellStart"/>
      <w:r>
        <w:t>Studiren</w:t>
      </w:r>
      <w:proofErr w:type="spellEnd"/>
      <w:r>
        <w:t xml:space="preserve"> gelegen, ja dieses ohne das erstere nichts </w:t>
      </w:r>
      <w:proofErr w:type="spellStart"/>
      <w:r>
        <w:t>werth</w:t>
      </w:r>
      <w:proofErr w:type="spellEnd"/>
      <w:r>
        <w:t xml:space="preserve"> sei. Des alten Justin bekannte Rede soll uns stets in Gedanken sein. „Unsere Religion bestehet nicht in Worten, sondern in </w:t>
      </w:r>
      <w:proofErr w:type="spellStart"/>
      <w:r>
        <w:t>Thaten</w:t>
      </w:r>
      <w:proofErr w:type="spellEnd"/>
      <w:r>
        <w:t xml:space="preserve">;“ was er von St. Paulus gelernet 1 Kor 4,20: „Das Reich Gottes besteht nicht in Worten, sondern in der Kraft.“ Es wäre ihnen beständig nachzuweisen, wenn es schon überhaupt im menschlichen Leben heiße: „Wer an Kenntnissen zunimmt, und an guten Sitten abnimmt, der nimmt mehr ab als zu,“ so gelte dies vielmehr in geistlichen Dingen, wo einmal Alles auf die Ausübung des Glaubens und Lebens gerichtet werden muß, weil die Theologie nicht ein </w:t>
      </w:r>
      <w:proofErr w:type="spellStart"/>
      <w:r>
        <w:t>todtes</w:t>
      </w:r>
      <w:proofErr w:type="spellEnd"/>
      <w:r>
        <w:t xml:space="preserve"> Wissen, sondern ein ins Leben </w:t>
      </w:r>
      <w:r>
        <w:lastRenderedPageBreak/>
        <w:t xml:space="preserve">eingreifender Zustand ist. Deswegen nennt der christliche und um die Straßburgische Kirche sowohl verdiente selige D. Johann Schmidt, mein in Christo geliebter Vater, dieses „einen großen und schrecklichen Götzen, daß man auf hohen Schulen und Universitäten, wenn man auch gar fleißig sein will, gar sehr neben den rechten Zweck </w:t>
      </w:r>
      <w:proofErr w:type="spellStart"/>
      <w:r>
        <w:t>hinschießet</w:t>
      </w:r>
      <w:proofErr w:type="spellEnd"/>
      <w:r>
        <w:t xml:space="preserve">, der da sei, daß Gott </w:t>
      </w:r>
      <w:proofErr w:type="spellStart"/>
      <w:r>
        <w:t>geehret</w:t>
      </w:r>
      <w:proofErr w:type="spellEnd"/>
      <w:r>
        <w:t xml:space="preserve"> werde, oder etwas deutlicher, daß die wahre, unverfälschte, christliche Religion, die herzliche Uebung der Gottseligkeit und christliche Tugend desto besser </w:t>
      </w:r>
      <w:proofErr w:type="spellStart"/>
      <w:r>
        <w:t>gepfleget</w:t>
      </w:r>
      <w:proofErr w:type="spellEnd"/>
      <w:r>
        <w:t xml:space="preserve">, getrieben, und in die Gemüther eingedrückt werde.“ Siehe dessen Scheid- und Absage-Brief des eifrigen gerechten Gottes an alle Unbußfertige und Heuchler aus dem Buche der Richter Kap. 10. </w:t>
      </w:r>
      <w:proofErr w:type="spellStart"/>
      <w:r>
        <w:t>Pred</w:t>
      </w:r>
      <w:proofErr w:type="spellEnd"/>
      <w:r>
        <w:t xml:space="preserve">. 2. S. 37. wo auch seine übrigen Worte </w:t>
      </w:r>
      <w:proofErr w:type="spellStart"/>
      <w:r>
        <w:t>werth</w:t>
      </w:r>
      <w:proofErr w:type="spellEnd"/>
      <w:r>
        <w:t xml:space="preserve"> sind, gelesen zu werden, da er es zuletzt einen Gräuel der Verwüstung nennt. </w:t>
      </w:r>
    </w:p>
    <w:p w14:paraId="69A31043" w14:textId="77777777" w:rsidR="00F30817" w:rsidRDefault="00F30817" w:rsidP="00F30817">
      <w:pPr>
        <w:pStyle w:val="StandardWeb"/>
      </w:pPr>
      <w:r>
        <w:t xml:space="preserve">Der wegen seiner vornämlich zur Rettung der wahren Lehre herausgegebenen Schriften berühmte Theologe, Herr D. Abraham </w:t>
      </w:r>
      <w:proofErr w:type="spellStart"/>
      <w:r>
        <w:t>Calov</w:t>
      </w:r>
      <w:proofErr w:type="spellEnd"/>
      <w:r>
        <w:t xml:space="preserve">, mein </w:t>
      </w:r>
      <w:proofErr w:type="spellStart"/>
      <w:r>
        <w:t>insonders</w:t>
      </w:r>
      <w:proofErr w:type="spellEnd"/>
      <w:r>
        <w:t xml:space="preserve"> hochgeehrter Gönner, ziehet die Ursachen kurz zusammen, weshalb ein Student der Theologie sich eines gottseligen Lebens befleißigen müsse, die zu deutsch also lauten mögen: </w:t>
      </w:r>
    </w:p>
    <w:p w14:paraId="1FE84E49" w14:textId="77777777" w:rsidR="00F30817" w:rsidRDefault="00F30817" w:rsidP="00F30817">
      <w:pPr>
        <w:pStyle w:val="StandardWeb"/>
      </w:pPr>
      <w:r>
        <w:t xml:space="preserve">„1. Weil der Apostel seinen </w:t>
      </w:r>
      <w:proofErr w:type="spellStart"/>
      <w:r>
        <w:t>Timotheum</w:t>
      </w:r>
      <w:proofErr w:type="spellEnd"/>
      <w:r>
        <w:t xml:space="preserve"> also unterrichtet 2 Tim. 2,24, 1 Tim. 1,18.19. Kap. 3,2, Kap. 4,7.12. Tim. 1,17. </w:t>
      </w:r>
    </w:p>
    <w:p w14:paraId="380485A5" w14:textId="77777777" w:rsidR="00F30817" w:rsidRDefault="00F30817" w:rsidP="00F30817">
      <w:pPr>
        <w:pStyle w:val="StandardWeb"/>
      </w:pPr>
      <w:r>
        <w:t xml:space="preserve">2. Der heilige Geist, der wahre und einige Lehrmeister, wohnet nicht in einem Herzen, welches der Sünde </w:t>
      </w:r>
      <w:proofErr w:type="spellStart"/>
      <w:r>
        <w:t>unterthan</w:t>
      </w:r>
      <w:proofErr w:type="spellEnd"/>
      <w:r>
        <w:t xml:space="preserve"> ist. Joh. 16,13. 1 Joh. 2,27. Die Welt kann den Geist der Wahrheit nicht empfangen. Joh. 14,17. </w:t>
      </w:r>
    </w:p>
    <w:p w14:paraId="1486AAB1" w14:textId="77777777" w:rsidR="00F30817" w:rsidRDefault="00F30817" w:rsidP="00F30817">
      <w:pPr>
        <w:pStyle w:val="StandardWeb"/>
      </w:pPr>
      <w:r>
        <w:t xml:space="preserve">3. Ein Student der Theologie geht um mit der göttlichen Weisheit, die nicht fleischlich, sondern geistlich und heilig ist, </w:t>
      </w:r>
      <w:proofErr w:type="spellStart"/>
      <w:r>
        <w:t>Jac</w:t>
      </w:r>
      <w:proofErr w:type="spellEnd"/>
      <w:r>
        <w:t xml:space="preserve">. 3,15, deren Anfang ist die Furcht des Herrn. Ps. 111,9, </w:t>
      </w:r>
      <w:proofErr w:type="spellStart"/>
      <w:r>
        <w:t>Sprichw</w:t>
      </w:r>
      <w:proofErr w:type="spellEnd"/>
      <w:r>
        <w:t xml:space="preserve">. Sal. 1,7.9.10. </w:t>
      </w:r>
    </w:p>
    <w:p w14:paraId="29297DF6" w14:textId="77777777" w:rsidR="00F30817" w:rsidRDefault="00F30817" w:rsidP="00F30817">
      <w:pPr>
        <w:pStyle w:val="StandardWeb"/>
      </w:pPr>
      <w:r>
        <w:t xml:space="preserve">4. Die Theologie bestehet nicht in bloßer Wissenschaft, sondern in des Herzens Affekt und in der Uebung. (Wie wir erst aus Justin gehört.) </w:t>
      </w:r>
    </w:p>
    <w:p w14:paraId="0E19FD41" w14:textId="77777777" w:rsidR="00F30817" w:rsidRDefault="00F30817" w:rsidP="00F30817">
      <w:pPr>
        <w:pStyle w:val="StandardWeb"/>
      </w:pPr>
      <w:r>
        <w:t xml:space="preserve">5. Selig ist (sprachen die Alten) wer die Schrift in Werke kehret. „Wisset ihr dieses, sagt Christus, Joh. 13,17, selig seid Ihr, so ihrs thut.“ Christi Jünger sollten demnach die Schrift also forschen, daß sie sie zur Uebung bringen, und thun, was sie wissen. </w:t>
      </w:r>
    </w:p>
    <w:p w14:paraId="4EAEF930" w14:textId="77777777" w:rsidR="00F30817" w:rsidRDefault="00F30817" w:rsidP="00F30817">
      <w:pPr>
        <w:pStyle w:val="StandardWeb"/>
      </w:pPr>
      <w:r>
        <w:t xml:space="preserve">6. Hingegen kommt die Weisheit nicht in eine boshafte Seele, und wohnet nicht in einem Leibe der Sünde </w:t>
      </w:r>
      <w:proofErr w:type="spellStart"/>
      <w:r>
        <w:t>unterthan</w:t>
      </w:r>
      <w:proofErr w:type="spellEnd"/>
      <w:r>
        <w:t xml:space="preserve">. Weish. 1,4. Wer also den Sünden nachhänget, kann keine Wohnung des heiligen Geistes werden. Wie die Leviten, ehe sie in die Hütte des Stifts eingingen, sich vorher waschen mußten 2 Mos. 30,18. 1 König. 7,23. 2 Cor. 4,2; also sollen sich auch diejenigen, die einmal in der Hütte des Herrn aus- und eingehen wollten, der Heiligung und Reinigung des Lebens befleißigen.“ </w:t>
      </w:r>
    </w:p>
    <w:p w14:paraId="2768D345" w14:textId="77777777" w:rsidR="00F30817" w:rsidRDefault="00F30817" w:rsidP="00F30817">
      <w:pPr>
        <w:pStyle w:val="StandardWeb"/>
      </w:pPr>
      <w:r>
        <w:t xml:space="preserve">Ach wollte Gott, diese Worte ständen aller Orten vor und in allen Hörsälen und in jegliches Studenten Stübchen ihm stets vor Augen, ja in seinem Herzen, so würden wir bald eine andere Kirche haben. </w:t>
      </w:r>
    </w:p>
    <w:p w14:paraId="20FF8870" w14:textId="77777777" w:rsidR="00F30817" w:rsidRDefault="00F30817" w:rsidP="00F30817">
      <w:pPr>
        <w:pStyle w:val="StandardWeb"/>
      </w:pPr>
      <w:r>
        <w:t xml:space="preserve">Ich kann nicht unterlassen, die Worte des lieben und gottseligen Theologen D. Johann Gerhard auch hierher zu setzen, aus seiner Harmonie der Evangelien Kap. 176. S. 1333: „Welche die wahre Liebe Christi nicht haben, und die Uebung der Gottseligkeit unterlassen, erlangen nicht die völligere Erkenntniß Christi und die reichlichere Gabe des heiligen Geistes; um daher eine wahre, lebendige, </w:t>
      </w:r>
      <w:proofErr w:type="spellStart"/>
      <w:r>
        <w:t>thätige</w:t>
      </w:r>
      <w:proofErr w:type="spellEnd"/>
      <w:r>
        <w:t xml:space="preserve"> und heilsame Erkenntniß göttlicher Dinge zu erlangen, genügt es nicht, die Schrift zu lesen und zu forschen, sondern es muß auch die Liebe </w:t>
      </w:r>
      <w:r>
        <w:lastRenderedPageBreak/>
        <w:t xml:space="preserve">Christi dazu kommen, d. i. daß man vor Sünden sich hüte wider das Gewissen, mit welchen dem heiligen Geiste ein Riegel vorgeschoben wird, und daß man sich der Gottseligkeit ernstlich befleißige.“ </w:t>
      </w:r>
    </w:p>
    <w:p w14:paraId="5DA82C04" w14:textId="77777777" w:rsidR="00F30817" w:rsidRDefault="00F30817" w:rsidP="00F30817">
      <w:pPr>
        <w:pStyle w:val="StandardWeb"/>
      </w:pPr>
      <w:r>
        <w:t xml:space="preserve">O daß dieser Grund bei den Studenten der Theologie </w:t>
      </w:r>
      <w:proofErr w:type="spellStart"/>
      <w:r>
        <w:t>geleget</w:t>
      </w:r>
      <w:proofErr w:type="spellEnd"/>
      <w:r>
        <w:t xml:space="preserve"> würde; daß sie nur glaubten, sie müßten bereits in den ersten Jahren ihrer Universitätszeit der Welt absterben, und ihr Leben führen, wie es sich für Solche ziemt, welche einmal </w:t>
      </w:r>
      <w:proofErr w:type="spellStart"/>
      <w:r>
        <w:t>Fürbilder</w:t>
      </w:r>
      <w:proofErr w:type="spellEnd"/>
      <w:r>
        <w:t xml:space="preserve"> der Heerde werden sollen, daß man sie überzeugen könnte, es sei ein solches Leben nicht nur eine Zierde, sondern ein durchaus </w:t>
      </w:r>
      <w:proofErr w:type="spellStart"/>
      <w:r>
        <w:t>nothwendiges</w:t>
      </w:r>
      <w:proofErr w:type="spellEnd"/>
      <w:r>
        <w:t xml:space="preserve"> Werk, ohne welches sie zwar Studenten einer Wissenschaft von heiligen Dingen, nicht aber Studenten der Gottesgelehrtheit sein, die allein im Lichte des heiligen Geistes gelernt wird. Wenn dies Alles den Studenten der Theologie gleich beim Anfang ihres akademischen Lebens vorgehalten und </w:t>
      </w:r>
      <w:proofErr w:type="spellStart"/>
      <w:r>
        <w:t>eingepräget</w:t>
      </w:r>
      <w:proofErr w:type="spellEnd"/>
      <w:r>
        <w:t xml:space="preserve"> würde, so dürfte man nicht vergeblich hoffen, daß es ihre ganze Studentenzeit, ja ihr ganzes Leben lang viele Früchte nach sich ziehen würde. Statt dessen leben Viele in dem Gedanken, es sei an einem Studenten der Theologie zwar löblich, wenn er auch ordentlich lebe; indessen sei dies aber nicht so nöthig, wenn er nur fleißig </w:t>
      </w:r>
      <w:proofErr w:type="spellStart"/>
      <w:r>
        <w:t>studire</w:t>
      </w:r>
      <w:proofErr w:type="spellEnd"/>
      <w:r>
        <w:t xml:space="preserve"> und ein gelehrter Mann werde, so habe es nicht viel auf sich, wenn er sich auch dabei vom Weltgeist regieren lasse, und mit Andern alle Welt-Lust mitmache, und es sei noch Zeit genug, das Leben zu ändern, wenn er einmal Prediger werde; gerade als wäre das in unserm Vermögen, da doch vielmehr die fest eingedrückte Weltliebe den Leuten gemeiniglich in ihrem ganzen Leben anhängt, und solche, verkehrte Meinung der Kirche so großen Schaden thut. </w:t>
      </w:r>
    </w:p>
    <w:p w14:paraId="7309681F" w14:textId="77777777" w:rsidR="00F30817" w:rsidRDefault="00F30817" w:rsidP="00F30817">
      <w:pPr>
        <w:pStyle w:val="StandardWeb"/>
      </w:pPr>
      <w:r>
        <w:t xml:space="preserve">Sollte es also in dieser Beziehung besser werden, so wäre nöthig, daß die Herren Professoren sowohl auf das Leben, als auf die Studien der ihnen anvertrauten Studenten Acht gäben, und mit denen, die es bedürfen, oft deshalb sprächen, auch gegen die, welche zwar viel lernen, aber auch fleißig schwärmen, saufen, und auf alle Weise ihren Ehrgeiz und </w:t>
      </w:r>
      <w:proofErr w:type="spellStart"/>
      <w:r>
        <w:t>Weltsinn</w:t>
      </w:r>
      <w:proofErr w:type="spellEnd"/>
      <w:r>
        <w:t xml:space="preserve"> zeigen, sich so betrügen, daß dieselben sehen müßten, sie seien deswegen von ihren Lehrern verachtet, und ihre ausgezeichneten Fähigkeiten und guten Fortschritte helfen ihnen nichts, sondern man sehe sie als Leute an, die einmal so viel schädlicher sein würden, je mehr Gaben sie empfangen. Dagegen sollte man Andern, welche ein wahrhaft gottseliges Leben führen, wenn sie auch in der Wissenschaft schwächer wären, öffentlich und absonderlich seine Liebe zeigen, und sie den Andern weit vorziehen. Ja man sollte Diese stets Jenen in der Beförderung vorziehen, oder vielmehr sie allein befördern, die Andern aber so lange von aller Hoffnung der Beförderung ausschließen, bis sie sich ganz geändert hätten. </w:t>
      </w:r>
    </w:p>
    <w:p w14:paraId="6C04F668" w14:textId="77777777" w:rsidR="00F30817" w:rsidRDefault="00F30817" w:rsidP="00F30817">
      <w:pPr>
        <w:pStyle w:val="StandardWeb"/>
      </w:pPr>
      <w:r>
        <w:t xml:space="preserve">So wäre es in der That Recht, denn es ist gewiß, daß ein zwar mit wenig Gaben gezierter Mensch, der aber Gott herzlich liebet, mit seinem geringen Talent und Wissen der Gemeine Gottes mehr nützen wird, als ein </w:t>
      </w:r>
      <w:proofErr w:type="spellStart"/>
      <w:r>
        <w:t>eiteler</w:t>
      </w:r>
      <w:proofErr w:type="spellEnd"/>
      <w:r>
        <w:t xml:space="preserve"> Welt-Narr, wenn er auch ein doppelter Doctor wäre und voller Kunst steckte, aber von Gott nicht gelehrt wäre; denn des </w:t>
      </w:r>
      <w:proofErr w:type="spellStart"/>
      <w:r>
        <w:t>Erstern</w:t>
      </w:r>
      <w:proofErr w:type="spellEnd"/>
      <w:r>
        <w:t xml:space="preserve"> Arbeit ist gesegnet, weil er den heiligen Geist bei sich hat, während der Letztere nur ein in der That fleischliches Wissen hat, womit er sehr leicht mehr schaden als nützen kann. Es würde auch nicht übel sein, wenn alle Studenten von jeder Universität Zeugnisse mitbringen müßten, nicht nur über ihre Geschicklichkeit und ihren Fleiß, sondern auch über ihr gottseliges Leben, es müßten aber freilich dann solche Zeugnisse mit großem Bedacht gegeben, und Keinem </w:t>
      </w:r>
      <w:proofErr w:type="spellStart"/>
      <w:r>
        <w:t>ertheilet</w:t>
      </w:r>
      <w:proofErr w:type="spellEnd"/>
      <w:r>
        <w:t xml:space="preserve"> werden, der nicht mit Wahrheit darauf Anspruch hätte. Diese Mittel möchten wohl zu Wege bringen, daß Studenten der Theologie einsehen, wie nöthig ihnen das sei, woran oft die Wenigsten gedenken. Sodann hätten die Herren Professoren nach ihrer Einsicht und Geschicklichkeit wohl zu beobachten, welche Studien etwa Jedem der </w:t>
      </w:r>
      <w:proofErr w:type="spellStart"/>
      <w:r>
        <w:t>Studirenden</w:t>
      </w:r>
      <w:proofErr w:type="spellEnd"/>
      <w:r>
        <w:t xml:space="preserve">, nach der Beschaffenheit ihrer Anlagen, ihres Vaterlandes, ihrer zu hoffenden Anstellung u.s.w. nützlich und nöthig sind. Da wird freilich mit Einigen die Polemik mit </w:t>
      </w:r>
      <w:proofErr w:type="spellStart"/>
      <w:r>
        <w:t>mehrerem</w:t>
      </w:r>
      <w:proofErr w:type="spellEnd"/>
      <w:r>
        <w:t xml:space="preserve"> Eifer aus dem Grunde getrieben werden müssen, indem es auch der Kirche nie an Leuten fehlen darf, </w:t>
      </w:r>
      <w:r>
        <w:lastRenderedPageBreak/>
        <w:t xml:space="preserve">die den Feinden der Wahrheit entgegen treten, und nicht zulassen, daß jeder Goliath ungescheut dem Zeug Israels Hohn spreche, sondern es ist nöthig, daß man auch einige David habe, die hervortreten und demselben zu begegnen wissen. Sollte sich Gelegenheit finden, daß der von dem vortrefflichen Theologen, dem D. Nikolaus Hunnius in seiner </w:t>
      </w:r>
      <w:proofErr w:type="spellStart"/>
      <w:r>
        <w:t>Consultation</w:t>
      </w:r>
      <w:proofErr w:type="spellEnd"/>
      <w:r>
        <w:t xml:space="preserve"> </w:t>
      </w:r>
      <w:proofErr w:type="spellStart"/>
      <w:r>
        <w:t>gethaner</w:t>
      </w:r>
      <w:proofErr w:type="spellEnd"/>
      <w:r>
        <w:t xml:space="preserve"> Vorschlag vorsichtig ausgeführt würde, so wäre solcher Sache einigermaßen geholfen. Bei Andern braucht nicht grade die Polemik ihr Haupt-Studium zu sein, doch müssen sie sich also rüsten, daß sie bei Gelegenheit den Widersachern das Maul zu stopfen und ihre Gemeinden dermaleinst vor Irrthum zu verwahren vermögen. Dabei wäre besonders </w:t>
      </w:r>
      <w:proofErr w:type="spellStart"/>
      <w:r>
        <w:t>wünschenswerth</w:t>
      </w:r>
      <w:proofErr w:type="spellEnd"/>
      <w:r>
        <w:t xml:space="preserve">, daß die, in deren Vaterlande etwa Juden wohnen, auch in den Streitpunkten, die wir mit denselben haben, fleißiger </w:t>
      </w:r>
      <w:proofErr w:type="spellStart"/>
      <w:r>
        <w:t>geübet</w:t>
      </w:r>
      <w:proofErr w:type="spellEnd"/>
      <w:r>
        <w:t xml:space="preserve"> würden, um an ihnen ihr Amt zu thun. </w:t>
      </w:r>
      <w:proofErr w:type="spellStart"/>
      <w:r>
        <w:t>Ueberhaupt</w:t>
      </w:r>
      <w:proofErr w:type="spellEnd"/>
      <w:r>
        <w:t xml:space="preserve"> aber wäre es gut, daß nach dem Wunsch einiger ausgezeichneter Theologen auch Disputationen in deutscher Sprache auf Akademien gehalten würden, damit die Studenten die dazu dienlichen Ausdrücke brauchen lernten, indem es ihnen sonst im Amt schwer fällt, wenn sie auf der Kanzel etwas von einer Streitsache erwähnen und der Gemeine deutsch vortragen sollen, </w:t>
      </w:r>
      <w:proofErr w:type="spellStart"/>
      <w:r>
        <w:t>worinnen</w:t>
      </w:r>
      <w:proofErr w:type="spellEnd"/>
      <w:r>
        <w:t xml:space="preserve"> sie sich niemals geübt haben. Neben diesen nun, welche die Polemik fleißiger zu treiben haben, sind wiederum Andere, bei denen es genügt, daß sie die Lehre gründlich verstehen, wenn sie von den Streitpunkten nur so viel wissen, daß sie vor Irrthum gesichert sein, und ihren Zuhörern zeigen können, was wahr oder falsch ist; wo es auf schwerere Dinge kommt, können sie sich ja Anderer Hülfe und Rath bedienen. </w:t>
      </w:r>
    </w:p>
    <w:p w14:paraId="31BAEFD2" w14:textId="77777777" w:rsidR="00F30817" w:rsidRDefault="00F30817" w:rsidP="00F30817">
      <w:pPr>
        <w:pStyle w:val="StandardWeb"/>
      </w:pPr>
      <w:r>
        <w:t xml:space="preserve">Ohne eine treue Anleitung aber verstehet ein angehender Student in allen Dem nicht, was ihm nöthig ist, oder nicht nöthig, und so geschiehet, was der auch den rechten Zweck im Auge habende selige D. Christoph Scheibler in seiner Vorrede des Handbuchs zur praktischen Theologie klaget, „wenn Einige ihre ganze Studienzeit mit Streitsachen zugebracht, so müsse Eins von Beiden folgen, entweder müsse er ein ungeschickter Prediger sein, wie gelehrt er auch in solchen Streitsachen wäre, oder müßte von neuem und auf eine andre Art erst Theologie </w:t>
      </w:r>
      <w:proofErr w:type="spellStart"/>
      <w:r>
        <w:t>studiren</w:t>
      </w:r>
      <w:proofErr w:type="spellEnd"/>
      <w:r>
        <w:t xml:space="preserve">, und darinnen ein Anfänger werden, wie solches die tägliche Erfahrung bezeuget.“ </w:t>
      </w:r>
    </w:p>
    <w:p w14:paraId="6CB2DE9E" w14:textId="77777777" w:rsidR="00F30817" w:rsidRDefault="00F30817" w:rsidP="00F30817">
      <w:pPr>
        <w:pStyle w:val="StandardWeb"/>
      </w:pPr>
      <w:proofErr w:type="spellStart"/>
      <w:r>
        <w:t>Ueberhaupt</w:t>
      </w:r>
      <w:proofErr w:type="spellEnd"/>
      <w:r>
        <w:t xml:space="preserve"> aber wäre sorgfältig darauf Acht zu geben, daß auch in den Streitigkeiten selbst Maaß gehalten, und lieber </w:t>
      </w:r>
      <w:proofErr w:type="spellStart"/>
      <w:r>
        <w:t>gezeiget</w:t>
      </w:r>
      <w:proofErr w:type="spellEnd"/>
      <w:r>
        <w:t xml:space="preserve"> würde, wie die </w:t>
      </w:r>
      <w:proofErr w:type="spellStart"/>
      <w:r>
        <w:t>unnöthigen</w:t>
      </w:r>
      <w:proofErr w:type="spellEnd"/>
      <w:r>
        <w:t xml:space="preserve"> Streitfragen zu vermeiden, als auszudehnen seien, damit die ganze Theologie wieder zu ihrer apostolischen Einfalt gebracht werden möchte. Dazu nun könnten die Professoren viel beitragen, wenn sie theils selbst alle ihre Studien und Schriften darnach einrichteten, theils den Fürwitz derer, die unnütze Streitmaterien auf die Bahn bringen, mit Fleiß hintertreiben und dagegen einen steten Widerwillen an den Tag legen wollten. Es würde auch nützlich sein, wenn solche Bücher, wie die deutsche Theologie, und </w:t>
      </w:r>
      <w:proofErr w:type="spellStart"/>
      <w:r>
        <w:t>Taulers</w:t>
      </w:r>
      <w:proofErr w:type="spellEnd"/>
      <w:r>
        <w:t xml:space="preserve"> Schriften, durch deren Gebrauch nächst der Schrift unser theurer Luther geworden, was er gewesen ist, mehr in die Hände der Studenten gebracht, und deren Gebrauch ihnen empfohlen würde. Das ist Luthers Rath selbst, welcher von dem Mann Gottes </w:t>
      </w:r>
      <w:proofErr w:type="spellStart"/>
      <w:r>
        <w:t>Tauler</w:t>
      </w:r>
      <w:proofErr w:type="spellEnd"/>
      <w:r>
        <w:t xml:space="preserve">, wie er ihn anderswo nennet, in der 23. Epistel an </w:t>
      </w:r>
      <w:proofErr w:type="spellStart"/>
      <w:r>
        <w:t>Spalatin</w:t>
      </w:r>
      <w:proofErr w:type="spellEnd"/>
      <w:r>
        <w:t xml:space="preserve"> also schreibt: „So Du Lust hast, die alte reine Theologie in deutscher Sprache zu lesen, so kannst Du Dir die Predigten Johann </w:t>
      </w:r>
      <w:proofErr w:type="spellStart"/>
      <w:r>
        <w:t>Taulers</w:t>
      </w:r>
      <w:proofErr w:type="spellEnd"/>
      <w:r>
        <w:t xml:space="preserve"> des Predigermönchs, schaffen; denn ich weder in lateinischer noch deutscher Sprache die Theologie reiner und heilsamer gefunden, die also mit dem Evangelio übereinstimmte.“ Und in der 17. Epistel: „Ich bitte Dich noch einmal, glaube mir doch in dem Fall, und folge mir, und kaufe Dir das Buch </w:t>
      </w:r>
      <w:proofErr w:type="spellStart"/>
      <w:r>
        <w:t>Taulers</w:t>
      </w:r>
      <w:proofErr w:type="spellEnd"/>
      <w:r>
        <w:t xml:space="preserve">, dazu ich Dich auch zuvor vermahnet habe, wo Du es nur bekommen kannst, wie Du es denn leicht bekommen wirst. Denn das ist ein Buch, darinnen Du finden wirst solche Kunst der reinen heilsamen Lehre, dagegen jetzt alle Kunst eisern und irdisch ist, es sei gleich in griechischer, oder lateinischer, oder hebräischer Sprache.“ Anderswo sagt er: „Ich habe mehr der reinen göttlichen Lehre darinnen gefunden, denn ich in allen Büchern der Lehrer auf allen Universitäten gefunden habe, oder darinnen gefunden werden mag.“ Von der deutschen Theologie, die er auch dem </w:t>
      </w:r>
      <w:proofErr w:type="spellStart"/>
      <w:r>
        <w:t>Tauler</w:t>
      </w:r>
      <w:proofErr w:type="spellEnd"/>
      <w:r>
        <w:t xml:space="preserve"> </w:t>
      </w:r>
      <w:r>
        <w:lastRenderedPageBreak/>
        <w:t xml:space="preserve">zuschreibt, die aber jünger ist, und, was ich für eine besondere Ehre unserer Stadt halte, in unserm Frankfurt geschrieben sein soll, giebt er dieses Urtheil: „Ich muß meinen alten Narren rühmen, und sage, daß mir nach der Bibel und St. Augustin nicht ein Buch vorgekommen ist, daraus ich mehr gelernet habe, und erlernet haben will, was Gott, Christus, Mensch und alle Dinge sein, als eben das Büchlein.“ Daher sind auch diese Bücher von unserm lieben Arndt der christlichen Erbauung zum Besten </w:t>
      </w:r>
      <w:proofErr w:type="spellStart"/>
      <w:r>
        <w:t>auf’s</w:t>
      </w:r>
      <w:proofErr w:type="spellEnd"/>
      <w:r>
        <w:t xml:space="preserve"> Neue herausgegeben, und mit einer Vorrede geziert worden. Es ist auch vielmehr zu loben, als zu tadeln, daß der theure Mann in seinem „Wahren Christenthum“ sich oft </w:t>
      </w:r>
      <w:proofErr w:type="spellStart"/>
      <w:r>
        <w:t>Taulers</w:t>
      </w:r>
      <w:proofErr w:type="spellEnd"/>
      <w:r>
        <w:t xml:space="preserve"> Worte bedienet und ihn gerühmt hat. Zu diesen beiden ist noch zu setzen, Thomas von Kempis Nachfolge Christi, welche daher zum gemeinen Nutzen der die </w:t>
      </w:r>
      <w:proofErr w:type="spellStart"/>
      <w:r>
        <w:t>thätige</w:t>
      </w:r>
      <w:proofErr w:type="spellEnd"/>
      <w:r>
        <w:t xml:space="preserve"> Gottseligkeit in seinen Schriften auch löblich treibende D. Johann Olearius, mein </w:t>
      </w:r>
      <w:proofErr w:type="spellStart"/>
      <w:r>
        <w:t>insonders</w:t>
      </w:r>
      <w:proofErr w:type="spellEnd"/>
      <w:r>
        <w:t xml:space="preserve"> hochgeehrter Gönner, noch erst vor einigen Jahren </w:t>
      </w:r>
      <w:proofErr w:type="spellStart"/>
      <w:r>
        <w:t>auf’s</w:t>
      </w:r>
      <w:proofErr w:type="spellEnd"/>
      <w:r>
        <w:t xml:space="preserve"> Neue hat auflegen lassen, und eine Einleitung beigefüget. Dahin möchten wir auch unter den Alten ziehen ein feines, gottseliges Büchlein eines unbekannten Verfassers, welches die Ursachen des Verfalles der christlichen Religion, und die Mittel zu deren Wiederherstellung </w:t>
      </w:r>
      <w:proofErr w:type="spellStart"/>
      <w:r>
        <w:t>angiebt</w:t>
      </w:r>
      <w:proofErr w:type="spellEnd"/>
      <w:r>
        <w:t xml:space="preserve">, und den </w:t>
      </w:r>
      <w:proofErr w:type="spellStart"/>
      <w:r>
        <w:t>kleinern</w:t>
      </w:r>
      <w:proofErr w:type="spellEnd"/>
      <w:r>
        <w:t xml:space="preserve"> Werken </w:t>
      </w:r>
      <w:proofErr w:type="spellStart"/>
      <w:r>
        <w:t>Ephraems</w:t>
      </w:r>
      <w:proofErr w:type="spellEnd"/>
      <w:r>
        <w:t xml:space="preserve"> des Syrers beigedruckt ist, so wie viel andre dergleichen alte Bücher. Wenn man solchen Büchern das, was ihnen aus der Finsterniß ihrer Zeit noch anklebt, zu Gute hält, wie das ja auch einen verständigen Leser nicht irren wird, so würden sie ohne Zweifel viel mehr Gutes bei den Studenten ausrichten und ihnen einen Geschmack der wahren Gottseligkeit geben, wenn sie ihnen mehr in die Hände gebracht würden, als etwa andre oft mit unnützen Spitzfindigkeiten erfüllte Bücher, die nur dem Ehrgeiz des alten Adams vieles und bequemes Futter geben. Es würde hoffentlich bei Vielen durch solche Mittel erfüllet werden, was der obenerwähnte </w:t>
      </w:r>
      <w:proofErr w:type="spellStart"/>
      <w:r>
        <w:t>Chyträus</w:t>
      </w:r>
      <w:proofErr w:type="spellEnd"/>
      <w:r>
        <w:t xml:space="preserve"> so herzlich verlanget: „Daß wir vielmehr durch gottseligen Glauben, heiliges Leben, und Liebe zu Gott und dem Nächsten </w:t>
      </w:r>
      <w:proofErr w:type="spellStart"/>
      <w:r>
        <w:t>darthun</w:t>
      </w:r>
      <w:proofErr w:type="spellEnd"/>
      <w:r>
        <w:t xml:space="preserve">, daß wir Christen und Theologen sein, als durch scharfsinnig und spitzfindig </w:t>
      </w:r>
      <w:proofErr w:type="spellStart"/>
      <w:r>
        <w:t>Disputiren</w:t>
      </w:r>
      <w:proofErr w:type="spellEnd"/>
      <w:r>
        <w:t xml:space="preserve">.“ </w:t>
      </w:r>
    </w:p>
    <w:p w14:paraId="6D3C7D93" w14:textId="77777777" w:rsidR="00F30817" w:rsidRDefault="00F30817" w:rsidP="00F30817">
      <w:pPr>
        <w:pStyle w:val="StandardWeb"/>
      </w:pPr>
      <w:r>
        <w:t xml:space="preserve">Da aber eben darum, weil die Theologie ein in das Leben eingreifender Zustand ist, und nicht in bloßer Wissenschaft bestehet, das bloße </w:t>
      </w:r>
      <w:proofErr w:type="spellStart"/>
      <w:r>
        <w:t>Studiren</w:t>
      </w:r>
      <w:proofErr w:type="spellEnd"/>
      <w:r>
        <w:t xml:space="preserve"> und andrerseits bloße Lernen und Lehren nicht genug ist, so wäre darauf zu denken, wie allerhand </w:t>
      </w:r>
      <w:proofErr w:type="spellStart"/>
      <w:r>
        <w:t>Uebungen</w:t>
      </w:r>
      <w:proofErr w:type="spellEnd"/>
      <w:r>
        <w:t xml:space="preserve"> angestellt werden möchten, in denen auch das Gemüth auf die Dinge, die ins Leben eingreifen und zur eignen Erbauung gehören, gerichtet und geübt würde. Ich wünschte daher nicht allein, daß in besondern Vorlesungen solche Materien, vornämlich aus den Lebensregeln, die wir von unserm liebsten Heiland und von seinen Aposteln aufgezeichnet haben, fleißig behandelt und den Studenten eingeschärft, sondern ihnen auch an die Hand gegeben würde, wie sie gottselige Betrachtungen anstellen, wie sie in Prüfung ihrer selbst sich besser erkennen, wie sie den Lüsten des Fleisches widerstreben, wie sie ihre Begierden zähmen und der Welt ganz absterben, wie sie endlich ihren </w:t>
      </w:r>
      <w:proofErr w:type="spellStart"/>
      <w:r>
        <w:t>Wachsthum</w:t>
      </w:r>
      <w:proofErr w:type="spellEnd"/>
      <w:r>
        <w:t xml:space="preserve"> im Guten, oder wo es ihnen noch mangele, erforschen möchten, nach St. Augustinus Regel Kap. 7 von der christlichen Lehre: „So viel sehen die Menschen, als sie dieser Welt absterben; sofern sie aber derselben leben, sehen sie nichts.“ Die Studenten müssen also anfangen, das selbst zu thun, was sie dermaleinst Andern lehren sollen, denn das bloße </w:t>
      </w:r>
      <w:proofErr w:type="spellStart"/>
      <w:r>
        <w:t>Studiren</w:t>
      </w:r>
      <w:proofErr w:type="spellEnd"/>
      <w:r>
        <w:t xml:space="preserve"> kann’s einmal nicht thun. Unser lieber Luther hat also davon gehalten über den 5. Psalm: „Ein rechter Theologe wird nicht durch Verstehen, oder Lehre oder Grübeln, sondern durch Leben, ja durch Sterben und Verdammniß“. </w:t>
      </w:r>
    </w:p>
    <w:p w14:paraId="7085B336" w14:textId="25133748" w:rsidR="00F30817" w:rsidRDefault="00F30817" w:rsidP="00F30817">
      <w:pPr>
        <w:pStyle w:val="StandardWeb"/>
      </w:pPr>
      <w:r>
        <w:t xml:space="preserve">Wie aber solche </w:t>
      </w:r>
      <w:proofErr w:type="spellStart"/>
      <w:r>
        <w:t>Uebungen</w:t>
      </w:r>
      <w:proofErr w:type="spellEnd"/>
      <w:r>
        <w:t xml:space="preserve"> anzustellen wären, stelle ich gottseliger und verständiger Professoren eignem Befinden anheim; sollte ich </w:t>
      </w:r>
      <w:proofErr w:type="spellStart"/>
      <w:r>
        <w:t>Erlaubniß</w:t>
      </w:r>
      <w:proofErr w:type="spellEnd"/>
      <w:r>
        <w:t xml:space="preserve"> haben, einen Vorschlag zu thun, so würde ich Folgendes für dienlich halten: Ein frommer Theologe finge zuerst die Sache mit nicht gar Vielen, aber Solchen unter der Zahl seiner Zuhörer an, bei denen er bereits eine herzliche Begierde, rechtschaffene Christen zu sein, bemerkte, und nähme mit ihnen das Neue Testament zu lesen also vor, daß sie mit </w:t>
      </w:r>
      <w:proofErr w:type="spellStart"/>
      <w:r>
        <w:t>Uebergehung</w:t>
      </w:r>
      <w:proofErr w:type="spellEnd"/>
      <w:r>
        <w:t xml:space="preserve"> dessen, was zur Gelehrsamkeit gehört, allein auf das Acht geben, was zu ihrer Erbauung dienlich; und zwar so, daß Jeder selbst die </w:t>
      </w:r>
      <w:proofErr w:type="spellStart"/>
      <w:r>
        <w:lastRenderedPageBreak/>
        <w:t>Erlaubniß</w:t>
      </w:r>
      <w:proofErr w:type="spellEnd"/>
      <w:r>
        <w:t xml:space="preserve"> habe, </w:t>
      </w:r>
      <w:proofErr w:type="spellStart"/>
      <w:r>
        <w:t>jedesmal</w:t>
      </w:r>
      <w:proofErr w:type="spellEnd"/>
      <w:r>
        <w:t xml:space="preserve"> seine Gedanken bei jedem Verse zu sagen, und wie er denselben zu eigenem und Anderer Gebrauch anzuwenden finde, wobei der Professor, der das Ganze leitet, die richtigen Bemerkungen bekräftiget, wenn er sie aber von dem rechten Zweck abweichen sieht, denselben freundlich und </w:t>
      </w:r>
      <w:proofErr w:type="spellStart"/>
      <w:r>
        <w:t>klärlich</w:t>
      </w:r>
      <w:proofErr w:type="spellEnd"/>
      <w:r>
        <w:t xml:space="preserve"> aus dem Text zeige und nachweise, bei welcher Gelegenheit diese oder jene Regel in Ausübung zu bringen wäre. Dabei könnte dann solche Vertraulichkeit und Freundschaft unter den Gliedern dieses </w:t>
      </w:r>
      <w:proofErr w:type="spellStart"/>
      <w:r>
        <w:t>Collegii</w:t>
      </w:r>
      <w:proofErr w:type="spellEnd"/>
      <w:r>
        <w:t xml:space="preserve"> gestiftet werden, daß sie sich nicht nur einander zu Uebung dessen, was sie hörten, vermahnten, sondern auch bei sich </w:t>
      </w:r>
      <w:proofErr w:type="spellStart"/>
      <w:r>
        <w:t>forscheten</w:t>
      </w:r>
      <w:proofErr w:type="spellEnd"/>
      <w:r>
        <w:t xml:space="preserve">, wo sie solche Regeln bisher nicht möchten beobachtet haben, und dann um so eher trachteten, dieselben in’s Werk zu setzen; auch sich unter einander verabredeten, auf einander zu sehen, wie der Eine oder der Andere sich dazu schicken würde, mit dazu gehöriger brüderlicher Erinnerung. Wenn sie sich dabei zur Pflicht machten, sich unter einander selbst, und ihrem Professor Rechenschaft zu geben, wie sie bei dieser oder jener Gelegenheit sich den erhaltenen Vorschriften gemäß bezeuget, so würde dann in solcher vertraulicher </w:t>
      </w:r>
      <w:proofErr w:type="spellStart"/>
      <w:r>
        <w:t>Conferenz</w:t>
      </w:r>
      <w:proofErr w:type="spellEnd"/>
      <w:r>
        <w:t xml:space="preserve"> sich bald zeigen, wie weit man fortgeschritten, und wo vornämlich nachzuhelfen sei, indem darin jede Sache, insoweit dieselbe sie angehet, nach Gottes Wort </w:t>
      </w:r>
      <w:proofErr w:type="spellStart"/>
      <w:r>
        <w:t>beurtheilt</w:t>
      </w:r>
      <w:proofErr w:type="spellEnd"/>
      <w:r>
        <w:t xml:space="preserve"> würde (denn von Andern </w:t>
      </w:r>
      <w:proofErr w:type="spellStart"/>
      <w:r>
        <w:t>vermessentlich</w:t>
      </w:r>
      <w:proofErr w:type="spellEnd"/>
      <w:r>
        <w:t xml:space="preserve"> zu </w:t>
      </w:r>
      <w:proofErr w:type="spellStart"/>
      <w:r>
        <w:t>urtheilen</w:t>
      </w:r>
      <w:proofErr w:type="spellEnd"/>
      <w:r>
        <w:t xml:space="preserve">, oder einen fremden Knecht richten, müßten sie nicht erst anfangen). Es würde aber der Professor keine andere Meisterschaft über das ihm anvertrauende Gewissen begehren, als daß er als ein Geübterer ihnen, aus unsers einigen Meisters Wort, dasjenige zeigte, was er von jeglichem Falle halte, je mehr sie aber selbst Erfahrungen machten, desto mehr würde er mit ihnen gemeinsam alles festsetzen. Wenn dies eine Zeit lang mit herzlicher und eifriger Anrufung Gottes fortgesetzt würde, auch besonders Jeder, vornämlich wenn er sich zum heiligen Abendmahl vorbereiten will, den Zustand seines Gewissens dem </w:t>
      </w:r>
      <w:proofErr w:type="spellStart"/>
      <w:r>
        <w:t>gesammten</w:t>
      </w:r>
      <w:proofErr w:type="spellEnd"/>
      <w:r>
        <w:t xml:space="preserve"> Collegium vorstellte, und allemal dessen Rath folgte, so würden ohne Zweifel in kurzer Zeit herrliche Fortschritte in der Gottseligkeit folgen, auch sodann, wenn es einmal recht angefangen, immer Mehrere mit Nutzen dazu gezogen, und endlich solche Leute aus ihnen werden können, welche rechtschaffene Christen würden, ehe sie in das Amt treten, darinnen sie Andre dazu machen sollen, die sich also eher befleißigen, zu thun, als zu lehren, welches die rechte Art der wahren Lehrer in der Schule unsers Heilandes ist, wie solches mein </w:t>
      </w:r>
      <w:proofErr w:type="spellStart"/>
      <w:r>
        <w:t>hochwerther</w:t>
      </w:r>
      <w:proofErr w:type="spellEnd"/>
      <w:r>
        <w:t xml:space="preserve"> Freund und in dem Herrn geliebter Bruder, welcher den Schaden Josephs sich wohl inniglich zu Herzen nimmt, Herr Gottlieb Spitzel in seiner „Alten Hohen-Schule Jesu Christi“ mit so lieben und würdigen Beispielen vorstellt. Dessen „Fromme Zurückgezogenheit eines Gelehrten, oder Anleitung, von der Eitelkeit der weltlichen Gelehrsamkeit zu aufrichtiger Gottseligkeit zu gelangen,“ auch ein vorzügliches nützliches Werk, kann sehr vielen Vorschub und Licht zu dem Vorhaben, gottselige Theologen zu bilden, geben, und wird deswegen allen Studenten, welche den rechten Zweck im Auge haben, zum Lesen empfohlen. Neben diesen zu ihrem eignen Christenthum dienlichen </w:t>
      </w:r>
      <w:proofErr w:type="spellStart"/>
      <w:r>
        <w:t>Uebungen</w:t>
      </w:r>
      <w:proofErr w:type="spellEnd"/>
      <w:r>
        <w:t xml:space="preserve"> würde es auch wohl nützlich sein, wenn ihnen von ihren Lehrern Gelegenheit gemacht würde zu einigen Vorübungen der Dinge, womit sie dermaleinst in ihrem Amte umzugehen haben werden, zuweilen einige Unwissende zu unterrichten, Kranke zu trösten, und dergleichen, vornämlich sich aber im Predigen also zu üben, daß ihnen bald gezeigt werde, wie sie Alles in solchen Predigten zur Erbauung einzurichten haben. </w:t>
      </w:r>
    </w:p>
    <w:p w14:paraId="3FB708B2" w14:textId="6BD5668F" w:rsidR="00F30817" w:rsidRDefault="00F30817" w:rsidP="00F30817">
      <w:pPr>
        <w:pStyle w:val="berschrift2"/>
        <w:rPr>
          <w:rStyle w:val="Fett"/>
        </w:rPr>
      </w:pPr>
      <w:r>
        <w:t xml:space="preserve">6. Dies hänge ich endlich noch als das sechste Mittel an, wodurch der christlichen Kirche in einen bessern Zustand geholfen werden könnte, </w:t>
      </w:r>
      <w:r>
        <w:rPr>
          <w:rStyle w:val="Fett"/>
        </w:rPr>
        <w:t xml:space="preserve">wenn nämlich die Predigten von Allen so eingerichtet würden, </w:t>
      </w:r>
    </w:p>
    <w:p w14:paraId="58642ADA" w14:textId="7720C874" w:rsidR="00F30817" w:rsidRDefault="00F30817" w:rsidP="00F30817">
      <w:pPr>
        <w:pStyle w:val="StandardWeb"/>
      </w:pPr>
      <w:r>
        <w:rPr>
          <w:rStyle w:val="Fett"/>
          <w:rFonts w:eastAsiaTheme="majorEastAsia"/>
        </w:rPr>
        <w:t xml:space="preserve">daß der Zweck derselben, nämlich Glauben und dessen Früchte hervorzubringen, bei den Zuhörern </w:t>
      </w:r>
      <w:proofErr w:type="spellStart"/>
      <w:r>
        <w:rPr>
          <w:rStyle w:val="Fett"/>
          <w:rFonts w:eastAsiaTheme="majorEastAsia"/>
        </w:rPr>
        <w:t>bestmöglichst</w:t>
      </w:r>
      <w:proofErr w:type="spellEnd"/>
      <w:r>
        <w:rPr>
          <w:rStyle w:val="Fett"/>
          <w:rFonts w:eastAsiaTheme="majorEastAsia"/>
        </w:rPr>
        <w:t xml:space="preserve"> erreicht werde.</w:t>
      </w:r>
      <w:r>
        <w:t xml:space="preserve"> Es werden zwar wenig evangelische Orte sein, wo nicht genug Predigten gehalten werden, aber dennoch finden viele gottselige Gemüther an vielen Predigten nicht wenig auszusetzen, denn es giebt Prediger, die oft ihre meisten </w:t>
      </w:r>
      <w:r>
        <w:lastRenderedPageBreak/>
        <w:t xml:space="preserve">Predigten mit Dingen anfüllen, womit sie sich den Ruhm der Gelehrsamkeit erwerben wollen, obwohl die Zuhörer nichts davon verstehen; da müssen oft viele fremde Sprachen herbei, von denen vielleicht nicht ein Einziger in der Kirche ein Wort versteht. Wie Manche tragen mehr Sorge dafür, daß der Eingang passend, und der </w:t>
      </w:r>
      <w:proofErr w:type="spellStart"/>
      <w:r>
        <w:t>Uebergang</w:t>
      </w:r>
      <w:proofErr w:type="spellEnd"/>
      <w:r>
        <w:t xml:space="preserve"> natürlich, daß die </w:t>
      </w:r>
      <w:proofErr w:type="spellStart"/>
      <w:r>
        <w:t>Eintheilung</w:t>
      </w:r>
      <w:proofErr w:type="spellEnd"/>
      <w:r>
        <w:t xml:space="preserve"> kunstreich genug, und alle Theile recht nach der Redekunst abgemessen und </w:t>
      </w:r>
      <w:proofErr w:type="spellStart"/>
      <w:r>
        <w:t>ausgezieret</w:t>
      </w:r>
      <w:proofErr w:type="spellEnd"/>
      <w:r>
        <w:t xml:space="preserve"> seien, als daß sie solche Materien wählten und durch Gottes Gnade </w:t>
      </w:r>
      <w:proofErr w:type="spellStart"/>
      <w:r>
        <w:t>ausführeten</w:t>
      </w:r>
      <w:proofErr w:type="spellEnd"/>
      <w:r>
        <w:t xml:space="preserve">, wovon die Zuhörer im Leben und Sterben Nutzen haben könnten. So soll es aber nicht sein, denn weil die Kanzel nicht der Ort ist, wo man seine Kunst mit Pracht sehen lassen, sondern das Wort des Herrn einfältig, aber gewaltig predigen, und dies das göttliche Mittel sein soll, die Leute selig zu machen, so sollte auch billig Alles auf die Erreichung dieses Zweckes eingerichtet werden. Der Prediger sollte sich überhaupt vielmehr nach seinen Zuhörern richten, weil diese ihn sonst nicht verstehen, und dabei sollte er stets mehr auf die Einfältigen sehen, die den größten Theil ausmachen, als auf etliche wenige Gelehrte, wo sich dergleichen finden lassen. </w:t>
      </w:r>
    </w:p>
    <w:p w14:paraId="654CF3E4" w14:textId="44AA67FD" w:rsidR="00F30817" w:rsidRDefault="00F30817" w:rsidP="00F30817">
      <w:pPr>
        <w:pStyle w:val="StandardWeb"/>
      </w:pPr>
      <w:r>
        <w:t xml:space="preserve">Da auch der Katechismus die ersten Grundzüge des Christenthums in sich fasset, und Alle aus demselben zuerst ihren Glauben gelernet, so sollte derselbe, mehr dem Sinn, als den Worten nach, immer fleißiger in </w:t>
      </w:r>
      <w:proofErr w:type="spellStart"/>
      <w:r>
        <w:t>Katechismuslehren</w:t>
      </w:r>
      <w:proofErr w:type="spellEnd"/>
      <w:r>
        <w:t xml:space="preserve">, zu denen man auch, wo es geht, die Erwachsenen heranziehe, getrieben, und ein Prediger darüber nicht müde werden. Außer dem wäre es, wenn man Gelegenheit hat, auch zweckmäßig, in den Predigten, das den Leuten immer wieder vorzulegen, was sie einmal gelernet, und sich selbst dessen nicht zu schämen. Was sonst noch bei den Predigten </w:t>
      </w:r>
      <w:proofErr w:type="spellStart"/>
      <w:r>
        <w:t>Aeußerliches</w:t>
      </w:r>
      <w:proofErr w:type="spellEnd"/>
      <w:r>
        <w:t xml:space="preserve"> zu beobachten, übergehe ich hier gern und bleibe bei dem Inhalte stehen. Weil nun unser ganzes Christenthum in dem innern oder neuen Menschen besteht, dessen Seele der Glaube, und seine Wirkungen die Frucht des Lebens sind, so halte ich es für unumgänglich </w:t>
      </w:r>
      <w:proofErr w:type="spellStart"/>
      <w:r>
        <w:t>nothwendig</w:t>
      </w:r>
      <w:proofErr w:type="spellEnd"/>
      <w:r>
        <w:t xml:space="preserve">, daß alle Predigten darauf gerichtet werden sollten, einestheils zwar die </w:t>
      </w:r>
      <w:proofErr w:type="spellStart"/>
      <w:r>
        <w:t>theuren</w:t>
      </w:r>
      <w:proofErr w:type="spellEnd"/>
      <w:r>
        <w:t xml:space="preserve"> </w:t>
      </w:r>
      <w:proofErr w:type="spellStart"/>
      <w:r>
        <w:t>Wohlthaten</w:t>
      </w:r>
      <w:proofErr w:type="spellEnd"/>
      <w:r>
        <w:t xml:space="preserve"> Gottes, wie sie auf den innern Menschen zielen, also vorzutragen, daß dadurch der Glaube, und somit der innere Mensch immer mehr und mehr gestärkt werde; </w:t>
      </w:r>
      <w:proofErr w:type="spellStart"/>
      <w:r>
        <w:t>anderntheils</w:t>
      </w:r>
      <w:proofErr w:type="spellEnd"/>
      <w:r>
        <w:t xml:space="preserve"> aber die Werke also zu treiben, daß wir keinesfalls uns begnügen, die Leute bloß zur Unterlassung der äußerlichen Laster, und zur Uebung der äußerlichen Tugenden zu bringen, und es also gleichsam nur mit dem äußerlichen Menschen zu thun haben, was von der heidnischen Moral auch geschieht; sondern daß wir den rechten Grund in den Herzen legen, zeigen, es sei lauter Heuchelei; was nicht aus diesem Grunde geht, und daher die Leute gewöhnen, erst nach solcher innerlichen Herzensänderung zu trachten und durch den Gebrauch der gegebenen Gnadenmittel ein solches Herz zu erlangen, das wahrhaftig Gott über Alles, und seinen Nächsten als sich selbst liebt, damit dann solche Liebe sich thätig erweise. Daher soll man auch fleißig nachweisen, wie die göttlichen Mittel des Wortes und der Sakramente es mit solchem innerlichen Menschen zu thun haben; es sei also nicht genug, daß wir das Wort mit dem äußerlichen Ohr hören, sondern wir müssen es auch in das Herz dringen lassen, daß wir daselbst den heiligen Geist reden hören, d. i. seine Versiegelung und Kraft des Wortes mit lebendiger Bewegung und Trost fühlen; es sei nicht genug, daß wir getauft sind, sondern unser innerlicher Mensch, welcher Christum in der Taufe angezogen, müsse auch mit ihm bekleidet bleiben, und das durch sein äußerliches Leben beweisen; es sey nicht genug, äußerlich das heilige Abendmahl empfangen zu haben, sondern unser inwendiger Mensch müsse auch durch solche selige Speise wahrhaftig </w:t>
      </w:r>
      <w:proofErr w:type="spellStart"/>
      <w:r>
        <w:t>genähret</w:t>
      </w:r>
      <w:proofErr w:type="spellEnd"/>
      <w:r>
        <w:t xml:space="preserve"> werden; es sei nicht genug, äußerlich mit dem Munde zu beten, sondern das rechte und wahre Gebet geschehe in unserm Herzen, und breche entweder dann erst in Worte aus, oder bleibe wohl auch gar in der Seele, wo es doch Gott finde und antreffe; es sei nicht genug, daß wir in dem äußerlichen Tempel Gott dienen, sondern unser innerlicher Mensch müsse vor allem Andern in seinem eigenen Tempel (im Herzen) Gott verehren, man sei äußerlich in der Kirche oder nicht, und was dergleichen mehr ist. Darauf sollten billig alle Predigten gerichtet werden, weil darin die rechte Kraft des ganzen Christenthums bestehet, und wenn dies geschähe, so würde gewißlich vielmehr Erbauung erfolgen, als jetzt bei Vielen geschiehet. </w:t>
      </w:r>
    </w:p>
    <w:p w14:paraId="2933B152" w14:textId="77777777" w:rsidR="0022039F" w:rsidRDefault="0022039F" w:rsidP="0022039F"/>
    <w:p w14:paraId="5ED69F4F" w14:textId="77777777" w:rsidR="00D5498D" w:rsidRPr="00D5498D" w:rsidRDefault="007166CE" w:rsidP="008E63BE">
      <w:pPr>
        <w:pStyle w:val="berschrift1"/>
      </w:pPr>
      <w:r>
        <w:br w:type="page"/>
      </w:r>
      <w:r w:rsidR="00D5498D" w:rsidRPr="00D5498D">
        <w:lastRenderedPageBreak/>
        <w:t>Quellen:</w:t>
      </w:r>
    </w:p>
    <w:p w14:paraId="6AAA8B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BCDD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7D57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E802E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ABC5CC" w14:textId="77777777" w:rsidR="00F30817"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p>
    <w:p w14:paraId="46880D2E" w14:textId="3BD5BC76" w:rsidR="00D5498D" w:rsidRDefault="008E63BE" w:rsidP="00D5498D">
      <w:pPr>
        <w:spacing w:before="100" w:beforeAutospacing="1" w:after="119" w:line="240" w:lineRule="auto"/>
        <w:rPr>
          <w:rFonts w:eastAsia="Times New Roman"/>
          <w:color w:val="000000"/>
          <w:szCs w:val="24"/>
          <w:lang w:eastAsia="de-DE"/>
        </w:rPr>
      </w:pP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6C6E6B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32702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516DFC0" w14:textId="77777777" w:rsidR="00F3081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p>
    <w:p w14:paraId="6A9128DB" w14:textId="05CFEF2A"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68723 Schwetzingen, </w:t>
      </w:r>
    </w:p>
    <w:p w14:paraId="724A5F09" w14:textId="77777777" w:rsidR="00F3081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p>
    <w:p w14:paraId="5DD93951" w14:textId="299272C9"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Evangelische Bank eG, Kassel</w:t>
      </w:r>
    </w:p>
    <w:p w14:paraId="13557F43" w14:textId="77777777" w:rsidR="00F30817"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p>
    <w:p w14:paraId="62910A61" w14:textId="77777777" w:rsidR="00F30817"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Im Kreuzgewann 4 </w:t>
      </w:r>
    </w:p>
    <w:p w14:paraId="7178B782" w14:textId="51FFEF6D"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69181 Leimen</w:t>
      </w:r>
    </w:p>
    <w:p w14:paraId="3F24E3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proofErr w:type="spellStart"/>
        <w:r w:rsidR="00381C0C" w:rsidRPr="000034D6">
          <w:rPr>
            <w:rStyle w:val="Hyperlink"/>
            <w:rFonts w:eastAsia="Times New Roman"/>
            <w:szCs w:val="24"/>
            <w:lang w:eastAsia="de-DE"/>
          </w:rPr>
          <w:t>webmaster@glaubensstimme.de</w:t>
        </w:r>
        <w:proofErr w:type="spellEnd"/>
      </w:hyperlink>
      <w:r>
        <w:rPr>
          <w:rFonts w:eastAsia="Times New Roman"/>
          <w:color w:val="000000"/>
          <w:szCs w:val="24"/>
          <w:lang w:eastAsia="de-DE"/>
        </w:rPr>
        <w:t xml:space="preserve">. Insbesondere suche ich Leute, die Texte abschreiben möchten, bestehende Texte korrigieren </w:t>
      </w:r>
      <w:r>
        <w:rPr>
          <w:rFonts w:eastAsia="Times New Roman"/>
          <w:color w:val="000000"/>
          <w:szCs w:val="24"/>
          <w:lang w:eastAsia="de-DE"/>
        </w:rPr>
        <w:lastRenderedPageBreak/>
        <w:t>oder sprachlich überarbeiten möchten oder die Programmierkenntnisse haben und das Design der Glaubensstimme verschönern können.</w:t>
      </w:r>
    </w:p>
    <w:p w14:paraId="0531AC9D" w14:textId="15CCD42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2A7D1F"/>
    <w:multiLevelType w:val="hybridMultilevel"/>
    <w:tmpl w:val="5CD4C430"/>
    <w:lvl w:ilvl="0" w:tplc="C60656F4">
      <w:start w:val="1"/>
      <w:numFmt w:val="upperRoman"/>
      <w:lvlText w:val="%1."/>
      <w:lvlJc w:val="left"/>
      <w:pPr>
        <w:ind w:left="1080" w:hanging="720"/>
      </w:pPr>
      <w:rPr>
        <w:rFonts w:hint="default"/>
        <w:sz w:val="26"/>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7719"/>
    <w:rsid w:val="00082307"/>
    <w:rsid w:val="000C66E5"/>
    <w:rsid w:val="001F54C4"/>
    <w:rsid w:val="0022039F"/>
    <w:rsid w:val="00272484"/>
    <w:rsid w:val="00297F83"/>
    <w:rsid w:val="002E6D11"/>
    <w:rsid w:val="00381C0C"/>
    <w:rsid w:val="004E7719"/>
    <w:rsid w:val="00537F59"/>
    <w:rsid w:val="007166CE"/>
    <w:rsid w:val="007E1779"/>
    <w:rsid w:val="0083667B"/>
    <w:rsid w:val="008D7463"/>
    <w:rsid w:val="008E417E"/>
    <w:rsid w:val="008E63BE"/>
    <w:rsid w:val="00C35859"/>
    <w:rsid w:val="00CC4EAC"/>
    <w:rsid w:val="00D14D4F"/>
    <w:rsid w:val="00D5498D"/>
    <w:rsid w:val="00DF2475"/>
    <w:rsid w:val="00F308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13969"/>
  <w15:chartTrackingRefBased/>
  <w15:docId w15:val="{617AB6D3-A1F3-4A40-9DAE-F7CBFDCA2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3081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946056">
      <w:bodyDiv w:val="1"/>
      <w:marLeft w:val="0"/>
      <w:marRight w:val="0"/>
      <w:marTop w:val="0"/>
      <w:marBottom w:val="0"/>
      <w:divBdr>
        <w:top w:val="none" w:sz="0" w:space="0" w:color="auto"/>
        <w:left w:val="none" w:sz="0" w:space="0" w:color="auto"/>
        <w:bottom w:val="none" w:sz="0" w:space="0" w:color="auto"/>
        <w:right w:val="none" w:sz="0" w:space="0" w:color="auto"/>
      </w:divBdr>
      <w:divsChild>
        <w:div w:id="195848629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0699751">
      <w:bodyDiv w:val="1"/>
      <w:marLeft w:val="0"/>
      <w:marRight w:val="0"/>
      <w:marTop w:val="0"/>
      <w:marBottom w:val="0"/>
      <w:divBdr>
        <w:top w:val="none" w:sz="0" w:space="0" w:color="auto"/>
        <w:left w:val="none" w:sz="0" w:space="0" w:color="auto"/>
        <w:bottom w:val="none" w:sz="0" w:space="0" w:color="auto"/>
        <w:right w:val="none" w:sz="0" w:space="0" w:color="auto"/>
      </w:divBdr>
      <w:divsChild>
        <w:div w:id="1599487734">
          <w:marLeft w:val="0"/>
          <w:marRight w:val="0"/>
          <w:marTop w:val="0"/>
          <w:marBottom w:val="0"/>
          <w:divBdr>
            <w:top w:val="none" w:sz="0" w:space="0" w:color="auto"/>
            <w:left w:val="none" w:sz="0" w:space="0" w:color="auto"/>
            <w:bottom w:val="none" w:sz="0" w:space="0" w:color="auto"/>
            <w:right w:val="none" w:sz="0" w:space="0" w:color="auto"/>
          </w:divBdr>
        </w:div>
      </w:divsChild>
    </w:div>
    <w:div w:id="317611239">
      <w:bodyDiv w:val="1"/>
      <w:marLeft w:val="0"/>
      <w:marRight w:val="0"/>
      <w:marTop w:val="0"/>
      <w:marBottom w:val="0"/>
      <w:divBdr>
        <w:top w:val="none" w:sz="0" w:space="0" w:color="auto"/>
        <w:left w:val="none" w:sz="0" w:space="0" w:color="auto"/>
        <w:bottom w:val="none" w:sz="0" w:space="0" w:color="auto"/>
        <w:right w:val="none" w:sz="0" w:space="0" w:color="auto"/>
      </w:divBdr>
      <w:divsChild>
        <w:div w:id="1358312379">
          <w:marLeft w:val="0"/>
          <w:marRight w:val="0"/>
          <w:marTop w:val="0"/>
          <w:marBottom w:val="0"/>
          <w:divBdr>
            <w:top w:val="none" w:sz="0" w:space="0" w:color="auto"/>
            <w:left w:val="none" w:sz="0" w:space="0" w:color="auto"/>
            <w:bottom w:val="none" w:sz="0" w:space="0" w:color="auto"/>
            <w:right w:val="none" w:sz="0" w:space="0" w:color="auto"/>
          </w:divBdr>
        </w:div>
      </w:divsChild>
    </w:div>
    <w:div w:id="329404317">
      <w:bodyDiv w:val="1"/>
      <w:marLeft w:val="0"/>
      <w:marRight w:val="0"/>
      <w:marTop w:val="0"/>
      <w:marBottom w:val="0"/>
      <w:divBdr>
        <w:top w:val="none" w:sz="0" w:space="0" w:color="auto"/>
        <w:left w:val="none" w:sz="0" w:space="0" w:color="auto"/>
        <w:bottom w:val="none" w:sz="0" w:space="0" w:color="auto"/>
        <w:right w:val="none" w:sz="0" w:space="0" w:color="auto"/>
      </w:divBdr>
      <w:divsChild>
        <w:div w:id="753628892">
          <w:marLeft w:val="0"/>
          <w:marRight w:val="0"/>
          <w:marTop w:val="0"/>
          <w:marBottom w:val="0"/>
          <w:divBdr>
            <w:top w:val="none" w:sz="0" w:space="0" w:color="auto"/>
            <w:left w:val="none" w:sz="0" w:space="0" w:color="auto"/>
            <w:bottom w:val="none" w:sz="0" w:space="0" w:color="auto"/>
            <w:right w:val="none" w:sz="0" w:space="0" w:color="auto"/>
          </w:divBdr>
        </w:div>
      </w:divsChild>
    </w:div>
    <w:div w:id="411395498">
      <w:bodyDiv w:val="1"/>
      <w:marLeft w:val="0"/>
      <w:marRight w:val="0"/>
      <w:marTop w:val="0"/>
      <w:marBottom w:val="0"/>
      <w:divBdr>
        <w:top w:val="none" w:sz="0" w:space="0" w:color="auto"/>
        <w:left w:val="none" w:sz="0" w:space="0" w:color="auto"/>
        <w:bottom w:val="none" w:sz="0" w:space="0" w:color="auto"/>
        <w:right w:val="none" w:sz="0" w:space="0" w:color="auto"/>
      </w:divBdr>
      <w:divsChild>
        <w:div w:id="1066075804">
          <w:marLeft w:val="0"/>
          <w:marRight w:val="0"/>
          <w:marTop w:val="0"/>
          <w:marBottom w:val="0"/>
          <w:divBdr>
            <w:top w:val="none" w:sz="0" w:space="0" w:color="auto"/>
            <w:left w:val="none" w:sz="0" w:space="0" w:color="auto"/>
            <w:bottom w:val="none" w:sz="0" w:space="0" w:color="auto"/>
            <w:right w:val="none" w:sz="0" w:space="0" w:color="auto"/>
          </w:divBdr>
        </w:div>
      </w:divsChild>
    </w:div>
    <w:div w:id="452527248">
      <w:bodyDiv w:val="1"/>
      <w:marLeft w:val="0"/>
      <w:marRight w:val="0"/>
      <w:marTop w:val="0"/>
      <w:marBottom w:val="0"/>
      <w:divBdr>
        <w:top w:val="none" w:sz="0" w:space="0" w:color="auto"/>
        <w:left w:val="none" w:sz="0" w:space="0" w:color="auto"/>
        <w:bottom w:val="none" w:sz="0" w:space="0" w:color="auto"/>
        <w:right w:val="none" w:sz="0" w:space="0" w:color="auto"/>
      </w:divBdr>
      <w:divsChild>
        <w:div w:id="92098521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57751899">
      <w:bodyDiv w:val="1"/>
      <w:marLeft w:val="0"/>
      <w:marRight w:val="0"/>
      <w:marTop w:val="0"/>
      <w:marBottom w:val="0"/>
      <w:divBdr>
        <w:top w:val="none" w:sz="0" w:space="0" w:color="auto"/>
        <w:left w:val="none" w:sz="0" w:space="0" w:color="auto"/>
        <w:bottom w:val="none" w:sz="0" w:space="0" w:color="auto"/>
        <w:right w:val="none" w:sz="0" w:space="0" w:color="auto"/>
      </w:divBdr>
      <w:divsChild>
        <w:div w:id="1482457033">
          <w:marLeft w:val="0"/>
          <w:marRight w:val="0"/>
          <w:marTop w:val="0"/>
          <w:marBottom w:val="0"/>
          <w:divBdr>
            <w:top w:val="none" w:sz="0" w:space="0" w:color="auto"/>
            <w:left w:val="none" w:sz="0" w:space="0" w:color="auto"/>
            <w:bottom w:val="none" w:sz="0" w:space="0" w:color="auto"/>
            <w:right w:val="none" w:sz="0" w:space="0" w:color="auto"/>
          </w:divBdr>
        </w:div>
      </w:divsChild>
    </w:div>
    <w:div w:id="2112388470">
      <w:bodyDiv w:val="1"/>
      <w:marLeft w:val="0"/>
      <w:marRight w:val="0"/>
      <w:marTop w:val="0"/>
      <w:marBottom w:val="0"/>
      <w:divBdr>
        <w:top w:val="none" w:sz="0" w:space="0" w:color="auto"/>
        <w:left w:val="none" w:sz="0" w:space="0" w:color="auto"/>
        <w:bottom w:val="none" w:sz="0" w:space="0" w:color="auto"/>
        <w:right w:val="none" w:sz="0" w:space="0" w:color="auto"/>
      </w:divBdr>
      <w:divsChild>
        <w:div w:id="18999736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s:spener:spener-pia_desideria_1:trostb" TargetMode="External"/><Relationship Id="rId3" Type="http://schemas.openxmlformats.org/officeDocument/2006/relationships/settings" Target="settings.xml"/><Relationship Id="rId7" Type="http://schemas.openxmlformats.org/officeDocument/2006/relationships/hyperlink" Target="https://glaubensstimme.de/doku.php?id=autoren:s:spener:spener-pia_desideria_1:passionspredigten"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autoren:s:spener:spener-pia_desideria_1:zuchtb" TargetMode="External"/><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87</Pages>
  <Words>46331</Words>
  <Characters>291888</Characters>
  <Application>Microsoft Office Word</Application>
  <DocSecurity>0</DocSecurity>
  <Lines>2432</Lines>
  <Paragraphs>675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337544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2020-11-15T06:56:00Z</dcterms:created>
  <dcterms:modified xsi:type="dcterms:W3CDTF">2020-11-16T13:43:00Z</dcterms:modified>
  <dc:title>Pia desideria</dc:title>
  <dc:creator>Spener, Philipp Jacob</dc:creator>
  <dc:language>de</dc:language>
</cp:coreProperties>
</file>